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DD50" w14:textId="15095B22" w:rsidR="00AD31E9" w:rsidRDefault="00AD31E9" w:rsidP="00AD31E9">
      <w:pPr>
        <w:pStyle w:val="Heading3"/>
      </w:pPr>
      <w:bookmarkStart w:id="0" w:name="_Hlk90717059"/>
      <w:r>
        <w:t>Advantage 1: Space Col</w:t>
      </w:r>
    </w:p>
    <w:p w14:paraId="65656319" w14:textId="1475ADE2" w:rsidR="00C060CE" w:rsidRDefault="00C060CE" w:rsidP="00C060CE">
      <w:pPr>
        <w:pStyle w:val="Heading4"/>
      </w:pPr>
      <w:r>
        <w:t>Private colonization is coming now --- but it wont be sustainable</w:t>
      </w:r>
    </w:p>
    <w:p w14:paraId="7D979520" w14:textId="77777777" w:rsidR="00C060CE" w:rsidRPr="00BF5374" w:rsidRDefault="00C060CE" w:rsidP="00C060CE">
      <w:pPr>
        <w:pStyle w:val="NormalWeb"/>
        <w:spacing w:before="15" w:beforeAutospacing="0" w:after="180" w:afterAutospacing="0"/>
        <w:rPr>
          <w:sz w:val="22"/>
          <w:szCs w:val="22"/>
        </w:rPr>
      </w:pPr>
      <w:r>
        <w:rPr>
          <w:rFonts w:ascii="Calibri" w:hAnsi="Calibri"/>
          <w:b/>
          <w:bCs/>
          <w:sz w:val="26"/>
          <w:szCs w:val="26"/>
        </w:rPr>
        <w:t>Rauenzahn et al., 20</w:t>
      </w:r>
      <w:r>
        <w:rPr>
          <w:rFonts w:ascii="Calibri" w:hAnsi="Calibri"/>
          <w:szCs w:val="22"/>
        </w:rPr>
        <w:t> </w:t>
      </w:r>
      <w:r w:rsidRPr="00BF5374">
        <w:rPr>
          <w:rFonts w:ascii="Calibri" w:hAnsi="Calibri"/>
          <w:sz w:val="22"/>
          <w:szCs w:val="22"/>
        </w:rPr>
        <w:t>(Brianna Rauenzahn is a JD candidate at Penn and writer for the regulatory review, Jasmine Wang is a writer for the regulatory review, Jamison Chung, Peter Jacobs, Aaron Kaufman, and Hannah Pugh, 6-6-2020, accessed on 9-12-2021, The Regulatory Review, "Regulating Commercial Space Activity", https://www.theregreview.org/2020/06/06/saturday-seminar-regulating-commercial-space-activity/, HBisevac)</w:t>
      </w:r>
    </w:p>
    <w:p w14:paraId="3B40E975" w14:textId="77777777" w:rsidR="00C060CE" w:rsidRDefault="00C060CE" w:rsidP="00C060CE">
      <w:pPr>
        <w:rPr>
          <w:sz w:val="16"/>
        </w:rPr>
      </w:pPr>
      <w:r w:rsidRPr="00A937B8">
        <w:rPr>
          <w:sz w:val="16"/>
        </w:rPr>
        <w:t xml:space="preserve">But the </w:t>
      </w:r>
      <w:r w:rsidRPr="009B68E9">
        <w:rPr>
          <w:highlight w:val="green"/>
          <w:u w:val="single"/>
        </w:rPr>
        <w:t xml:space="preserve">transformation of spaceflight from </w:t>
      </w:r>
      <w:r w:rsidRPr="005B72DB">
        <w:rPr>
          <w:u w:val="single"/>
        </w:rPr>
        <w:t xml:space="preserve">a </w:t>
      </w:r>
      <w:r w:rsidRPr="009B68E9">
        <w:rPr>
          <w:b/>
          <w:bCs/>
          <w:highlight w:val="green"/>
          <w:u w:val="single"/>
        </w:rPr>
        <w:t>public</w:t>
      </w:r>
      <w:r w:rsidRPr="00524538">
        <w:rPr>
          <w:b/>
          <w:bCs/>
          <w:u w:val="single"/>
        </w:rPr>
        <w:t xml:space="preserve"> endeavor </w:t>
      </w:r>
      <w:r w:rsidRPr="009B68E9">
        <w:rPr>
          <w:b/>
          <w:bCs/>
          <w:highlight w:val="green"/>
          <w:u w:val="single"/>
        </w:rPr>
        <w:t>to</w:t>
      </w:r>
      <w:r w:rsidRPr="00524538">
        <w:rPr>
          <w:b/>
          <w:bCs/>
          <w:u w:val="single"/>
        </w:rPr>
        <w:t xml:space="preserve"> a </w:t>
      </w:r>
      <w:r w:rsidRPr="009B68E9">
        <w:rPr>
          <w:b/>
          <w:bCs/>
          <w:highlight w:val="green"/>
          <w:u w:val="single"/>
        </w:rPr>
        <w:t>commercial</w:t>
      </w:r>
      <w:r w:rsidRPr="00524538">
        <w:rPr>
          <w:b/>
          <w:bCs/>
          <w:u w:val="single"/>
        </w:rPr>
        <w:t xml:space="preserve"> industry</w:t>
      </w:r>
      <w:r w:rsidRPr="00524538">
        <w:rPr>
          <w:u w:val="single"/>
        </w:rPr>
        <w:t xml:space="preserve"> </w:t>
      </w:r>
      <w:r w:rsidRPr="009B68E9">
        <w:rPr>
          <w:highlight w:val="green"/>
          <w:u w:val="single"/>
        </w:rPr>
        <w:t xml:space="preserve">raises questions about how to </w:t>
      </w:r>
      <w:r w:rsidRPr="009B68E9">
        <w:rPr>
          <w:b/>
          <w:bCs/>
          <w:highlight w:val="green"/>
          <w:u w:val="single"/>
        </w:rPr>
        <w:t>regulate the activities of private entities</w:t>
      </w:r>
      <w:r w:rsidRPr="009B68E9">
        <w:rPr>
          <w:highlight w:val="green"/>
          <w:u w:val="single"/>
        </w:rPr>
        <w:t xml:space="preserve"> in</w:t>
      </w:r>
      <w:r w:rsidRPr="00A937B8">
        <w:rPr>
          <w:u w:val="single"/>
        </w:rPr>
        <w:t xml:space="preserve"> space</w:t>
      </w:r>
      <w:r w:rsidRPr="00A937B8">
        <w:rPr>
          <w:sz w:val="16"/>
        </w:rPr>
        <w:t>. In 2014, the National Aeronautics and Space Administration (</w:t>
      </w:r>
      <w:r w:rsidRPr="00A937B8">
        <w:rPr>
          <w:u w:val="single"/>
        </w:rPr>
        <w:t>NASA</w:t>
      </w:r>
      <w:r w:rsidRPr="00A937B8">
        <w:rPr>
          <w:sz w:val="16"/>
        </w:rPr>
        <w:t xml:space="preserve">) </w:t>
      </w:r>
      <w:r w:rsidRPr="00A937B8">
        <w:rPr>
          <w:u w:val="single"/>
        </w:rPr>
        <w:t>outsourced the task of transporting its astronauts, granting billion-dollar contracts to SpaceX and Boeing</w:t>
      </w:r>
      <w:r w:rsidRPr="00A937B8">
        <w:rPr>
          <w:sz w:val="16"/>
        </w:rPr>
        <w:t xml:space="preserve"> in a program called Commercial Crew. NASA astronauts Doug Hurley and Bob Behnken became the first crew to enter space under this public-private program. </w:t>
      </w:r>
      <w:r w:rsidRPr="00A937B8">
        <w:rPr>
          <w:u w:val="single"/>
        </w:rPr>
        <w:t xml:space="preserve">Over the next few decades, NASA plans to rely on this commercial partnership to pursue even more </w:t>
      </w:r>
      <w:r w:rsidRPr="00A937B8">
        <w:rPr>
          <w:b/>
          <w:bCs/>
          <w:u w:val="single"/>
        </w:rPr>
        <w:t>ambitious goals</w:t>
      </w:r>
      <w:r w:rsidRPr="00A937B8">
        <w:rPr>
          <w:u w:val="single"/>
        </w:rPr>
        <w:t>: returning to the moon and sending astronauts to Mars</w:t>
      </w:r>
      <w:r w:rsidRPr="00A937B8">
        <w:rPr>
          <w:sz w:val="16"/>
        </w:rPr>
        <w:t xml:space="preserve">.  </w:t>
      </w:r>
      <w:r w:rsidRPr="00C060CE">
        <w:rPr>
          <w:rStyle w:val="StyleUnderline"/>
        </w:rPr>
        <w:t xml:space="preserve">But private companies have their own aspirations for outer space. </w:t>
      </w:r>
      <w:r w:rsidRPr="00C060CE">
        <w:rPr>
          <w:rStyle w:val="StyleUnderline"/>
          <w:highlight w:val="green"/>
        </w:rPr>
        <w:t>Musk hopes to use SpaceX to start a human colony on Mars.</w:t>
      </w:r>
      <w:r w:rsidRPr="00C060CE">
        <w:rPr>
          <w:rStyle w:val="StyleUnderline"/>
        </w:rPr>
        <w:t xml:space="preserve"> Amazon’s Jeff </w:t>
      </w:r>
      <w:r w:rsidRPr="00C060CE">
        <w:rPr>
          <w:rStyle w:val="StyleUnderline"/>
          <w:highlight w:val="green"/>
        </w:rPr>
        <w:t>Bezos also has his sights set on space colonization,</w:t>
      </w:r>
      <w:r w:rsidRPr="00C060CE">
        <w:rPr>
          <w:rStyle w:val="StyleUnderline"/>
        </w:rPr>
        <w:t xml:space="preserve"> and firms such as Bigelow Aerospace and Axiom Space plan to develop their own space stations. Some investors see opportunities in space tourism and mining</w:t>
      </w:r>
      <w:r w:rsidRPr="00A937B8">
        <w:rPr>
          <w:sz w:val="16"/>
        </w:rPr>
        <w:t xml:space="preserve">. </w:t>
      </w:r>
      <w:r w:rsidRPr="00A937B8">
        <w:rPr>
          <w:u w:val="single"/>
        </w:rPr>
        <w:t>But these for</w:t>
      </w:r>
      <w:r w:rsidRPr="00C060CE">
        <w:rPr>
          <w:highlight w:val="green"/>
          <w:u w:val="single"/>
        </w:rPr>
        <w:t>-profit goals raise serious concerns</w:t>
      </w:r>
      <w:r w:rsidRPr="00A937B8">
        <w:rPr>
          <w:u w:val="single"/>
        </w:rPr>
        <w:t xml:space="preserve"> about who can claim ownership of space resources and </w:t>
      </w:r>
      <w:r w:rsidRPr="00C060CE">
        <w:rPr>
          <w:highlight w:val="green"/>
          <w:u w:val="single"/>
        </w:rPr>
        <w:t>what law will govern private activity</w:t>
      </w:r>
      <w:r w:rsidRPr="00A937B8">
        <w:rPr>
          <w:u w:val="single"/>
        </w:rPr>
        <w:t xml:space="preserve"> in uncharted frontiers. </w:t>
      </w:r>
      <w:r w:rsidRPr="00A937B8">
        <w:rPr>
          <w:sz w:val="16"/>
        </w:rPr>
        <w:t xml:space="preserve"> </w:t>
      </w:r>
      <w:r w:rsidRPr="00A937B8">
        <w:rPr>
          <w:u w:val="single"/>
        </w:rPr>
        <w:t>International space law is governed by</w:t>
      </w:r>
      <w:r w:rsidRPr="00A937B8">
        <w:rPr>
          <w:sz w:val="16"/>
        </w:rPr>
        <w:t xml:space="preserve"> a 1967 agreement known as </w:t>
      </w:r>
      <w:r w:rsidRPr="00A937B8">
        <w:rPr>
          <w:u w:val="single"/>
        </w:rPr>
        <w:t>the Outer Space Treaty</w:t>
      </w:r>
      <w:r w:rsidRPr="00A937B8">
        <w:rPr>
          <w:rFonts w:ascii="Tahoma" w:hAnsi="Tahoma" w:cs="Tahoma"/>
          <w:u w:val="single"/>
        </w:rPr>
        <w:t>⁠</w:t>
      </w:r>
      <w:r w:rsidRPr="00A937B8">
        <w:rPr>
          <w:u w:val="single"/>
        </w:rPr>
        <w:t>. The treaty allows all nations to use and explore the moon and celestial bodies, prohibits claims of sovereignty, and it requires nations to oversee the activities of private space companies</w:t>
      </w:r>
      <w:r w:rsidRPr="00A937B8">
        <w:rPr>
          <w:sz w:val="16"/>
        </w:rPr>
        <w:t xml:space="preserve">. But </w:t>
      </w:r>
      <w:r w:rsidRPr="009B68E9">
        <w:rPr>
          <w:highlight w:val="green"/>
          <w:u w:val="single"/>
        </w:rPr>
        <w:t xml:space="preserve">existing space law has </w:t>
      </w:r>
      <w:r w:rsidRPr="009B68E9">
        <w:rPr>
          <w:b/>
          <w:bCs/>
          <w:highlight w:val="green"/>
          <w:u w:val="single"/>
        </w:rPr>
        <w:t>not kept up with</w:t>
      </w:r>
      <w:r w:rsidRPr="00A937B8">
        <w:rPr>
          <w:b/>
          <w:bCs/>
          <w:u w:val="single"/>
        </w:rPr>
        <w:t xml:space="preserve"> the growth in the </w:t>
      </w:r>
      <w:r w:rsidRPr="009B68E9">
        <w:rPr>
          <w:b/>
          <w:bCs/>
          <w:highlight w:val="green"/>
          <w:u w:val="single"/>
        </w:rPr>
        <w:t>private sector</w:t>
      </w:r>
      <w:r w:rsidRPr="009B68E9">
        <w:rPr>
          <w:highlight w:val="green"/>
          <w:u w:val="single"/>
        </w:rPr>
        <w:t>,</w:t>
      </w:r>
      <w:r w:rsidRPr="00A937B8">
        <w:rPr>
          <w:u w:val="single"/>
        </w:rPr>
        <w:t xml:space="preserve"> and </w:t>
      </w:r>
      <w:r w:rsidRPr="009D2C09">
        <w:rPr>
          <w:u w:val="single"/>
        </w:rPr>
        <w:t>the U</w:t>
      </w:r>
      <w:r w:rsidRPr="009D2C09">
        <w:rPr>
          <w:sz w:val="16"/>
        </w:rPr>
        <w:t xml:space="preserve">nited </w:t>
      </w:r>
      <w:r w:rsidRPr="009D2C09">
        <w:rPr>
          <w:u w:val="single"/>
        </w:rPr>
        <w:t>S</w:t>
      </w:r>
      <w:r w:rsidRPr="009D2C09">
        <w:rPr>
          <w:sz w:val="16"/>
        </w:rPr>
        <w:t>tates</w:t>
      </w:r>
      <w:r w:rsidRPr="00A937B8">
        <w:rPr>
          <w:sz w:val="16"/>
        </w:rPr>
        <w:t xml:space="preserve"> </w:t>
      </w:r>
      <w:r w:rsidRPr="009B68E9">
        <w:rPr>
          <w:highlight w:val="green"/>
          <w:u w:val="single"/>
        </w:rPr>
        <w:t>lacks a</w:t>
      </w:r>
      <w:r w:rsidRPr="00A937B8">
        <w:rPr>
          <w:u w:val="single"/>
        </w:rPr>
        <w:t xml:space="preserve"> comprehensive </w:t>
      </w:r>
      <w:r w:rsidRPr="009B68E9">
        <w:rPr>
          <w:highlight w:val="green"/>
          <w:u w:val="single"/>
        </w:rPr>
        <w:t>regulatory regime</w:t>
      </w:r>
      <w:r w:rsidRPr="009B68E9">
        <w:rPr>
          <w:sz w:val="16"/>
          <w:highlight w:val="green"/>
        </w:rPr>
        <w:t>.</w:t>
      </w:r>
      <w:r w:rsidRPr="00A937B8">
        <w:rPr>
          <w:sz w:val="16"/>
        </w:rPr>
        <w:t xml:space="preserve"> </w:t>
      </w:r>
      <w:r w:rsidRPr="00A937B8">
        <w:rPr>
          <w:u w:val="single"/>
        </w:rPr>
        <w:t>In anticipation of a growing commercial space industry</w:t>
      </w:r>
      <w:r w:rsidRPr="00A937B8">
        <w:rPr>
          <w:sz w:val="16"/>
        </w:rPr>
        <w:t xml:space="preserve">, some </w:t>
      </w:r>
      <w:r w:rsidRPr="00E34D05">
        <w:rPr>
          <w:u w:val="single"/>
        </w:rPr>
        <w:t>experts</w:t>
      </w:r>
      <w:r w:rsidRPr="00A937B8">
        <w:rPr>
          <w:sz w:val="16"/>
        </w:rPr>
        <w:t xml:space="preserve"> and </w:t>
      </w:r>
      <w:r w:rsidRPr="00E34D05">
        <w:rPr>
          <w:sz w:val="16"/>
        </w:rPr>
        <w:t xml:space="preserve">scholars </w:t>
      </w:r>
      <w:r w:rsidRPr="00E34D05">
        <w:rPr>
          <w:u w:val="single"/>
        </w:rPr>
        <w:t>call for more robust regulation</w:t>
      </w:r>
      <w:r w:rsidRPr="00A937B8">
        <w:rPr>
          <w:sz w:val="16"/>
        </w:rPr>
        <w:t xml:space="preserve">. This week’s Saturday Seminar focuses on possible legal frameworks for governing commercial activity in outer space.  In a working paper for the Mercatus Center, Laura Montgomery argues that the Federal Aviation Administration (FAA) and other federal agencies overreach their authority when they rely on Article VI of the Outer Space Treaty to deny private actors access to space. Montgomery contends that because Article VI is not self-executing, under existing U.S. Supreme Court precedent, it is not enforceable federal law. She argues that federal regulatory agencies cannot prohibit or regulate private space activities on the basis of enforcing the treaty. Montgomery similarly finds that Congress did not delegate authority to the FAA to deny private actors’ access to space. Instead, the legislative branch determines which activities by private actors “require Article VI authorization and supervision.” In a recent Air Force Law Review article responding to Laura Montgomery’s argument that Article VI of the Outer Space Treaty is unenforceable, the U.S. Department of Defense’s John S. Goehring claims that the United States has a direct responsibility to regulate such activity. Signatories to Article VI of the Outer Space Treaty—including the United States—have an affirmative obligation to authorize and continually supervise both governmental and non-governmental space activities, according to Goehring. Although he agrees with Montgomery that this obligation should not lead to the United States regulating “a musician playing the harp on the moon,” Goehring asserts that “activities such as launch, re-entry, operation and control of objects in orbit” should fall under governmental oversight. Adopting a regulatory view that ignores this obligation could have longstanding national security repercussions, he claims. Congress should encourage responsible behavior in space for the sake of U.S. national security, Goehring argues, rather than undermining Article VI. Daily </w:t>
      </w:r>
      <w:r w:rsidRPr="00A937B8">
        <w:rPr>
          <w:u w:val="single"/>
        </w:rPr>
        <w:t xml:space="preserve">space system operations often result in the presence of </w:t>
      </w:r>
      <w:r w:rsidRPr="00A937B8">
        <w:rPr>
          <w:b/>
          <w:bCs/>
          <w:u w:val="single"/>
        </w:rPr>
        <w:t>space debris</w:t>
      </w:r>
      <w:r w:rsidRPr="00A937B8">
        <w:rPr>
          <w:sz w:val="16"/>
        </w:rPr>
        <w:t>, which can include anything from fallout left behind by satellite explosions and collisions to human generated waste from previous space missions.</w:t>
      </w:r>
      <w:r w:rsidRPr="00A937B8">
        <w:rPr>
          <w:u w:val="single"/>
        </w:rPr>
        <w:t xml:space="preserve"> As commercial space traffic increases, </w:t>
      </w:r>
      <w:r w:rsidRPr="009D2C09">
        <w:rPr>
          <w:u w:val="single"/>
        </w:rPr>
        <w:t xml:space="preserve">the U.S. </w:t>
      </w:r>
      <w:r w:rsidRPr="009B68E9">
        <w:rPr>
          <w:highlight w:val="green"/>
          <w:u w:val="single"/>
        </w:rPr>
        <w:t xml:space="preserve">regulatory system must adapt </w:t>
      </w:r>
      <w:r w:rsidRPr="00E34D05">
        <w:rPr>
          <w:u w:val="single"/>
        </w:rPr>
        <w:t>a</w:t>
      </w:r>
      <w:r w:rsidRPr="00A937B8">
        <w:rPr>
          <w:u w:val="single"/>
        </w:rPr>
        <w:t xml:space="preserve">nd build a </w:t>
      </w:r>
      <w:r w:rsidRPr="00A937B8">
        <w:rPr>
          <w:b/>
          <w:bCs/>
          <w:u w:val="single"/>
        </w:rPr>
        <w:t>strong foundation</w:t>
      </w:r>
      <w:r w:rsidRPr="00A937B8">
        <w:rPr>
          <w:u w:val="single"/>
        </w:rPr>
        <w:t xml:space="preserve"> for </w:t>
      </w:r>
      <w:r w:rsidRPr="009B68E9">
        <w:rPr>
          <w:highlight w:val="green"/>
          <w:u w:val="single"/>
        </w:rPr>
        <w:t>future debris mitigation</w:t>
      </w:r>
      <w:r w:rsidRPr="00A937B8">
        <w:rPr>
          <w:sz w:val="16"/>
        </w:rPr>
        <w:t xml:space="preserve">, Marlon Sorge of the Aerospace Corporation argues. In a recent paper with the Center for Space Policy and Strategy, Sorge asserts that the federal government should re-evaluate its existing regulatory structure to maximize the potential benefits of commercial space activity and focus on debris mitigation. Through his proposed “one-stop-shop” model, Sorge explains that centralizing regulatory functions under one body could enable more efficient coordination between agencies as they tackle the rapid emergence of the commercial space sector. In a recent article in the Journal of Air Law and Commerce, Andrea J. Harrington of the U.S. Air Force Air Command and Staff College argues </w:t>
      </w:r>
      <w:r w:rsidRPr="00A937B8">
        <w:rPr>
          <w:u w:val="single"/>
        </w:rPr>
        <w:t>that there are not enough protections for space-related objects and sites under current international and cultural heritage law.</w:t>
      </w:r>
      <w:r w:rsidRPr="00A937B8">
        <w:rPr>
          <w:sz w:val="16"/>
        </w:rPr>
        <w:t xml:space="preserve"> Currently, there are no treaties that directly address the treatment and protection of space-related cultural heritage. U.S. government entities </w:t>
      </w:r>
      <w:r w:rsidRPr="00A937B8">
        <w:rPr>
          <w:sz w:val="16"/>
        </w:rPr>
        <w:lastRenderedPageBreak/>
        <w:t xml:space="preserve">and nonprofits have proposed national protections for the Apollo landing sites, such as NASA’s Recommendations to Space-Faring Entities. Harrington claims that, although important, these recommendations are just “baby steps” since they do not apply to foreign actors. To preserve existing and future space-related cultural heritage, Harrington calls for a multistep process that would culminate in binding bilateral and multilateral treaties, which could eventually lead to the development of broad protections in customary international law. </w:t>
      </w:r>
      <w:r w:rsidRPr="009B68E9">
        <w:rPr>
          <w:highlight w:val="green"/>
          <w:u w:val="single"/>
        </w:rPr>
        <w:t>Without</w:t>
      </w:r>
      <w:r w:rsidRPr="00A937B8">
        <w:rPr>
          <w:u w:val="single"/>
        </w:rPr>
        <w:t xml:space="preserve"> strong </w:t>
      </w:r>
      <w:r w:rsidRPr="009B68E9">
        <w:rPr>
          <w:highlight w:val="green"/>
          <w:u w:val="single"/>
        </w:rPr>
        <w:t>governing principles,</w:t>
      </w:r>
      <w:r w:rsidRPr="00A937B8">
        <w:rPr>
          <w:u w:val="single"/>
        </w:rPr>
        <w:t xml:space="preserve"> “</w:t>
      </w:r>
      <w:r w:rsidRPr="00A937B8">
        <w:rPr>
          <w:b/>
          <w:bCs/>
          <w:u w:val="single"/>
        </w:rPr>
        <w:t xml:space="preserve">outer </w:t>
      </w:r>
      <w:r w:rsidRPr="009B68E9">
        <w:rPr>
          <w:b/>
          <w:bCs/>
          <w:highlight w:val="green"/>
          <w:u w:val="single"/>
        </w:rPr>
        <w:t>space could turn into the ‘Wild West’</w:t>
      </w:r>
      <w:r w:rsidRPr="00A937B8">
        <w:rPr>
          <w:u w:val="single"/>
        </w:rPr>
        <w:t xml:space="preserve"> of the twenty-first century,”</w:t>
      </w:r>
      <w:r w:rsidRPr="00A937B8">
        <w:rPr>
          <w:sz w:val="16"/>
        </w:rPr>
        <w:t xml:space="preserve"> Georgetown University Law Center’s Hope Babcock writes in an article published in the Syracuse Law Review. </w:t>
      </w:r>
      <w:r w:rsidRPr="00A937B8">
        <w:rPr>
          <w:u w:val="single"/>
        </w:rPr>
        <w:t xml:space="preserve">Because </w:t>
      </w:r>
      <w:r w:rsidRPr="009B68E9">
        <w:rPr>
          <w:highlight w:val="green"/>
          <w:u w:val="single"/>
        </w:rPr>
        <w:t>people will inevitably capitalize on</w:t>
      </w:r>
      <w:r w:rsidRPr="00A937B8">
        <w:rPr>
          <w:u w:val="single"/>
        </w:rPr>
        <w:t xml:space="preserve"> celestial </w:t>
      </w:r>
      <w:r w:rsidRPr="009B68E9">
        <w:rPr>
          <w:highlight w:val="green"/>
          <w:u w:val="single"/>
        </w:rPr>
        <w:t>resources</w:t>
      </w:r>
      <w:r w:rsidRPr="00A937B8">
        <w:rPr>
          <w:u w:val="single"/>
        </w:rPr>
        <w:t>, there ought to be consensus on which property regime should apply</w:t>
      </w:r>
      <w:r w:rsidRPr="00A937B8">
        <w:rPr>
          <w:sz w:val="16"/>
        </w:rPr>
        <w:t xml:space="preserve">, she asserts. </w:t>
      </w:r>
      <w:r w:rsidRPr="00A937B8">
        <w:rPr>
          <w:u w:val="single"/>
        </w:rPr>
        <w:t xml:space="preserve">Finding that </w:t>
      </w:r>
      <w:r w:rsidRPr="009B68E9">
        <w:rPr>
          <w:highlight w:val="green"/>
          <w:u w:val="single"/>
        </w:rPr>
        <w:t>pure private</w:t>
      </w:r>
      <w:r w:rsidRPr="00A937B8">
        <w:rPr>
          <w:u w:val="single"/>
        </w:rPr>
        <w:t xml:space="preserve"> property </w:t>
      </w:r>
      <w:r w:rsidRPr="009B68E9">
        <w:rPr>
          <w:highlight w:val="green"/>
          <w:u w:val="single"/>
        </w:rPr>
        <w:t>regimes would encourage competitive behavior</w:t>
      </w:r>
      <w:r w:rsidRPr="00A937B8">
        <w:rPr>
          <w:u w:val="single"/>
        </w:rPr>
        <w:t xml:space="preserve"> that would </w:t>
      </w:r>
      <w:r w:rsidRPr="009B68E9">
        <w:rPr>
          <w:highlight w:val="green"/>
          <w:u w:val="single"/>
        </w:rPr>
        <w:t>exacerbate hostilities and inequalities</w:t>
      </w:r>
      <w:r w:rsidRPr="00A937B8">
        <w:rPr>
          <w:u w:val="single"/>
        </w:rPr>
        <w:t xml:space="preserve"> between nations,</w:t>
      </w:r>
      <w:r w:rsidRPr="00A937B8">
        <w:rPr>
          <w:sz w:val="16"/>
        </w:rPr>
        <w:t xml:space="preserve"> </w:t>
      </w:r>
      <w:r w:rsidRPr="00A937B8">
        <w:rPr>
          <w:u w:val="single"/>
        </w:rPr>
        <w:t xml:space="preserve">Babcock argues instead for a </w:t>
      </w:r>
      <w:r w:rsidRPr="009B68E9">
        <w:rPr>
          <w:highlight w:val="green"/>
          <w:u w:val="single"/>
        </w:rPr>
        <w:t xml:space="preserve">modified version of the </w:t>
      </w:r>
      <w:r w:rsidRPr="009B68E9">
        <w:rPr>
          <w:b/>
          <w:bCs/>
          <w:highlight w:val="green"/>
          <w:u w:val="single"/>
        </w:rPr>
        <w:t>public trust doctrine</w:t>
      </w:r>
      <w:r w:rsidRPr="00A937B8">
        <w:rPr>
          <w:u w:val="single"/>
        </w:rPr>
        <w:t xml:space="preserve">. Such a regime would </w:t>
      </w:r>
      <w:r w:rsidRPr="009B68E9">
        <w:rPr>
          <w:highlight w:val="green"/>
          <w:u w:val="single"/>
        </w:rPr>
        <w:t>incorporate</w:t>
      </w:r>
      <w:r w:rsidRPr="00A937B8">
        <w:rPr>
          <w:u w:val="single"/>
        </w:rPr>
        <w:t xml:space="preserve"> some </w:t>
      </w:r>
      <w:r w:rsidRPr="009B68E9">
        <w:rPr>
          <w:highlight w:val="green"/>
          <w:u w:val="single"/>
        </w:rPr>
        <w:t>private</w:t>
      </w:r>
      <w:r w:rsidRPr="00A937B8">
        <w:rPr>
          <w:u w:val="single"/>
        </w:rPr>
        <w:t xml:space="preserve"> property </w:t>
      </w:r>
      <w:r w:rsidRPr="009B68E9">
        <w:rPr>
          <w:highlight w:val="green"/>
          <w:u w:val="single"/>
        </w:rPr>
        <w:t>management tools, allowing for sustainable</w:t>
      </w:r>
      <w:r w:rsidRPr="00A937B8">
        <w:rPr>
          <w:u w:val="single"/>
        </w:rPr>
        <w:t xml:space="preserve"> and equitable extraterrestrial </w:t>
      </w:r>
      <w:r w:rsidRPr="009B68E9">
        <w:rPr>
          <w:highlight w:val="green"/>
          <w:u w:val="single"/>
        </w:rPr>
        <w:t>development</w:t>
      </w:r>
      <w:r w:rsidRPr="00A937B8">
        <w:rPr>
          <w:sz w:val="16"/>
        </w:rPr>
        <w:t>, according to Babcock.</w:t>
      </w:r>
      <w:r w:rsidRPr="00A937B8">
        <w:rPr>
          <w:u w:val="single"/>
        </w:rPr>
        <w:t xml:space="preserve"> </w:t>
      </w:r>
    </w:p>
    <w:p w14:paraId="1EC11802" w14:textId="7FF6C4E4" w:rsidR="00543B4A" w:rsidRDefault="003D0B77" w:rsidP="00543B4A">
      <w:pPr>
        <w:pStyle w:val="Heading4"/>
      </w:pPr>
      <w:r>
        <w:t xml:space="preserve">Expansion of PTD </w:t>
      </w:r>
      <w:r w:rsidR="00543B4A">
        <w:t>key to global space sustainability</w:t>
      </w:r>
    </w:p>
    <w:p w14:paraId="70C2CD2E" w14:textId="5EE9B26F" w:rsidR="00543B4A" w:rsidRPr="00F54B07" w:rsidRDefault="00543B4A" w:rsidP="00543B4A">
      <w:r w:rsidRPr="009E4ED1">
        <w:rPr>
          <w:b/>
          <w:bCs/>
        </w:rPr>
        <w:t>Babcock ’19</w:t>
      </w:r>
      <w:r w:rsidRPr="00F54B07">
        <w:t xml:space="preserve"> — Hope M. Babcock, Professor of Law, Georgetown University Law Center, B.A., Smith College</w:t>
      </w:r>
      <w:r>
        <w:t xml:space="preserve">, </w:t>
      </w:r>
      <w:r w:rsidRPr="00F54B07">
        <w:t>L.L.B., Yale</w:t>
      </w:r>
      <w:r>
        <w:t xml:space="preserve"> University</w:t>
      </w:r>
      <w:r w:rsidRPr="00F54B07">
        <w:t xml:space="preserve">; (2019; “ARTICLE: THE PUBLIC TRUST DOCTRINE, OUTER SPACE, AND THE GLOBAL COMMONS: TIME TO CALL HOME ET”; University of Michigan Libraries, Nexis Uni; </w:t>
      </w:r>
      <w:r w:rsidRPr="00F54B07">
        <w:rPr>
          <w:i/>
          <w:iCs/>
        </w:rPr>
        <w:t>Syracuse University Law Review</w:t>
      </w:r>
      <w:r w:rsidRPr="00F54B07">
        <w:t>, Vol. 69; //LFS—JCM</w:t>
      </w:r>
      <w:r w:rsidR="001B1435">
        <w:t xml:space="preserve"> – Recutish like diff section ISEE</w:t>
      </w:r>
      <w:r w:rsidRPr="00F54B07">
        <w:t>)</w:t>
      </w:r>
    </w:p>
    <w:p w14:paraId="7C465059" w14:textId="77777777" w:rsidR="00543B4A" w:rsidRPr="00AE3AAA" w:rsidRDefault="00543B4A" w:rsidP="00543B4A">
      <w:pPr>
        <w:rPr>
          <w:sz w:val="16"/>
        </w:rPr>
      </w:pPr>
      <w:r w:rsidRPr="00AE3AAA">
        <w:rPr>
          <w:sz w:val="16"/>
        </w:rPr>
        <w:t xml:space="preserve">[*259] </w:t>
      </w:r>
      <w:r w:rsidRPr="009B68E9">
        <w:rPr>
          <w:rStyle w:val="StyleUnderline"/>
          <w:highlight w:val="green"/>
        </w:rPr>
        <w:t>The doctrine</w:t>
      </w:r>
      <w:r w:rsidRPr="00AE3AAA">
        <w:rPr>
          <w:sz w:val="16"/>
        </w:rPr>
        <w:t xml:space="preserve"> also appears to be </w:t>
      </w:r>
      <w:r w:rsidRPr="009B68E9">
        <w:rPr>
          <w:rStyle w:val="Emphasis"/>
          <w:highlight w:val="green"/>
        </w:rPr>
        <w:t>infinitely malleable</w:t>
      </w:r>
      <w:r w:rsidRPr="00AE3AAA">
        <w:rPr>
          <w:sz w:val="16"/>
        </w:rPr>
        <w:t xml:space="preserve">. </w:t>
      </w:r>
      <w:r w:rsidRPr="00C55F70">
        <w:rPr>
          <w:rStyle w:val="StyleUnderline"/>
        </w:rPr>
        <w:t xml:space="preserve">Original </w:t>
      </w:r>
      <w:r w:rsidRPr="009B68E9">
        <w:rPr>
          <w:rStyle w:val="StyleUnderline"/>
          <w:highlight w:val="green"/>
        </w:rPr>
        <w:t>uses</w:t>
      </w:r>
      <w:r w:rsidRPr="00AE3AAA">
        <w:rPr>
          <w:sz w:val="16"/>
        </w:rPr>
        <w:t xml:space="preserve"> of the doctrine </w:t>
      </w:r>
      <w:r w:rsidRPr="009B68E9">
        <w:rPr>
          <w:rStyle w:val="StyleUnderline"/>
          <w:highlight w:val="green"/>
        </w:rPr>
        <w:t xml:space="preserve">were </w:t>
      </w:r>
      <w:r w:rsidRPr="009B68E9">
        <w:rPr>
          <w:rStyle w:val="Emphasis"/>
          <w:highlight w:val="green"/>
        </w:rPr>
        <w:t>restricted</w:t>
      </w:r>
      <w:r w:rsidRPr="00F21536">
        <w:rPr>
          <w:rStyle w:val="StyleUnderline"/>
        </w:rPr>
        <w:t xml:space="preserve"> to only</w:t>
      </w:r>
      <w:r w:rsidRPr="00AE3AAA">
        <w:rPr>
          <w:sz w:val="16"/>
        </w:rPr>
        <w:t xml:space="preserve"> that "aspect of the </w:t>
      </w:r>
      <w:r w:rsidRPr="00F21536">
        <w:rPr>
          <w:rStyle w:val="StyleUnderline"/>
        </w:rPr>
        <w:t>public domain</w:t>
      </w:r>
      <w:r w:rsidRPr="00AE3AAA">
        <w:rPr>
          <w:sz w:val="16"/>
        </w:rPr>
        <w:t xml:space="preserve"> </w:t>
      </w:r>
      <w:r w:rsidRPr="00F21536">
        <w:rPr>
          <w:rStyle w:val="StyleUnderline"/>
        </w:rPr>
        <w:t>below the low-water mark</w:t>
      </w:r>
      <w:r w:rsidRPr="00AE3AAA">
        <w:rPr>
          <w:sz w:val="16"/>
        </w:rPr>
        <w:t xml:space="preserve"> on the margin of the sea and the great lakes, the waters over those lands, and the waters within rivers and streams of any consequence," 520and covered only traditional uses of those lands, like fishing and navigation. 521 </w:t>
      </w:r>
      <w:r w:rsidRPr="009B68E9">
        <w:rPr>
          <w:rStyle w:val="StyleUnderline"/>
          <w:highlight w:val="green"/>
        </w:rPr>
        <w:t>Over time</w:t>
      </w:r>
      <w:r w:rsidRPr="00AE3AAA">
        <w:rPr>
          <w:sz w:val="16"/>
        </w:rPr>
        <w:t xml:space="preserve">, </w:t>
      </w:r>
      <w:r w:rsidRPr="00C55F70">
        <w:rPr>
          <w:rStyle w:val="StyleUnderline"/>
        </w:rPr>
        <w:t xml:space="preserve">the </w:t>
      </w:r>
      <w:r w:rsidRPr="009B68E9">
        <w:rPr>
          <w:rStyle w:val="StyleUnderline"/>
          <w:highlight w:val="green"/>
        </w:rPr>
        <w:t>scope</w:t>
      </w:r>
      <w:r w:rsidRPr="00AE3AAA">
        <w:rPr>
          <w:sz w:val="16"/>
        </w:rPr>
        <w:t xml:space="preserve"> </w:t>
      </w:r>
      <w:r w:rsidRPr="00F21536">
        <w:rPr>
          <w:rStyle w:val="StyleUnderline"/>
        </w:rPr>
        <w:t>and application</w:t>
      </w:r>
      <w:r w:rsidRPr="00AE3AAA">
        <w:rPr>
          <w:sz w:val="16"/>
        </w:rPr>
        <w:t xml:space="preserve"> </w:t>
      </w:r>
      <w:r w:rsidRPr="00F21536">
        <w:rPr>
          <w:rStyle w:val="StyleUnderline"/>
        </w:rPr>
        <w:t xml:space="preserve">of the </w:t>
      </w:r>
      <w:r w:rsidRPr="00AE3AAA">
        <w:rPr>
          <w:rStyle w:val="Emphasis"/>
        </w:rPr>
        <w:t xml:space="preserve">doctrine </w:t>
      </w:r>
      <w:r w:rsidRPr="009B68E9">
        <w:rPr>
          <w:rStyle w:val="Emphasis"/>
          <w:highlight w:val="green"/>
        </w:rPr>
        <w:t>broadened</w:t>
      </w:r>
      <w:r w:rsidRPr="00F21536">
        <w:rPr>
          <w:rStyle w:val="StyleUnderline"/>
        </w:rPr>
        <w:t xml:space="preserve"> to protect</w:t>
      </w:r>
      <w:r w:rsidRPr="00AE3AAA">
        <w:rPr>
          <w:sz w:val="16"/>
        </w:rPr>
        <w:t xml:space="preserve"> </w:t>
      </w:r>
      <w:r w:rsidRPr="00AE3AAA">
        <w:rPr>
          <w:rStyle w:val="Emphasis"/>
        </w:rPr>
        <w:t>more public resources</w:t>
      </w:r>
      <w:r w:rsidRPr="00AE3AAA">
        <w:rPr>
          <w:sz w:val="16"/>
        </w:rPr>
        <w:t xml:space="preserve"> and different uses. 522 Thus, </w:t>
      </w:r>
      <w:r w:rsidRPr="00F21536">
        <w:rPr>
          <w:rStyle w:val="StyleUnderline"/>
        </w:rPr>
        <w:t>the doctrine expanded</w:t>
      </w:r>
      <w:r w:rsidRPr="00AE3AAA">
        <w:rPr>
          <w:sz w:val="16"/>
        </w:rPr>
        <w:t xml:space="preserve"> </w:t>
      </w:r>
      <w:r w:rsidRPr="00F21536">
        <w:rPr>
          <w:rStyle w:val="StyleUnderline"/>
        </w:rPr>
        <w:t xml:space="preserve">to protect </w:t>
      </w:r>
      <w:r w:rsidRPr="00AE3AAA">
        <w:rPr>
          <w:rStyle w:val="Emphasis"/>
        </w:rPr>
        <w:t>new trust resources</w:t>
      </w:r>
      <w:r w:rsidRPr="00AE3AAA">
        <w:rPr>
          <w:sz w:val="16"/>
        </w:rPr>
        <w:t xml:space="preserve">, </w:t>
      </w:r>
      <w:r w:rsidRPr="00F21536">
        <w:rPr>
          <w:rStyle w:val="StyleUnderline"/>
        </w:rPr>
        <w:t>such as</w:t>
      </w:r>
      <w:r w:rsidRPr="00AE3AAA">
        <w:rPr>
          <w:sz w:val="16"/>
        </w:rPr>
        <w:t xml:space="preserve"> dry </w:t>
      </w:r>
      <w:r w:rsidRPr="00F21536">
        <w:rPr>
          <w:rStyle w:val="StyleUnderline"/>
        </w:rPr>
        <w:t>sand beaches</w:t>
      </w:r>
      <w:r w:rsidRPr="00AE3AAA">
        <w:rPr>
          <w:sz w:val="16"/>
        </w:rPr>
        <w:t xml:space="preserve">, </w:t>
      </w:r>
      <w:r w:rsidRPr="00F21536">
        <w:rPr>
          <w:rStyle w:val="StyleUnderline"/>
        </w:rPr>
        <w:t>inland lakes</w:t>
      </w:r>
      <w:r w:rsidRPr="00AE3AAA">
        <w:rPr>
          <w:sz w:val="16"/>
        </w:rPr>
        <w:t xml:space="preserve">, </w:t>
      </w:r>
      <w:r w:rsidRPr="00F21536">
        <w:rPr>
          <w:rStyle w:val="StyleUnderline"/>
        </w:rPr>
        <w:t>groundwater</w:t>
      </w:r>
      <w:r w:rsidRPr="00AE3AAA">
        <w:rPr>
          <w:sz w:val="16"/>
        </w:rPr>
        <w:t xml:space="preserve">, </w:t>
      </w:r>
      <w:r w:rsidRPr="00F21536">
        <w:rPr>
          <w:rStyle w:val="StyleUnderline"/>
        </w:rPr>
        <w:t>dry riverbeds</w:t>
      </w:r>
      <w:r w:rsidRPr="00AE3AAA">
        <w:rPr>
          <w:sz w:val="16"/>
        </w:rPr>
        <w:t xml:space="preserve">, </w:t>
      </w:r>
      <w:r w:rsidRPr="00F21536">
        <w:rPr>
          <w:rStyle w:val="StyleUnderline"/>
        </w:rPr>
        <w:t>and wildlife</w:t>
      </w:r>
      <w:r w:rsidRPr="00AE3AAA">
        <w:rPr>
          <w:sz w:val="16"/>
        </w:rPr>
        <w:t xml:space="preserve">, 523and passive uses of those resources, like scientific study. 524The original link to navigable water and tidelands disappeared. 525 </w:t>
      </w:r>
      <w:r w:rsidRPr="00F21536">
        <w:rPr>
          <w:rStyle w:val="StyleUnderline"/>
        </w:rPr>
        <w:t>Supporters of the</w:t>
      </w:r>
      <w:r w:rsidRPr="00AE3AAA">
        <w:rPr>
          <w:sz w:val="16"/>
        </w:rPr>
        <w:t xml:space="preserve"> [*260] </w:t>
      </w:r>
      <w:r w:rsidRPr="00F21536">
        <w:rPr>
          <w:rStyle w:val="StyleUnderline"/>
        </w:rPr>
        <w:t>doctrine successfully advocated</w:t>
      </w:r>
      <w:r w:rsidRPr="00AE3AAA">
        <w:rPr>
          <w:sz w:val="16"/>
        </w:rPr>
        <w:t xml:space="preserve"> that </w:t>
      </w:r>
      <w:r w:rsidRPr="00F21536">
        <w:rPr>
          <w:rStyle w:val="StyleUnderline"/>
        </w:rPr>
        <w:t>it be applied to</w:t>
      </w:r>
      <w:r w:rsidRPr="00AE3AAA">
        <w:rPr>
          <w:sz w:val="16"/>
        </w:rPr>
        <w:t xml:space="preserve"> "</w:t>
      </w:r>
      <w:r w:rsidRPr="00F21536">
        <w:rPr>
          <w:rStyle w:val="StyleUnderline"/>
        </w:rPr>
        <w:t>wildlife</w:t>
      </w:r>
      <w:r w:rsidRPr="00AE3AAA">
        <w:rPr>
          <w:sz w:val="16"/>
        </w:rPr>
        <w:t xml:space="preserve">, </w:t>
      </w:r>
      <w:r w:rsidRPr="00F21536">
        <w:rPr>
          <w:rStyle w:val="StyleUnderline"/>
        </w:rPr>
        <w:t>parks</w:t>
      </w:r>
      <w:r w:rsidRPr="00AE3AAA">
        <w:rPr>
          <w:sz w:val="16"/>
        </w:rPr>
        <w:t xml:space="preserve">, </w:t>
      </w:r>
      <w:r w:rsidRPr="00F21536">
        <w:rPr>
          <w:rStyle w:val="StyleUnderline"/>
        </w:rPr>
        <w:t>cemeteries</w:t>
      </w:r>
      <w:r w:rsidRPr="00AE3AAA">
        <w:rPr>
          <w:sz w:val="16"/>
        </w:rPr>
        <w:t xml:space="preserve">, </w:t>
      </w:r>
      <w:r w:rsidRPr="00F21536">
        <w:rPr>
          <w:rStyle w:val="StyleUnderline"/>
        </w:rPr>
        <w:t>and even</w:t>
      </w:r>
      <w:r w:rsidRPr="00AE3AAA">
        <w:rPr>
          <w:sz w:val="16"/>
        </w:rPr>
        <w:t xml:space="preserve"> </w:t>
      </w:r>
      <w:r w:rsidRPr="00AE3AAA">
        <w:rPr>
          <w:rStyle w:val="Emphasis"/>
        </w:rPr>
        <w:t>works of fine art</w:t>
      </w:r>
      <w:r w:rsidRPr="00AE3AAA">
        <w:rPr>
          <w:sz w:val="16"/>
        </w:rPr>
        <w:t xml:space="preserve">," 526 </w:t>
      </w:r>
      <w:r w:rsidRPr="00F21536">
        <w:rPr>
          <w:rStyle w:val="StyleUnderline"/>
        </w:rPr>
        <w:t>while arguing more</w:t>
      </w:r>
      <w:r w:rsidRPr="00AE3AAA">
        <w:rPr>
          <w:sz w:val="16"/>
        </w:rPr>
        <w:t xml:space="preserve"> </w:t>
      </w:r>
      <w:r w:rsidRPr="00F21536">
        <w:rPr>
          <w:rStyle w:val="StyleUnderline"/>
        </w:rPr>
        <w:t xml:space="preserve">recently its </w:t>
      </w:r>
      <w:r w:rsidRPr="00AE3AAA">
        <w:rPr>
          <w:rStyle w:val="Emphasis"/>
        </w:rPr>
        <w:t>application to the atmosphere</w:t>
      </w:r>
      <w:r w:rsidRPr="00AE3AAA">
        <w:rPr>
          <w:sz w:val="16"/>
        </w:rPr>
        <w:t>. 527</w:t>
      </w:r>
    </w:p>
    <w:p w14:paraId="3085633D" w14:textId="77777777" w:rsidR="00543B4A" w:rsidRPr="00AE3AAA" w:rsidRDefault="00543B4A" w:rsidP="00543B4A">
      <w:pPr>
        <w:rPr>
          <w:sz w:val="16"/>
        </w:rPr>
      </w:pPr>
      <w:r w:rsidRPr="00AE3AAA">
        <w:rPr>
          <w:rStyle w:val="StyleUnderline"/>
        </w:rPr>
        <w:t xml:space="preserve">A doctrine that </w:t>
      </w:r>
      <w:r w:rsidRPr="009B68E9">
        <w:rPr>
          <w:rStyle w:val="StyleUnderline"/>
          <w:highlight w:val="green"/>
        </w:rPr>
        <w:t>imposes</w:t>
      </w:r>
      <w:r w:rsidRPr="009B68E9">
        <w:rPr>
          <w:sz w:val="16"/>
          <w:highlight w:val="green"/>
        </w:rPr>
        <w:t xml:space="preserve"> </w:t>
      </w:r>
      <w:r w:rsidRPr="009B68E9">
        <w:rPr>
          <w:rStyle w:val="StyleUnderline"/>
          <w:highlight w:val="green"/>
        </w:rPr>
        <w:t>a</w:t>
      </w:r>
      <w:r w:rsidRPr="00AE3AAA">
        <w:rPr>
          <w:rStyle w:val="StyleUnderline"/>
        </w:rPr>
        <w:t xml:space="preserve"> </w:t>
      </w:r>
      <w:r w:rsidRPr="00AE3AAA">
        <w:rPr>
          <w:rStyle w:val="Emphasis"/>
        </w:rPr>
        <w:t xml:space="preserve">perpetual </w:t>
      </w:r>
      <w:r w:rsidRPr="009B68E9">
        <w:rPr>
          <w:rStyle w:val="Emphasis"/>
          <w:highlight w:val="green"/>
        </w:rPr>
        <w:t>duty</w:t>
      </w:r>
      <w:r w:rsidRPr="009B68E9">
        <w:rPr>
          <w:sz w:val="16"/>
          <w:highlight w:val="green"/>
        </w:rPr>
        <w:t xml:space="preserve"> </w:t>
      </w:r>
      <w:r w:rsidRPr="009B68E9">
        <w:rPr>
          <w:rStyle w:val="StyleUnderline"/>
          <w:highlight w:val="green"/>
        </w:rPr>
        <w:t>on</w:t>
      </w:r>
      <w:r w:rsidRPr="00AE3AAA">
        <w:rPr>
          <w:sz w:val="16"/>
        </w:rPr>
        <w:t xml:space="preserve"> the sovereign to preserve </w:t>
      </w:r>
      <w:r w:rsidRPr="009B68E9">
        <w:rPr>
          <w:rStyle w:val="StyleUnderline"/>
          <w:highlight w:val="green"/>
        </w:rPr>
        <w:t>trust</w:t>
      </w:r>
      <w:r w:rsidRPr="00AE3AAA">
        <w:rPr>
          <w:rStyle w:val="StyleUnderline"/>
        </w:rPr>
        <w:t xml:space="preserve"> resources</w:t>
      </w:r>
      <w:r w:rsidRPr="00AE3AAA">
        <w:rPr>
          <w:sz w:val="16"/>
        </w:rPr>
        <w:t xml:space="preserve">, </w:t>
      </w:r>
      <w:r w:rsidRPr="009B68E9">
        <w:rPr>
          <w:rStyle w:val="StyleUnderline"/>
          <w:highlight w:val="green"/>
        </w:rPr>
        <w:t>prevents</w:t>
      </w:r>
      <w:r w:rsidRPr="00AE3AAA">
        <w:rPr>
          <w:rStyle w:val="StyleUnderline"/>
        </w:rPr>
        <w:t xml:space="preserve"> their </w:t>
      </w:r>
      <w:r w:rsidRPr="009B68E9">
        <w:rPr>
          <w:rStyle w:val="StyleUnderline"/>
          <w:highlight w:val="green"/>
        </w:rPr>
        <w:t>alienation</w:t>
      </w:r>
      <w:r w:rsidRPr="00AE3AAA">
        <w:rPr>
          <w:sz w:val="16"/>
        </w:rPr>
        <w:t xml:space="preserve"> </w:t>
      </w:r>
      <w:r w:rsidRPr="00AE3AAA">
        <w:rPr>
          <w:rStyle w:val="StyleUnderline"/>
        </w:rPr>
        <w:t>for private benefit</w:t>
      </w:r>
      <w:r w:rsidRPr="00AE3AAA">
        <w:rPr>
          <w:sz w:val="16"/>
        </w:rPr>
        <w:t xml:space="preserve">, </w:t>
      </w:r>
      <w:r w:rsidRPr="009B68E9">
        <w:rPr>
          <w:rStyle w:val="StyleUnderline"/>
          <w:highlight w:val="green"/>
        </w:rPr>
        <w:t xml:space="preserve">assures </w:t>
      </w:r>
      <w:r w:rsidRPr="009B68E9">
        <w:rPr>
          <w:rStyle w:val="Emphasis"/>
          <w:highlight w:val="green"/>
        </w:rPr>
        <w:t>public access</w:t>
      </w:r>
      <w:r w:rsidRPr="00AE3AAA">
        <w:rPr>
          <w:sz w:val="16"/>
        </w:rPr>
        <w:t xml:space="preserve"> to them, and can be invoked by anyone seems particularly useful as a management tool in outer space. 528The fact that </w:t>
      </w:r>
      <w:r w:rsidRPr="00AE3AAA">
        <w:rPr>
          <w:rStyle w:val="StyleUnderline"/>
        </w:rPr>
        <w:t>public access</w:t>
      </w:r>
      <w:r w:rsidRPr="00AE3AAA">
        <w:rPr>
          <w:sz w:val="16"/>
        </w:rPr>
        <w:t xml:space="preserve"> </w:t>
      </w:r>
      <w:r w:rsidRPr="00AE3AAA">
        <w:rPr>
          <w:rStyle w:val="StyleUnderline"/>
        </w:rPr>
        <w:t xml:space="preserve">to </w:t>
      </w:r>
      <w:r w:rsidRPr="00AE3AAA">
        <w:rPr>
          <w:rStyle w:val="Emphasis"/>
        </w:rPr>
        <w:t>trust</w:t>
      </w:r>
      <w:r w:rsidRPr="00AE3AAA">
        <w:rPr>
          <w:rStyle w:val="StyleUnderline"/>
        </w:rPr>
        <w:t xml:space="preserve"> resources</w:t>
      </w:r>
      <w:r w:rsidRPr="00AE3AAA">
        <w:rPr>
          <w:sz w:val="16"/>
        </w:rPr>
        <w:t xml:space="preserve"> </w:t>
      </w:r>
      <w:r w:rsidRPr="00AE3AAA">
        <w:rPr>
          <w:rStyle w:val="StyleUnderline"/>
        </w:rPr>
        <w:t>is</w:t>
      </w:r>
      <w:r w:rsidRPr="00AE3AAA">
        <w:rPr>
          <w:sz w:val="16"/>
        </w:rPr>
        <w:t xml:space="preserve"> so </w:t>
      </w:r>
      <w:r w:rsidRPr="00AE3AAA">
        <w:rPr>
          <w:rStyle w:val="Emphasis"/>
        </w:rPr>
        <w:t>central</w:t>
      </w:r>
      <w:r w:rsidRPr="00AE3AAA">
        <w:rPr>
          <w:rStyle w:val="StyleUnderline"/>
        </w:rPr>
        <w:t xml:space="preserve"> to the doctrine</w:t>
      </w:r>
      <w:r w:rsidRPr="00AE3AAA">
        <w:rPr>
          <w:sz w:val="16"/>
        </w:rPr>
        <w:t xml:space="preserve"> </w:t>
      </w:r>
      <w:r w:rsidRPr="006A5BC5">
        <w:rPr>
          <w:rStyle w:val="StyleUnderline"/>
          <w:highlight w:val="green"/>
        </w:rPr>
        <w:t>makes it reflective</w:t>
      </w:r>
      <w:r w:rsidRPr="006A5BC5">
        <w:rPr>
          <w:rStyle w:val="StyleUnderline"/>
        </w:rPr>
        <w:t xml:space="preserve">, not contradictory, </w:t>
      </w:r>
      <w:r w:rsidRPr="006A5BC5">
        <w:rPr>
          <w:rStyle w:val="StyleUnderline"/>
          <w:highlight w:val="green"/>
        </w:rPr>
        <w:t>of</w:t>
      </w:r>
      <w:r w:rsidRPr="006A5BC5">
        <w:rPr>
          <w:rStyle w:val="StyleUnderline"/>
        </w:rPr>
        <w:t xml:space="preserve"> international space law's </w:t>
      </w:r>
      <w:r w:rsidRPr="006A5BC5">
        <w:rPr>
          <w:rStyle w:val="StyleUnderline"/>
          <w:highlight w:val="green"/>
        </w:rPr>
        <w:t>bar against appropriation of outer space</w:t>
      </w:r>
      <w:r w:rsidRPr="006A5BC5">
        <w:rPr>
          <w:rStyle w:val="StyleUnderline"/>
        </w:rPr>
        <w:t xml:space="preserve"> and of the principle of space being the "province of all mankind</w:t>
      </w:r>
      <w:r w:rsidRPr="00AE3AAA">
        <w:rPr>
          <w:sz w:val="16"/>
        </w:rPr>
        <w:t xml:space="preserve">." 529 </w:t>
      </w:r>
      <w:r w:rsidRPr="00AE3AAA">
        <w:rPr>
          <w:rStyle w:val="StyleUnderline"/>
        </w:rPr>
        <w:t>It avoids</w:t>
      </w:r>
      <w:r w:rsidRPr="00AE3AAA">
        <w:rPr>
          <w:sz w:val="16"/>
        </w:rPr>
        <w:t xml:space="preserve"> </w:t>
      </w:r>
      <w:r w:rsidRPr="00AE3AAA">
        <w:rPr>
          <w:rStyle w:val="StyleUnderline"/>
        </w:rPr>
        <w:t>the problems of</w:t>
      </w:r>
      <w:r w:rsidRPr="00AE3AAA">
        <w:rPr>
          <w:sz w:val="16"/>
        </w:rPr>
        <w:t xml:space="preserve"> </w:t>
      </w:r>
      <w:r w:rsidRPr="00AE3AAA">
        <w:rPr>
          <w:rStyle w:val="Emphasis"/>
        </w:rPr>
        <w:t>alienation and exclusion</w:t>
      </w:r>
      <w:r w:rsidRPr="00AE3AAA">
        <w:rPr>
          <w:rStyle w:val="StyleUnderline"/>
        </w:rPr>
        <w:t xml:space="preserve"> associated</w:t>
      </w:r>
      <w:r w:rsidRPr="00AE3AAA">
        <w:rPr>
          <w:sz w:val="16"/>
        </w:rPr>
        <w:t xml:space="preserve"> </w:t>
      </w:r>
      <w:r w:rsidRPr="00AE3AAA">
        <w:rPr>
          <w:rStyle w:val="StyleUnderline"/>
        </w:rPr>
        <w:t>with any of the</w:t>
      </w:r>
      <w:r w:rsidRPr="00AE3AAA">
        <w:rPr>
          <w:sz w:val="16"/>
        </w:rPr>
        <w:t xml:space="preserve"> </w:t>
      </w:r>
      <w:r w:rsidRPr="00AE3AAA">
        <w:rPr>
          <w:rStyle w:val="StyleUnderline"/>
        </w:rPr>
        <w:t>management approaches associated</w:t>
      </w:r>
      <w:r w:rsidRPr="00AE3AAA">
        <w:rPr>
          <w:sz w:val="16"/>
        </w:rPr>
        <w:t xml:space="preserve"> </w:t>
      </w:r>
      <w:r w:rsidRPr="00AE3AAA">
        <w:rPr>
          <w:rStyle w:val="StyleUnderline"/>
        </w:rPr>
        <w:t>with</w:t>
      </w:r>
      <w:r w:rsidRPr="00AE3AAA">
        <w:rPr>
          <w:sz w:val="16"/>
        </w:rPr>
        <w:t xml:space="preserve"> some form of </w:t>
      </w:r>
      <w:r w:rsidRPr="00AE3AAA">
        <w:rPr>
          <w:rStyle w:val="Emphasis"/>
        </w:rPr>
        <w:t>private property</w:t>
      </w:r>
      <w:r w:rsidRPr="00AE3AAA">
        <w:rPr>
          <w:sz w:val="16"/>
        </w:rPr>
        <w:t xml:space="preserve"> </w:t>
      </w:r>
      <w:r w:rsidRPr="00AE3AAA">
        <w:rPr>
          <w:rStyle w:val="StyleUnderline"/>
        </w:rPr>
        <w:t>and requires</w:t>
      </w:r>
      <w:r w:rsidRPr="00AE3AAA">
        <w:rPr>
          <w:sz w:val="16"/>
        </w:rPr>
        <w:t xml:space="preserve"> </w:t>
      </w:r>
      <w:r w:rsidRPr="00AE3AAA">
        <w:rPr>
          <w:rStyle w:val="StyleUnderline"/>
        </w:rPr>
        <w:t>neither</w:t>
      </w:r>
      <w:r w:rsidRPr="00AE3AAA">
        <w:rPr>
          <w:sz w:val="16"/>
        </w:rPr>
        <w:t xml:space="preserve"> the creation of </w:t>
      </w:r>
      <w:r w:rsidRPr="00AE3AAA">
        <w:rPr>
          <w:rStyle w:val="StyleUnderline"/>
        </w:rPr>
        <w:t>a new administrative authority</w:t>
      </w:r>
      <w:r w:rsidRPr="00AE3AAA">
        <w:rPr>
          <w:sz w:val="16"/>
        </w:rPr>
        <w:t xml:space="preserve"> </w:t>
      </w:r>
      <w:r w:rsidRPr="00AE3AAA">
        <w:rPr>
          <w:rStyle w:val="StyleUnderline"/>
        </w:rPr>
        <w:t>nor</w:t>
      </w:r>
      <w:r w:rsidRPr="00AE3AAA">
        <w:rPr>
          <w:sz w:val="16"/>
        </w:rPr>
        <w:t xml:space="preserve"> the </w:t>
      </w:r>
      <w:r w:rsidRPr="00AE3AAA">
        <w:rPr>
          <w:rStyle w:val="StyleUnderline"/>
        </w:rPr>
        <w:t xml:space="preserve">presence of a </w:t>
      </w:r>
      <w:r w:rsidRPr="00AE3AAA">
        <w:rPr>
          <w:rStyle w:val="Emphasis"/>
        </w:rPr>
        <w:t>close-knit group</w:t>
      </w:r>
      <w:r w:rsidRPr="00AE3AAA">
        <w:rPr>
          <w:sz w:val="16"/>
        </w:rPr>
        <w:t xml:space="preserve"> </w:t>
      </w:r>
      <w:r w:rsidRPr="00AE3AAA">
        <w:rPr>
          <w:rStyle w:val="StyleUnderline"/>
        </w:rPr>
        <w:t>of like-minded people</w:t>
      </w:r>
      <w:r w:rsidRPr="00AE3AAA">
        <w:rPr>
          <w:sz w:val="16"/>
        </w:rPr>
        <w:t xml:space="preserve">. 530 </w:t>
      </w:r>
      <w:r w:rsidRPr="00F21536">
        <w:rPr>
          <w:rStyle w:val="StyleUnderline"/>
        </w:rPr>
        <w:t>Members</w:t>
      </w:r>
      <w:r w:rsidRPr="00AE3AAA">
        <w:rPr>
          <w:sz w:val="16"/>
        </w:rPr>
        <w:t xml:space="preserve"> </w:t>
      </w:r>
      <w:r w:rsidRPr="00F21536">
        <w:rPr>
          <w:rStyle w:val="StyleUnderline"/>
        </w:rPr>
        <w:t>of the public</w:t>
      </w:r>
      <w:r w:rsidRPr="00AE3AAA">
        <w:rPr>
          <w:sz w:val="16"/>
        </w:rPr>
        <w:t xml:space="preserve">, both </w:t>
      </w:r>
      <w:r w:rsidRPr="009B68E9">
        <w:rPr>
          <w:rStyle w:val="Emphasis"/>
          <w:highlight w:val="green"/>
        </w:rPr>
        <w:t>rich and poor</w:t>
      </w:r>
      <w:r w:rsidRPr="00AE3AAA">
        <w:rPr>
          <w:sz w:val="16"/>
        </w:rPr>
        <w:t xml:space="preserve">, </w:t>
      </w:r>
      <w:r w:rsidRPr="009B68E9">
        <w:rPr>
          <w:rStyle w:val="StyleUnderline"/>
          <w:highlight w:val="green"/>
        </w:rPr>
        <w:t>can invoke</w:t>
      </w:r>
      <w:r w:rsidRPr="00AE3AAA">
        <w:rPr>
          <w:sz w:val="16"/>
        </w:rPr>
        <w:t xml:space="preserve"> </w:t>
      </w:r>
      <w:r w:rsidRPr="00F21536">
        <w:rPr>
          <w:rStyle w:val="StyleUnderline"/>
        </w:rPr>
        <w:t xml:space="preserve">and </w:t>
      </w:r>
      <w:r w:rsidRPr="00AE3AAA">
        <w:rPr>
          <w:rStyle w:val="Emphasis"/>
        </w:rPr>
        <w:t xml:space="preserve">enforce </w:t>
      </w:r>
      <w:r w:rsidRPr="009B68E9">
        <w:rPr>
          <w:rStyle w:val="Emphasis"/>
          <w:highlight w:val="green"/>
        </w:rPr>
        <w:t>the doctrine</w:t>
      </w:r>
      <w:r w:rsidRPr="00F21536">
        <w:rPr>
          <w:rStyle w:val="StyleUnderline"/>
        </w:rPr>
        <w:t xml:space="preserve"> </w:t>
      </w:r>
      <w:r w:rsidRPr="009B68E9">
        <w:rPr>
          <w:rStyle w:val="StyleUnderline"/>
          <w:highlight w:val="green"/>
        </w:rPr>
        <w:t>as easily</w:t>
      </w:r>
      <w:r w:rsidRPr="00AE3AAA">
        <w:rPr>
          <w:sz w:val="16"/>
        </w:rPr>
        <w:t xml:space="preserve"> </w:t>
      </w:r>
      <w:r w:rsidRPr="009B68E9">
        <w:rPr>
          <w:rStyle w:val="StyleUnderline"/>
          <w:highlight w:val="green"/>
        </w:rPr>
        <w:t>as the sovereign</w:t>
      </w:r>
      <w:r w:rsidRPr="00AE3AAA">
        <w:rPr>
          <w:sz w:val="16"/>
        </w:rPr>
        <w:t xml:space="preserve">. 531 It is cost effective to the extent that no separate apparatus is required to implement it, and </w:t>
      </w:r>
      <w:r w:rsidRPr="00F21536">
        <w:rPr>
          <w:rStyle w:val="StyleUnderline"/>
        </w:rPr>
        <w:t>the doctrine</w:t>
      </w:r>
      <w:r w:rsidRPr="00AE3AAA">
        <w:rPr>
          <w:sz w:val="16"/>
        </w:rPr>
        <w:t xml:space="preserve"> </w:t>
      </w:r>
      <w:r w:rsidRPr="00F21536">
        <w:rPr>
          <w:rStyle w:val="StyleUnderline"/>
        </w:rPr>
        <w:t xml:space="preserve">has shown itself to be highly </w:t>
      </w:r>
      <w:r w:rsidRPr="00AE3AAA">
        <w:rPr>
          <w:rStyle w:val="Emphasis"/>
        </w:rPr>
        <w:t>adaptable and innovative</w:t>
      </w:r>
      <w:r w:rsidRPr="00AE3AAA">
        <w:rPr>
          <w:sz w:val="16"/>
        </w:rPr>
        <w:t xml:space="preserve"> </w:t>
      </w:r>
      <w:r w:rsidRPr="00F21536">
        <w:rPr>
          <w:rStyle w:val="StyleUnderline"/>
        </w:rPr>
        <w:t>as different needs arise</w:t>
      </w:r>
      <w:r w:rsidRPr="00AE3AAA">
        <w:rPr>
          <w:sz w:val="16"/>
        </w:rPr>
        <w:t xml:space="preserve">. 532 </w:t>
      </w:r>
      <w:r w:rsidRPr="009B68E9">
        <w:rPr>
          <w:rStyle w:val="StyleUnderline"/>
          <w:highlight w:val="green"/>
        </w:rPr>
        <w:t>It could</w:t>
      </w:r>
      <w:r w:rsidRPr="00AE3AAA">
        <w:rPr>
          <w:sz w:val="16"/>
        </w:rPr>
        <w:t xml:space="preserve"> also </w:t>
      </w:r>
      <w:r w:rsidRPr="009B68E9">
        <w:rPr>
          <w:rStyle w:val="Emphasis"/>
          <w:highlight w:val="green"/>
        </w:rPr>
        <w:t>fill the gap</w:t>
      </w:r>
      <w:r w:rsidRPr="00AE3AAA">
        <w:rPr>
          <w:rStyle w:val="Emphasis"/>
        </w:rPr>
        <w:t xml:space="preserve"> in international law</w:t>
      </w:r>
      <w:r w:rsidRPr="00AE3AAA">
        <w:rPr>
          <w:sz w:val="16"/>
        </w:rPr>
        <w:t xml:space="preserve"> </w:t>
      </w:r>
      <w:r w:rsidRPr="009B68E9">
        <w:rPr>
          <w:rStyle w:val="StyleUnderline"/>
          <w:highlight w:val="green"/>
        </w:rPr>
        <w:t>with respect</w:t>
      </w:r>
      <w:r w:rsidRPr="009B68E9">
        <w:rPr>
          <w:sz w:val="16"/>
          <w:highlight w:val="green"/>
        </w:rPr>
        <w:t xml:space="preserve"> </w:t>
      </w:r>
      <w:r w:rsidRPr="009B68E9">
        <w:rPr>
          <w:rStyle w:val="StyleUnderline"/>
          <w:highlight w:val="green"/>
        </w:rPr>
        <w:t>to</w:t>
      </w:r>
      <w:r w:rsidRPr="00F21536">
        <w:rPr>
          <w:rStyle w:val="StyleUnderline"/>
        </w:rPr>
        <w:t xml:space="preserve"> managing</w:t>
      </w:r>
      <w:r w:rsidRPr="00AE3AAA">
        <w:rPr>
          <w:sz w:val="16"/>
        </w:rPr>
        <w:t xml:space="preserve"> </w:t>
      </w:r>
      <w:r w:rsidRPr="009B68E9">
        <w:rPr>
          <w:rStyle w:val="Emphasis"/>
          <w:highlight w:val="green"/>
        </w:rPr>
        <w:t>celestial property</w:t>
      </w:r>
      <w:r w:rsidRPr="00AE3AAA">
        <w:rPr>
          <w:sz w:val="16"/>
        </w:rPr>
        <w:t xml:space="preserve">. Therefore, </w:t>
      </w:r>
      <w:r w:rsidRPr="00F21536">
        <w:rPr>
          <w:rStyle w:val="StyleUnderline"/>
        </w:rPr>
        <w:t>of all the</w:t>
      </w:r>
      <w:r w:rsidRPr="00AE3AAA">
        <w:rPr>
          <w:sz w:val="16"/>
        </w:rPr>
        <w:t xml:space="preserve"> </w:t>
      </w:r>
      <w:r w:rsidRPr="00F21536">
        <w:rPr>
          <w:rStyle w:val="StyleUnderline"/>
        </w:rPr>
        <w:t>management approaches</w:t>
      </w:r>
      <w:r w:rsidRPr="00AE3AAA">
        <w:rPr>
          <w:sz w:val="16"/>
        </w:rPr>
        <w:t xml:space="preserve"> studied here, </w:t>
      </w:r>
      <w:r w:rsidRPr="009B68E9">
        <w:rPr>
          <w:rStyle w:val="StyleUnderline"/>
          <w:highlight w:val="green"/>
        </w:rPr>
        <w:t>the PTD</w:t>
      </w:r>
      <w:r w:rsidRPr="00F21536">
        <w:rPr>
          <w:rStyle w:val="StyleUnderline"/>
        </w:rPr>
        <w:t xml:space="preserve"> </w:t>
      </w:r>
      <w:r w:rsidRPr="009B68E9">
        <w:rPr>
          <w:rStyle w:val="StyleUnderline"/>
          <w:highlight w:val="green"/>
        </w:rPr>
        <w:t>seems</w:t>
      </w:r>
      <w:r w:rsidRPr="00AE3AAA">
        <w:rPr>
          <w:sz w:val="16"/>
        </w:rPr>
        <w:t xml:space="preserve"> </w:t>
      </w:r>
      <w:r w:rsidRPr="00F21536">
        <w:rPr>
          <w:rStyle w:val="StyleUnderline"/>
        </w:rPr>
        <w:t xml:space="preserve">the </w:t>
      </w:r>
      <w:r w:rsidRPr="009B68E9">
        <w:rPr>
          <w:rStyle w:val="Emphasis"/>
          <w:highlight w:val="green"/>
        </w:rPr>
        <w:t>most suited</w:t>
      </w:r>
      <w:r w:rsidRPr="00AE3AAA">
        <w:rPr>
          <w:sz w:val="16"/>
        </w:rPr>
        <w:t xml:space="preserve"> </w:t>
      </w:r>
      <w:r w:rsidRPr="00F21536">
        <w:rPr>
          <w:rStyle w:val="StyleUnderline"/>
        </w:rPr>
        <w:t>to keep order</w:t>
      </w:r>
      <w:r w:rsidRPr="00AE3AAA">
        <w:rPr>
          <w:sz w:val="16"/>
        </w:rPr>
        <w:t xml:space="preserve"> in space until a regulatory regime is imposed.</w:t>
      </w:r>
    </w:p>
    <w:p w14:paraId="083CED36" w14:textId="77777777" w:rsidR="00543B4A" w:rsidRPr="00F21536" w:rsidRDefault="00543B4A" w:rsidP="00543B4A">
      <w:pPr>
        <w:rPr>
          <w:sz w:val="16"/>
          <w:szCs w:val="16"/>
        </w:rPr>
      </w:pPr>
      <w:r w:rsidRPr="00F21536">
        <w:rPr>
          <w:sz w:val="16"/>
          <w:szCs w:val="16"/>
        </w:rPr>
        <w:t>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14:paraId="2464E020" w14:textId="77777777" w:rsidR="00543B4A" w:rsidRPr="00F21536" w:rsidRDefault="00543B4A" w:rsidP="00543B4A">
      <w:pPr>
        <w:rPr>
          <w:sz w:val="16"/>
          <w:szCs w:val="16"/>
        </w:rPr>
      </w:pPr>
      <w:r w:rsidRPr="00F21536">
        <w:rPr>
          <w:sz w:val="16"/>
          <w:szCs w:val="16"/>
        </w:rPr>
        <w:t>Conclusion</w:t>
      </w:r>
    </w:p>
    <w:p w14:paraId="4CF6E53F" w14:textId="77777777" w:rsidR="00543B4A" w:rsidRPr="00AE3AAA" w:rsidRDefault="00543B4A" w:rsidP="00543B4A">
      <w:pPr>
        <w:rPr>
          <w:sz w:val="16"/>
        </w:rPr>
      </w:pPr>
      <w:r w:rsidRPr="00AE3AAA">
        <w:rPr>
          <w:sz w:val="16"/>
        </w:rPr>
        <w:lastRenderedPageBreak/>
        <w:t>"</w:t>
      </w:r>
      <w:r w:rsidRPr="00F21536">
        <w:rPr>
          <w:rStyle w:val="StyleUnderline"/>
        </w:rPr>
        <w:t>Only a legal system</w:t>
      </w:r>
      <w:r w:rsidRPr="00AE3AAA">
        <w:rPr>
          <w:sz w:val="16"/>
        </w:rPr>
        <w:t xml:space="preserve"> </w:t>
      </w:r>
      <w:r w:rsidRPr="00F21536">
        <w:rPr>
          <w:rStyle w:val="StyleUnderline"/>
        </w:rPr>
        <w:t>that accommodates</w:t>
      </w:r>
      <w:r w:rsidRPr="00AE3AAA">
        <w:rPr>
          <w:sz w:val="16"/>
        </w:rPr>
        <w:t xml:space="preserve"> </w:t>
      </w:r>
      <w:r w:rsidRPr="00F21536">
        <w:rPr>
          <w:rStyle w:val="StyleUnderline"/>
        </w:rPr>
        <w:t>both</w:t>
      </w:r>
      <w:r w:rsidRPr="00AE3AAA">
        <w:rPr>
          <w:sz w:val="16"/>
        </w:rPr>
        <w:t xml:space="preserve"> the human need for </w:t>
      </w:r>
      <w:r w:rsidRPr="00F21536">
        <w:rPr>
          <w:rStyle w:val="StyleUnderline"/>
        </w:rPr>
        <w:t>resources</w:t>
      </w:r>
      <w:r w:rsidRPr="00AE3AAA">
        <w:rPr>
          <w:sz w:val="16"/>
        </w:rPr>
        <w:t xml:space="preserve"> </w:t>
      </w:r>
      <w:r w:rsidRPr="00F21536">
        <w:rPr>
          <w:rStyle w:val="StyleUnderline"/>
        </w:rPr>
        <w:t>and</w:t>
      </w:r>
      <w:r w:rsidRPr="00AE3AAA">
        <w:rPr>
          <w:sz w:val="16"/>
        </w:rPr>
        <w:t xml:space="preserve"> the necessary </w:t>
      </w:r>
      <w:r w:rsidRPr="00F21536">
        <w:rPr>
          <w:rStyle w:val="StyleUnderline"/>
        </w:rPr>
        <w:t>preservation</w:t>
      </w:r>
      <w:r w:rsidRPr="00AE3AAA">
        <w:rPr>
          <w:sz w:val="16"/>
        </w:rPr>
        <w:t xml:space="preserve"> of mankind's common heritage </w:t>
      </w:r>
      <w:r w:rsidRPr="00F21536">
        <w:rPr>
          <w:rStyle w:val="StyleUnderline"/>
        </w:rPr>
        <w:t>can fulfill these criteria</w:t>
      </w:r>
      <w:r w:rsidRPr="00AE3AAA">
        <w:rPr>
          <w:sz w:val="16"/>
        </w:rPr>
        <w:t xml:space="preserve">."534 </w:t>
      </w:r>
      <w:r w:rsidRPr="00AE3AAA">
        <w:rPr>
          <w:rStyle w:val="Emphasis"/>
          <w:sz w:val="26"/>
          <w:szCs w:val="26"/>
        </w:rPr>
        <w:t>The future is now</w:t>
      </w:r>
      <w:r w:rsidRPr="00AE3AAA">
        <w:rPr>
          <w:sz w:val="16"/>
        </w:rPr>
        <w:t xml:space="preserve"> with regard to the development of outer space and its resources - </w:t>
      </w:r>
      <w:r w:rsidRPr="009B68E9">
        <w:rPr>
          <w:rStyle w:val="StyleUnderline"/>
          <w:highlight w:val="green"/>
        </w:rPr>
        <w:t xml:space="preserve">it is </w:t>
      </w:r>
      <w:r w:rsidRPr="009B68E9">
        <w:rPr>
          <w:rStyle w:val="Emphasis"/>
          <w:highlight w:val="green"/>
        </w:rPr>
        <w:t>no longer</w:t>
      </w:r>
      <w:r w:rsidRPr="00AE3AAA">
        <w:rPr>
          <w:rStyle w:val="Emphasis"/>
        </w:rPr>
        <w:t xml:space="preserve"> a question of </w:t>
      </w:r>
      <w:r w:rsidRPr="009B68E9">
        <w:rPr>
          <w:rStyle w:val="Emphasis"/>
          <w:highlight w:val="green"/>
        </w:rPr>
        <w:t>whether</w:t>
      </w:r>
      <w:r w:rsidRPr="00AE3AAA">
        <w:rPr>
          <w:sz w:val="16"/>
        </w:rPr>
        <w:t xml:space="preserve"> </w:t>
      </w:r>
      <w:r w:rsidRPr="00F21536">
        <w:rPr>
          <w:rStyle w:val="StyleUnderline"/>
        </w:rPr>
        <w:t>humans will engage</w:t>
      </w:r>
      <w:r w:rsidRPr="00AE3AAA">
        <w:rPr>
          <w:sz w:val="16"/>
        </w:rPr>
        <w:t xml:space="preserve"> </w:t>
      </w:r>
      <w:r w:rsidRPr="00F21536">
        <w:rPr>
          <w:rStyle w:val="StyleUnderline"/>
        </w:rPr>
        <w:t>in these activities</w:t>
      </w:r>
      <w:r w:rsidRPr="00AE3AAA">
        <w:rPr>
          <w:sz w:val="16"/>
        </w:rPr>
        <w:t xml:space="preserve">, </w:t>
      </w:r>
      <w:r w:rsidRPr="009B68E9">
        <w:rPr>
          <w:rStyle w:val="StyleUnderline"/>
          <w:highlight w:val="green"/>
        </w:rPr>
        <w:t>but how soon</w:t>
      </w:r>
      <w:r w:rsidRPr="00AE3AAA">
        <w:rPr>
          <w:sz w:val="16"/>
        </w:rPr>
        <w:t xml:space="preserve"> they will. </w:t>
      </w:r>
      <w:r w:rsidRPr="00AE3AAA">
        <w:rPr>
          <w:rStyle w:val="Emphasis"/>
        </w:rPr>
        <w:t xml:space="preserve">Technically </w:t>
      </w:r>
      <w:r w:rsidRPr="009B68E9">
        <w:rPr>
          <w:rStyle w:val="Emphasis"/>
          <w:highlight w:val="green"/>
        </w:rPr>
        <w:t>advanced</w:t>
      </w:r>
      <w:r w:rsidRPr="00AE3AAA">
        <w:rPr>
          <w:sz w:val="16"/>
        </w:rPr>
        <w:t xml:space="preserve"> countries and </w:t>
      </w:r>
      <w:r w:rsidRPr="009B68E9">
        <w:rPr>
          <w:rStyle w:val="StyleUnderline"/>
          <w:highlight w:val="green"/>
        </w:rPr>
        <w:t>private</w:t>
      </w:r>
      <w:r w:rsidRPr="00F21536">
        <w:rPr>
          <w:rStyle w:val="StyleUnderline"/>
        </w:rPr>
        <w:t xml:space="preserve"> </w:t>
      </w:r>
      <w:r w:rsidRPr="00AE3AAA">
        <w:rPr>
          <w:rStyle w:val="Emphasis"/>
        </w:rPr>
        <w:t xml:space="preserve">commercial </w:t>
      </w:r>
      <w:r w:rsidRPr="009B68E9">
        <w:rPr>
          <w:rStyle w:val="Emphasis"/>
          <w:highlight w:val="green"/>
        </w:rPr>
        <w:t>enterprises</w:t>
      </w:r>
      <w:r w:rsidRPr="00AE3AAA">
        <w:rPr>
          <w:sz w:val="16"/>
        </w:rPr>
        <w:t xml:space="preserve"> </w:t>
      </w:r>
      <w:r w:rsidRPr="009B68E9">
        <w:rPr>
          <w:rStyle w:val="StyleUnderline"/>
          <w:highlight w:val="green"/>
        </w:rPr>
        <w:t>are probing</w:t>
      </w:r>
      <w:r w:rsidRPr="00F21536">
        <w:rPr>
          <w:rStyle w:val="StyleUnderline"/>
        </w:rPr>
        <w:t xml:space="preserve"> outer </w:t>
      </w:r>
      <w:r w:rsidRPr="009B68E9">
        <w:rPr>
          <w:rStyle w:val="StyleUnderline"/>
          <w:highlight w:val="green"/>
        </w:rPr>
        <w:t>space</w:t>
      </w:r>
      <w:r w:rsidRPr="00AE3AAA">
        <w:rPr>
          <w:sz w:val="16"/>
        </w:rPr>
        <w:t xml:space="preserve"> </w:t>
      </w:r>
      <w:r w:rsidRPr="00F21536">
        <w:rPr>
          <w:rStyle w:val="StyleUnderline"/>
        </w:rPr>
        <w:t>and preparing for</w:t>
      </w:r>
      <w:r w:rsidRPr="00AE3AAA">
        <w:rPr>
          <w:sz w:val="16"/>
        </w:rPr>
        <w:t xml:space="preserve"> </w:t>
      </w:r>
      <w:r w:rsidRPr="00AE3AAA">
        <w:rPr>
          <w:rStyle w:val="Emphasis"/>
        </w:rPr>
        <w:t>landing on an asteroid</w:t>
      </w:r>
      <w:r w:rsidRPr="00F21536">
        <w:rPr>
          <w:rStyle w:val="StyleUnderline"/>
        </w:rPr>
        <w:t xml:space="preserve"> or the moon</w:t>
      </w:r>
      <w:r w:rsidRPr="00AE3AAA">
        <w:rPr>
          <w:sz w:val="16"/>
        </w:rPr>
        <w:t xml:space="preserve"> </w:t>
      </w:r>
      <w:r w:rsidRPr="009B68E9">
        <w:rPr>
          <w:rStyle w:val="StyleUnderline"/>
          <w:highlight w:val="green"/>
        </w:rPr>
        <w:t>to extract</w:t>
      </w:r>
      <w:r w:rsidRPr="00F21536">
        <w:rPr>
          <w:rStyle w:val="StyleUnderline"/>
        </w:rPr>
        <w:t xml:space="preserve"> their </w:t>
      </w:r>
      <w:r w:rsidRPr="00AE3AAA">
        <w:rPr>
          <w:rStyle w:val="StyleUnderline"/>
        </w:rPr>
        <w:t>resources</w:t>
      </w:r>
      <w:r w:rsidRPr="00AE3AAA">
        <w:rPr>
          <w:sz w:val="16"/>
        </w:rPr>
        <w:t xml:space="preserve">. 535Speculators are selling deeds to the moon's surface and preparing to exploit the tourism potential that space offers. 536 </w:t>
      </w:r>
      <w:r w:rsidRPr="009B68E9">
        <w:rPr>
          <w:rStyle w:val="StyleUnderline"/>
          <w:highlight w:val="green"/>
        </w:rPr>
        <w:t>But</w:t>
      </w:r>
      <w:r w:rsidRPr="00AE3AAA">
        <w:rPr>
          <w:sz w:val="16"/>
        </w:rPr>
        <w:t xml:space="preserve">, </w:t>
      </w:r>
      <w:r w:rsidRPr="00F21536">
        <w:rPr>
          <w:rStyle w:val="StyleUnderline"/>
        </w:rPr>
        <w:t xml:space="preserve">the </w:t>
      </w:r>
      <w:r w:rsidRPr="00AE3AAA">
        <w:rPr>
          <w:rStyle w:val="Emphasis"/>
        </w:rPr>
        <w:t>legal</w:t>
      </w:r>
      <w:r w:rsidRPr="00F21536">
        <w:rPr>
          <w:rStyle w:val="StyleUnderline"/>
        </w:rPr>
        <w:t xml:space="preserve"> </w:t>
      </w:r>
      <w:r w:rsidRPr="009B68E9">
        <w:rPr>
          <w:rStyle w:val="StyleUnderline"/>
          <w:highlight w:val="green"/>
        </w:rPr>
        <w:t>framework</w:t>
      </w:r>
      <w:r w:rsidRPr="00AE3AAA">
        <w:rPr>
          <w:sz w:val="16"/>
        </w:rPr>
        <w:t xml:space="preserve"> for managing these initiatives </w:t>
      </w:r>
      <w:r w:rsidRPr="009B68E9">
        <w:rPr>
          <w:rStyle w:val="StyleUnderline"/>
          <w:highlight w:val="green"/>
        </w:rPr>
        <w:t>is</w:t>
      </w:r>
      <w:r w:rsidRPr="00F21536">
        <w:rPr>
          <w:rStyle w:val="StyleUnderline"/>
        </w:rPr>
        <w:t xml:space="preserve"> almost </w:t>
      </w:r>
      <w:r w:rsidRPr="009B68E9">
        <w:rPr>
          <w:rStyle w:val="Emphasis"/>
          <w:highlight w:val="green"/>
        </w:rPr>
        <w:t>nonexistent</w:t>
      </w:r>
      <w:r w:rsidRPr="00AE3AAA">
        <w:rPr>
          <w:sz w:val="16"/>
        </w:rPr>
        <w:t xml:space="preserve">. 537International treaties came into being before all this activity began in earnest and national laws that might apply are stunted by jurisdictional quandaries like the absence of national boundaries in outer space. 538Thus, </w:t>
      </w:r>
      <w:r w:rsidRPr="009B68E9">
        <w:rPr>
          <w:rStyle w:val="Emphasis"/>
          <w:highlight w:val="green"/>
        </w:rPr>
        <w:t>there is</w:t>
      </w:r>
      <w:r w:rsidRPr="00AE3AAA">
        <w:rPr>
          <w:rStyle w:val="Emphasis"/>
        </w:rPr>
        <w:t xml:space="preserve"> an </w:t>
      </w:r>
      <w:r w:rsidRPr="009B68E9">
        <w:rPr>
          <w:rStyle w:val="Emphasis"/>
          <w:highlight w:val="green"/>
        </w:rPr>
        <w:t>urgency</w:t>
      </w:r>
      <w:r w:rsidRPr="00AE3AAA">
        <w:rPr>
          <w:sz w:val="16"/>
        </w:rPr>
        <w:t xml:space="preserve"> </w:t>
      </w:r>
      <w:r w:rsidRPr="00F21536">
        <w:rPr>
          <w:rStyle w:val="StyleUnderline"/>
        </w:rPr>
        <w:t>to figure out how</w:t>
      </w:r>
      <w:r w:rsidRPr="00AE3AAA">
        <w:rPr>
          <w:sz w:val="16"/>
        </w:rPr>
        <w:t xml:space="preserve"> </w:t>
      </w:r>
      <w:r w:rsidRPr="00F21536">
        <w:rPr>
          <w:rStyle w:val="StyleUnderline"/>
        </w:rPr>
        <w:t>to control what happens</w:t>
      </w:r>
      <w:r w:rsidRPr="00AE3AAA">
        <w:rPr>
          <w:sz w:val="16"/>
        </w:rPr>
        <w:t xml:space="preserve"> </w:t>
      </w:r>
      <w:r w:rsidRPr="00F21536">
        <w:rPr>
          <w:rStyle w:val="StyleUnderline"/>
        </w:rPr>
        <w:t>in outer space</w:t>
      </w:r>
      <w:r w:rsidRPr="00AE3AAA">
        <w:rPr>
          <w:sz w:val="16"/>
        </w:rPr>
        <w:t xml:space="preserve"> </w:t>
      </w:r>
      <w:r w:rsidRPr="009B68E9">
        <w:rPr>
          <w:rStyle w:val="Emphasis"/>
          <w:highlight w:val="green"/>
        </w:rPr>
        <w:t>before</w:t>
      </w:r>
      <w:r w:rsidRPr="00AE3AAA">
        <w:rPr>
          <w:rStyle w:val="Emphasis"/>
        </w:rPr>
        <w:t xml:space="preserve"> its </w:t>
      </w:r>
      <w:r w:rsidRPr="009B68E9">
        <w:rPr>
          <w:rStyle w:val="Emphasis"/>
          <w:highlight w:val="green"/>
        </w:rPr>
        <w:t>resources</w:t>
      </w:r>
      <w:r w:rsidRPr="009B68E9">
        <w:rPr>
          <w:sz w:val="16"/>
          <w:highlight w:val="green"/>
        </w:rPr>
        <w:t xml:space="preserve"> </w:t>
      </w:r>
      <w:r w:rsidRPr="009B68E9">
        <w:rPr>
          <w:rStyle w:val="StyleUnderline"/>
          <w:highlight w:val="green"/>
        </w:rPr>
        <w:t>are</w:t>
      </w:r>
      <w:r w:rsidRPr="00F21536">
        <w:rPr>
          <w:rStyle w:val="StyleUnderline"/>
        </w:rPr>
        <w:t xml:space="preserve"> </w:t>
      </w:r>
      <w:r w:rsidRPr="00C55F70">
        <w:rPr>
          <w:rStyle w:val="Emphasis"/>
        </w:rPr>
        <w:t xml:space="preserve">irreparably </w:t>
      </w:r>
      <w:r w:rsidRPr="009B68E9">
        <w:rPr>
          <w:rStyle w:val="Emphasis"/>
          <w:highlight w:val="green"/>
        </w:rPr>
        <w:t>damaged</w:t>
      </w:r>
      <w:r w:rsidRPr="00AE3AAA">
        <w:rPr>
          <w:sz w:val="16"/>
        </w:rPr>
        <w:t xml:space="preserve"> </w:t>
      </w:r>
      <w:r w:rsidRPr="009B68E9">
        <w:rPr>
          <w:rStyle w:val="StyleUnderline"/>
          <w:highlight w:val="green"/>
        </w:rPr>
        <w:t xml:space="preserve">or </w:t>
      </w:r>
      <w:r w:rsidRPr="00C55F70">
        <w:rPr>
          <w:rStyle w:val="StyleUnderline"/>
        </w:rPr>
        <w:t xml:space="preserve">permanently </w:t>
      </w:r>
      <w:r w:rsidRPr="009B68E9">
        <w:rPr>
          <w:rStyle w:val="StyleUnderline"/>
          <w:highlight w:val="green"/>
        </w:rPr>
        <w:t>monopolized</w:t>
      </w:r>
      <w:r w:rsidRPr="00AE3AAA">
        <w:rPr>
          <w:sz w:val="16"/>
        </w:rPr>
        <w:t xml:space="preserve"> </w:t>
      </w:r>
      <w:r w:rsidRPr="00F21536">
        <w:rPr>
          <w:rStyle w:val="StyleUnderline"/>
        </w:rPr>
        <w:t xml:space="preserve">by </w:t>
      </w:r>
      <w:r w:rsidRPr="00AE3AAA">
        <w:rPr>
          <w:rStyle w:val="StyleUnderline"/>
        </w:rPr>
        <w:t>powerful</w:t>
      </w:r>
      <w:r w:rsidRPr="00AE3AAA">
        <w:rPr>
          <w:sz w:val="16"/>
        </w:rPr>
        <w:t xml:space="preserve"> countries and </w:t>
      </w:r>
      <w:r w:rsidRPr="00F21536">
        <w:rPr>
          <w:rStyle w:val="StyleUnderline"/>
        </w:rPr>
        <w:t>individuals</w:t>
      </w:r>
      <w:r w:rsidRPr="00AE3AAA">
        <w:rPr>
          <w:sz w:val="16"/>
        </w:rPr>
        <w:t>.</w:t>
      </w:r>
    </w:p>
    <w:p w14:paraId="36C56F83" w14:textId="77777777" w:rsidR="00543B4A" w:rsidRPr="000208F2" w:rsidRDefault="00543B4A" w:rsidP="00543B4A">
      <w:pPr>
        <w:rPr>
          <w:sz w:val="16"/>
        </w:rPr>
      </w:pPr>
      <w:r w:rsidRPr="00F21536">
        <w:rPr>
          <w:rStyle w:val="StyleUnderline"/>
        </w:rPr>
        <w:t>In the absence of regulation</w:t>
      </w:r>
      <w:r w:rsidRPr="000208F2">
        <w:rPr>
          <w:sz w:val="16"/>
        </w:rPr>
        <w:t xml:space="preserve">, much of the current debate centers on what property regime should be applied in outer space. 539The assumption is that by only allowing private property rights in space, </w:t>
      </w:r>
      <w:r w:rsidRPr="00F21536">
        <w:rPr>
          <w:rStyle w:val="StyleUnderline"/>
        </w:rPr>
        <w:t>countries and</w:t>
      </w:r>
      <w:r w:rsidRPr="000208F2">
        <w:rPr>
          <w:sz w:val="16"/>
        </w:rPr>
        <w:t xml:space="preserve"> </w:t>
      </w:r>
      <w:r w:rsidRPr="00AE3AAA">
        <w:rPr>
          <w:rStyle w:val="Emphasis"/>
        </w:rPr>
        <w:t>commercial enterprises</w:t>
      </w:r>
      <w:r w:rsidRPr="000208F2">
        <w:rPr>
          <w:sz w:val="16"/>
        </w:rPr>
        <w:t xml:space="preserve"> </w:t>
      </w:r>
      <w:r w:rsidRPr="00F21536">
        <w:rPr>
          <w:rStyle w:val="StyleUnderline"/>
        </w:rPr>
        <w:t>will undertake</w:t>
      </w:r>
      <w:r w:rsidRPr="000208F2">
        <w:rPr>
          <w:sz w:val="16"/>
        </w:rPr>
        <w:t xml:space="preserve"> the risks and costs of </w:t>
      </w:r>
      <w:r w:rsidRPr="00F21536">
        <w:rPr>
          <w:rStyle w:val="StyleUnderline"/>
        </w:rPr>
        <w:t>space development</w:t>
      </w:r>
      <w:r w:rsidRPr="000208F2">
        <w:rPr>
          <w:sz w:val="16"/>
        </w:rPr>
        <w:t xml:space="preserve">. 540However, </w:t>
      </w:r>
      <w:r w:rsidRPr="00F21536">
        <w:rPr>
          <w:rStyle w:val="StyleUnderline"/>
        </w:rPr>
        <w:t>unless</w:t>
      </w:r>
      <w:r w:rsidRPr="000208F2">
        <w:rPr>
          <w:sz w:val="16"/>
        </w:rPr>
        <w:t xml:space="preserve"> </w:t>
      </w:r>
      <w:r w:rsidRPr="00F21536">
        <w:rPr>
          <w:rStyle w:val="StyleUnderline"/>
        </w:rPr>
        <w:t>international space law</w:t>
      </w:r>
      <w:r w:rsidRPr="000208F2">
        <w:rPr>
          <w:sz w:val="16"/>
        </w:rPr>
        <w:t xml:space="preserve"> </w:t>
      </w:r>
      <w:r w:rsidRPr="00F21536">
        <w:rPr>
          <w:rStyle w:val="StyleUnderline"/>
        </w:rPr>
        <w:t>changes</w:t>
      </w:r>
      <w:r w:rsidRPr="000208F2">
        <w:rPr>
          <w:sz w:val="16"/>
        </w:rPr>
        <w:t xml:space="preserve">, </w:t>
      </w:r>
      <w:r w:rsidRPr="00F21536">
        <w:rPr>
          <w:rStyle w:val="StyleUnderline"/>
        </w:rPr>
        <w:t>it may prevent this</w:t>
      </w:r>
      <w:r w:rsidRPr="000208F2">
        <w:rPr>
          <w:sz w:val="16"/>
        </w:rPr>
        <w:t xml:space="preserve"> from happening. If it changes, strong management </w:t>
      </w:r>
      <w:r w:rsidRPr="009B68E9">
        <w:rPr>
          <w:rStyle w:val="StyleUnderline"/>
          <w:highlight w:val="green"/>
        </w:rPr>
        <w:t>controls</w:t>
      </w:r>
      <w:r w:rsidRPr="00F21536">
        <w:rPr>
          <w:rStyle w:val="StyleUnderline"/>
        </w:rPr>
        <w:t xml:space="preserve"> will be</w:t>
      </w:r>
      <w:r w:rsidRPr="000208F2">
        <w:rPr>
          <w:sz w:val="16"/>
        </w:rPr>
        <w:t xml:space="preserve"> </w:t>
      </w:r>
      <w:r w:rsidRPr="009B68E9">
        <w:rPr>
          <w:rStyle w:val="StyleUnderline"/>
          <w:highlight w:val="green"/>
        </w:rPr>
        <w:t>necessary to prevent</w:t>
      </w:r>
      <w:r w:rsidRPr="000208F2">
        <w:rPr>
          <w:sz w:val="16"/>
        </w:rPr>
        <w:t xml:space="preserve"> </w:t>
      </w:r>
      <w:r w:rsidRPr="00F21536">
        <w:rPr>
          <w:rStyle w:val="StyleUnderline"/>
        </w:rPr>
        <w:t xml:space="preserve">destruction or </w:t>
      </w:r>
      <w:r w:rsidRPr="00AE3AAA">
        <w:rPr>
          <w:rStyle w:val="Emphasis"/>
        </w:rPr>
        <w:t>over-</w:t>
      </w:r>
      <w:r w:rsidRPr="009B68E9">
        <w:rPr>
          <w:rStyle w:val="Emphasis"/>
          <w:highlight w:val="green"/>
        </w:rPr>
        <w:t>consumption</w:t>
      </w:r>
      <w:r w:rsidRPr="000208F2">
        <w:rPr>
          <w:sz w:val="16"/>
        </w:rPr>
        <w:t xml:space="preserve"> </w:t>
      </w:r>
      <w:r w:rsidRPr="00F21536">
        <w:rPr>
          <w:rStyle w:val="StyleUnderline"/>
        </w:rPr>
        <w:t>of celestial resources</w:t>
      </w:r>
      <w:r w:rsidRPr="000208F2">
        <w:rPr>
          <w:sz w:val="16"/>
        </w:rPr>
        <w:t xml:space="preserve">, </w:t>
      </w:r>
      <w:r w:rsidRPr="00F21536">
        <w:rPr>
          <w:rStyle w:val="StyleUnderline"/>
        </w:rPr>
        <w:t xml:space="preserve">as well as </w:t>
      </w:r>
      <w:r w:rsidRPr="00AE3AAA">
        <w:rPr>
          <w:rStyle w:val="Emphasis"/>
        </w:rPr>
        <w:t>monopolization</w:t>
      </w:r>
      <w:r w:rsidRPr="000208F2">
        <w:rPr>
          <w:sz w:val="16"/>
        </w:rPr>
        <w:t xml:space="preserve"> and competitive behavior by participants, </w:t>
      </w:r>
      <w:r w:rsidRPr="00F21536">
        <w:rPr>
          <w:rStyle w:val="StyleUnderline"/>
        </w:rPr>
        <w:t xml:space="preserve">which could </w:t>
      </w:r>
      <w:r w:rsidRPr="009B68E9">
        <w:rPr>
          <w:rStyle w:val="StyleUnderline"/>
          <w:highlight w:val="green"/>
        </w:rPr>
        <w:t>lead to</w:t>
      </w:r>
      <w:r w:rsidRPr="000208F2">
        <w:rPr>
          <w:sz w:val="16"/>
        </w:rPr>
        <w:t xml:space="preserve"> </w:t>
      </w:r>
      <w:r w:rsidRPr="00AE3AAA">
        <w:rPr>
          <w:rStyle w:val="Emphasis"/>
        </w:rPr>
        <w:t xml:space="preserve">hostilities and </w:t>
      </w:r>
      <w:r w:rsidRPr="009B68E9">
        <w:rPr>
          <w:rStyle w:val="Emphasis"/>
          <w:highlight w:val="green"/>
        </w:rPr>
        <w:t>inequities</w:t>
      </w:r>
      <w:r w:rsidRPr="000208F2">
        <w:rPr>
          <w:sz w:val="16"/>
        </w:rPr>
        <w:t>.</w:t>
      </w:r>
    </w:p>
    <w:p w14:paraId="4F53D552" w14:textId="77777777" w:rsidR="00543B4A" w:rsidRPr="00F21536" w:rsidRDefault="00543B4A" w:rsidP="00543B4A">
      <w:pPr>
        <w:rPr>
          <w:sz w:val="16"/>
          <w:szCs w:val="16"/>
        </w:rPr>
      </w:pPr>
      <w:r w:rsidRPr="00F21536">
        <w:rPr>
          <w:sz w:val="16"/>
          <w:szCs w:val="16"/>
        </w:rPr>
        <w:t>[*262]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14:paraId="5E2B97BC" w14:textId="77777777" w:rsidR="00543B4A" w:rsidRPr="000208F2" w:rsidRDefault="00543B4A" w:rsidP="00543B4A">
      <w:pPr>
        <w:rPr>
          <w:sz w:val="16"/>
        </w:rPr>
      </w:pPr>
      <w:r w:rsidRPr="000208F2">
        <w:rPr>
          <w:sz w:val="16"/>
        </w:rPr>
        <w:t xml:space="preserve">Hypothesizing that private property in outer space may yet prevail, this Article investigates different </w:t>
      </w:r>
      <w:r w:rsidRPr="00F21536">
        <w:rPr>
          <w:rStyle w:val="StyleUnderline"/>
        </w:rPr>
        <w:t>private property management</w:t>
      </w:r>
      <w:r w:rsidRPr="000208F2">
        <w:rPr>
          <w:sz w:val="16"/>
        </w:rPr>
        <w:t xml:space="preserve"> </w:t>
      </w:r>
      <w:r w:rsidRPr="00F21536">
        <w:rPr>
          <w:rStyle w:val="StyleUnderline"/>
        </w:rPr>
        <w:t>approaches</w:t>
      </w:r>
      <w:r w:rsidRPr="000208F2">
        <w:rPr>
          <w:sz w:val="16"/>
        </w:rPr>
        <w:t xml:space="preserve">, such as the right of first possession, lotteries, and tradable development rights, to see if any </w:t>
      </w:r>
      <w:r w:rsidRPr="00F21536">
        <w:rPr>
          <w:rStyle w:val="StyleUnderline"/>
        </w:rPr>
        <w:t>would be cost effective</w:t>
      </w:r>
      <w:r w:rsidRPr="000208F2">
        <w:rPr>
          <w:sz w:val="16"/>
        </w:rPr>
        <w:t xml:space="preserve">, easy to implement and equitable, </w:t>
      </w:r>
      <w:r w:rsidRPr="00F21536">
        <w:rPr>
          <w:rStyle w:val="StyleUnderline"/>
        </w:rPr>
        <w:t>and</w:t>
      </w:r>
      <w:r w:rsidRPr="000208F2">
        <w:rPr>
          <w:sz w:val="16"/>
        </w:rPr>
        <w:t xml:space="preserve"> </w:t>
      </w:r>
      <w:r w:rsidRPr="00F21536">
        <w:rPr>
          <w:rStyle w:val="StyleUnderline"/>
        </w:rPr>
        <w:t xml:space="preserve">would also </w:t>
      </w:r>
      <w:r w:rsidRPr="00AE3AAA">
        <w:rPr>
          <w:rStyle w:val="Emphasis"/>
        </w:rPr>
        <w:t>prevent over-consumption</w:t>
      </w:r>
      <w:r w:rsidRPr="000208F2">
        <w:rPr>
          <w:sz w:val="16"/>
        </w:rPr>
        <w:t xml:space="preserve">, </w:t>
      </w:r>
      <w:r w:rsidRPr="00AE3AAA">
        <w:rPr>
          <w:rStyle w:val="Emphasis"/>
        </w:rPr>
        <w:t>monopolization</w:t>
      </w:r>
      <w:r w:rsidRPr="000208F2">
        <w:rPr>
          <w:sz w:val="16"/>
        </w:rPr>
        <w:t xml:space="preserve"> </w:t>
      </w:r>
      <w:r w:rsidRPr="00F21536">
        <w:rPr>
          <w:rStyle w:val="StyleUnderline"/>
        </w:rPr>
        <w:t>or the slide into</w:t>
      </w:r>
      <w:r w:rsidRPr="000208F2">
        <w:rPr>
          <w:sz w:val="16"/>
        </w:rPr>
        <w:t xml:space="preserve"> </w:t>
      </w:r>
      <w:r w:rsidRPr="00AE3AAA">
        <w:rPr>
          <w:rStyle w:val="Emphasis"/>
        </w:rPr>
        <w:t>rivalrous behavior</w:t>
      </w:r>
      <w:r w:rsidRPr="000208F2">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9B68E9">
        <w:rPr>
          <w:rStyle w:val="StyleUnderline"/>
          <w:highlight w:val="green"/>
        </w:rPr>
        <w:t>the PTD</w:t>
      </w:r>
      <w:r w:rsidRPr="000208F2">
        <w:rPr>
          <w:sz w:val="16"/>
        </w:rPr>
        <w:t xml:space="preserve">, </w:t>
      </w:r>
      <w:r w:rsidRPr="00F21536">
        <w:rPr>
          <w:rStyle w:val="StyleUnderline"/>
        </w:rPr>
        <w:t xml:space="preserve">with its </w:t>
      </w:r>
      <w:r w:rsidRPr="009B68E9">
        <w:rPr>
          <w:rStyle w:val="StyleUnderline"/>
          <w:highlight w:val="green"/>
        </w:rPr>
        <w:t>malleability</w:t>
      </w:r>
      <w:r w:rsidRPr="000208F2">
        <w:rPr>
          <w:sz w:val="16"/>
        </w:rPr>
        <w:t xml:space="preserve">, easy and cost-effective </w:t>
      </w:r>
      <w:r w:rsidRPr="00F21536">
        <w:rPr>
          <w:rStyle w:val="StyleUnderline"/>
        </w:rPr>
        <w:t>implementation</w:t>
      </w:r>
      <w:r w:rsidRPr="000208F2">
        <w:rPr>
          <w:sz w:val="16"/>
        </w:rPr>
        <w:t xml:space="preserve"> </w:t>
      </w:r>
      <w:r w:rsidRPr="00F21536">
        <w:rPr>
          <w:rStyle w:val="StyleUnderline"/>
        </w:rPr>
        <w:t>and enforcement</w:t>
      </w:r>
      <w:r w:rsidRPr="000208F2">
        <w:rPr>
          <w:sz w:val="16"/>
        </w:rPr>
        <w:t xml:space="preserve">, non-consumption principle, </w:t>
      </w:r>
      <w:r w:rsidRPr="00F21536">
        <w:rPr>
          <w:rStyle w:val="StyleUnderline"/>
        </w:rPr>
        <w:t>and consistency</w:t>
      </w:r>
      <w:r w:rsidRPr="000208F2">
        <w:rPr>
          <w:sz w:val="16"/>
        </w:rPr>
        <w:t xml:space="preserve"> </w:t>
      </w:r>
      <w:r w:rsidRPr="00F21536">
        <w:rPr>
          <w:rStyle w:val="StyleUnderline"/>
        </w:rPr>
        <w:t>with the goals that</w:t>
      </w:r>
      <w:r w:rsidRPr="000208F2">
        <w:rPr>
          <w:sz w:val="16"/>
        </w:rPr>
        <w:t xml:space="preserve"> </w:t>
      </w:r>
      <w:r w:rsidRPr="00AE3AAA">
        <w:rPr>
          <w:rStyle w:val="Emphasis"/>
        </w:rPr>
        <w:t>animate international space treaties</w:t>
      </w:r>
      <w:r w:rsidRPr="000208F2">
        <w:rPr>
          <w:sz w:val="16"/>
        </w:rPr>
        <w:t xml:space="preserve">, </w:t>
      </w:r>
      <w:r w:rsidRPr="009B68E9">
        <w:rPr>
          <w:rStyle w:val="StyleUnderline"/>
          <w:highlight w:val="green"/>
        </w:rPr>
        <w:t>seems best suited</w:t>
      </w:r>
      <w:r w:rsidRPr="000208F2">
        <w:rPr>
          <w:sz w:val="16"/>
        </w:rPr>
        <w:t xml:space="preserve"> </w:t>
      </w:r>
      <w:r w:rsidRPr="00F21536">
        <w:rPr>
          <w:rStyle w:val="StyleUnderline"/>
        </w:rPr>
        <w:t>to the task of protecting the public's interests</w:t>
      </w:r>
      <w:r w:rsidRPr="000208F2">
        <w:rPr>
          <w:sz w:val="16"/>
        </w:rPr>
        <w:t xml:space="preserve"> </w:t>
      </w:r>
      <w:r w:rsidRPr="00F21536">
        <w:rPr>
          <w:rStyle w:val="StyleUnderline"/>
        </w:rPr>
        <w:t xml:space="preserve">in the </w:t>
      </w:r>
      <w:r w:rsidRPr="00AE3AAA">
        <w:rPr>
          <w:rStyle w:val="Emphasis"/>
        </w:rPr>
        <w:t>global commons</w:t>
      </w:r>
      <w:r w:rsidRPr="000208F2">
        <w:rPr>
          <w:sz w:val="16"/>
        </w:rPr>
        <w:t xml:space="preserve"> </w:t>
      </w:r>
      <w:r w:rsidRPr="00F21536">
        <w:rPr>
          <w:rStyle w:val="StyleUnderline"/>
        </w:rPr>
        <w:t>that is outer space</w:t>
      </w:r>
      <w:r w:rsidRPr="000208F2">
        <w:rPr>
          <w:sz w:val="16"/>
        </w:rPr>
        <w:t xml:space="preserve"> </w:t>
      </w:r>
      <w:r w:rsidRPr="00F21536">
        <w:rPr>
          <w:rStyle w:val="StyleUnderline"/>
        </w:rPr>
        <w:t>as it has done</w:t>
      </w:r>
      <w:r w:rsidRPr="000208F2">
        <w:rPr>
          <w:sz w:val="16"/>
        </w:rPr>
        <w:t xml:space="preserve"> </w:t>
      </w:r>
      <w:r w:rsidRPr="00F21536">
        <w:rPr>
          <w:rStyle w:val="StyleUnderline"/>
        </w:rPr>
        <w:t>for centuries</w:t>
      </w:r>
      <w:r w:rsidRPr="000208F2">
        <w:rPr>
          <w:sz w:val="16"/>
        </w:rPr>
        <w:t xml:space="preserve"> </w:t>
      </w:r>
      <w:r w:rsidRPr="00F21536">
        <w:rPr>
          <w:rStyle w:val="StyleUnderline"/>
        </w:rPr>
        <w:t>in Earth-bound commons</w:t>
      </w:r>
      <w:r w:rsidRPr="000208F2">
        <w:rPr>
          <w:sz w:val="16"/>
        </w:rPr>
        <w:t>.</w:t>
      </w:r>
    </w:p>
    <w:p w14:paraId="25569F33" w14:textId="4B100471" w:rsidR="00543B4A" w:rsidRPr="00B41679" w:rsidRDefault="00543B4A" w:rsidP="00543B4A">
      <w:pPr>
        <w:rPr>
          <w:rFonts w:eastAsiaTheme="majorEastAsia" w:cstheme="majorBidi"/>
          <w:b/>
          <w:caps/>
          <w:sz w:val="32"/>
          <w:szCs w:val="24"/>
          <w:u w:val="single"/>
        </w:rPr>
      </w:pPr>
      <w:r w:rsidRPr="000208F2">
        <w:rPr>
          <w:sz w:val="16"/>
        </w:rPr>
        <w:t xml:space="preserve">But, </w:t>
      </w:r>
      <w:r w:rsidRPr="00F21536">
        <w:rPr>
          <w:rStyle w:val="StyleUnderline"/>
        </w:rPr>
        <w:t>as its</w:t>
      </w:r>
      <w:r w:rsidRPr="000208F2">
        <w:rPr>
          <w:sz w:val="16"/>
        </w:rPr>
        <w:t xml:space="preserve"> principal </w:t>
      </w:r>
      <w:r w:rsidRPr="00F21536">
        <w:rPr>
          <w:rStyle w:val="StyleUnderline"/>
        </w:rPr>
        <w:t>terrestrial use</w:t>
      </w:r>
      <w:r w:rsidRPr="000208F2">
        <w:rPr>
          <w:sz w:val="16"/>
        </w:rPr>
        <w:t xml:space="preserve"> </w:t>
      </w:r>
      <w:r w:rsidRPr="00F21536">
        <w:rPr>
          <w:rStyle w:val="StyleUnderline"/>
        </w:rPr>
        <w:t>has been to</w:t>
      </w:r>
      <w:r w:rsidRPr="000208F2">
        <w:rPr>
          <w:sz w:val="16"/>
        </w:rPr>
        <w:t xml:space="preserve"> </w:t>
      </w:r>
      <w:r w:rsidRPr="00AE3AAA">
        <w:rPr>
          <w:rStyle w:val="Emphasis"/>
        </w:rPr>
        <w:t>protect trust resources</w:t>
      </w:r>
      <w:r w:rsidRPr="000208F2">
        <w:rPr>
          <w:sz w:val="16"/>
        </w:rPr>
        <w:t xml:space="preserve"> </w:t>
      </w:r>
      <w:r w:rsidRPr="00F21536">
        <w:rPr>
          <w:rStyle w:val="StyleUnderline"/>
        </w:rPr>
        <w:t>from development</w:t>
      </w:r>
      <w:r w:rsidRPr="000208F2">
        <w:rPr>
          <w:sz w:val="16"/>
        </w:rPr>
        <w:t xml:space="preserve">, </w:t>
      </w:r>
      <w:r w:rsidRPr="00F21536">
        <w:rPr>
          <w:rStyle w:val="StyleUnderline"/>
        </w:rPr>
        <w:t>the doctrine needs</w:t>
      </w:r>
      <w:r w:rsidRPr="000208F2">
        <w:rPr>
          <w:sz w:val="16"/>
        </w:rPr>
        <w:t xml:space="preserve"> some </w:t>
      </w:r>
      <w:r w:rsidRPr="00F21536">
        <w:rPr>
          <w:rStyle w:val="StyleUnderline"/>
        </w:rPr>
        <w:t>modification</w:t>
      </w:r>
      <w:r w:rsidRPr="000208F2">
        <w:rPr>
          <w:sz w:val="16"/>
        </w:rPr>
        <w:t xml:space="preserve"> to encourage development of celestial resources. Hence, this Article suggests that </w:t>
      </w:r>
      <w:r w:rsidRPr="00F21536">
        <w:rPr>
          <w:rStyle w:val="StyleUnderline"/>
        </w:rPr>
        <w:t>modifying the PTD</w:t>
      </w:r>
      <w:r w:rsidRPr="000208F2">
        <w:rPr>
          <w:sz w:val="16"/>
        </w:rPr>
        <w:t xml:space="preserve"> to allow the application of private property management tools, like tradable development rights, </w:t>
      </w:r>
      <w:r w:rsidRPr="00F21536">
        <w:rPr>
          <w:rStyle w:val="StyleUnderline"/>
        </w:rPr>
        <w:t>will not only allow development</w:t>
      </w:r>
      <w:r w:rsidRPr="000208F2">
        <w:rPr>
          <w:sz w:val="16"/>
        </w:rPr>
        <w:t xml:space="preserve">, </w:t>
      </w:r>
      <w:r w:rsidRPr="00F21536">
        <w:rPr>
          <w:rStyle w:val="StyleUnderline"/>
        </w:rPr>
        <w:t xml:space="preserve">but also </w:t>
      </w:r>
      <w:r w:rsidRPr="009B68E9">
        <w:rPr>
          <w:rStyle w:val="StyleUnderline"/>
          <w:highlight w:val="green"/>
        </w:rPr>
        <w:t>will</w:t>
      </w:r>
      <w:r w:rsidRPr="009B68E9">
        <w:rPr>
          <w:sz w:val="16"/>
          <w:highlight w:val="green"/>
        </w:rPr>
        <w:t xml:space="preserve"> </w:t>
      </w:r>
      <w:r w:rsidRPr="009B68E9">
        <w:rPr>
          <w:rStyle w:val="StyleUnderline"/>
          <w:highlight w:val="green"/>
        </w:rPr>
        <w:t>assure</w:t>
      </w:r>
      <w:r w:rsidRPr="00F21536">
        <w:rPr>
          <w:rStyle w:val="StyleUnderline"/>
        </w:rPr>
        <w:t xml:space="preserve"> that when it </w:t>
      </w:r>
      <w:r w:rsidRPr="00C55F70">
        <w:rPr>
          <w:rStyle w:val="StyleUnderline"/>
        </w:rPr>
        <w:t>happens</w:t>
      </w:r>
      <w:r w:rsidRPr="00C55F70">
        <w:rPr>
          <w:sz w:val="16"/>
        </w:rPr>
        <w:t xml:space="preserve">, </w:t>
      </w:r>
      <w:r w:rsidRPr="00C55F70">
        <w:rPr>
          <w:rStyle w:val="StyleUnderline"/>
        </w:rPr>
        <w:t xml:space="preserve">it will not be just </w:t>
      </w:r>
      <w:r w:rsidRPr="00C55F70">
        <w:rPr>
          <w:rStyle w:val="Emphasis"/>
        </w:rPr>
        <w:t>profitable for a few</w:t>
      </w:r>
      <w:r w:rsidRPr="00C55F70">
        <w:rPr>
          <w:sz w:val="16"/>
        </w:rPr>
        <w:t xml:space="preserve">, </w:t>
      </w:r>
      <w:r w:rsidRPr="00C55F70">
        <w:rPr>
          <w:rStyle w:val="StyleUnderline"/>
        </w:rPr>
        <w:t>but will also</w:t>
      </w:r>
      <w:r w:rsidRPr="000208F2">
        <w:rPr>
          <w:sz w:val="16"/>
        </w:rPr>
        <w:t xml:space="preserve"> </w:t>
      </w:r>
      <w:r w:rsidRPr="00F21536">
        <w:rPr>
          <w:rStyle w:val="StyleUnderline"/>
        </w:rPr>
        <w:t xml:space="preserve">be </w:t>
      </w:r>
      <w:r w:rsidRPr="009B68E9">
        <w:rPr>
          <w:rStyle w:val="Emphasis"/>
          <w:highlight w:val="green"/>
        </w:rPr>
        <w:t>sustainable and equitable</w:t>
      </w:r>
      <w:r w:rsidRPr="000208F2">
        <w:rPr>
          <w:sz w:val="16"/>
        </w:rPr>
        <w:t>.</w:t>
      </w:r>
    </w:p>
    <w:p w14:paraId="0726335C" w14:textId="77777777" w:rsidR="00543B4A" w:rsidRDefault="00543B4A" w:rsidP="00543B4A">
      <w:pPr>
        <w:pStyle w:val="Heading4"/>
      </w:pPr>
      <w:r>
        <w:t xml:space="preserve">Colonization solves </w:t>
      </w:r>
      <w:r>
        <w:rPr>
          <w:u w:val="single"/>
        </w:rPr>
        <w:t>inevitable</w:t>
      </w:r>
      <w:r>
        <w:t xml:space="preserve"> extinction. </w:t>
      </w:r>
    </w:p>
    <w:p w14:paraId="5F8CFD01" w14:textId="77777777" w:rsidR="00543B4A" w:rsidRPr="00DD79B8" w:rsidRDefault="00543B4A" w:rsidP="00543B4A">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3ED2EC20" w14:textId="77777777" w:rsidR="00543B4A" w:rsidRPr="00C72526" w:rsidRDefault="00543B4A" w:rsidP="00543B4A">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is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 xml:space="preserve">The more we </w:t>
      </w:r>
      <w:r w:rsidRPr="00D60732">
        <w:rPr>
          <w:rStyle w:val="StyleUnderline"/>
        </w:rPr>
        <w:lastRenderedPageBreak/>
        <w:t>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3CB95C85" w14:textId="77777777" w:rsidR="00543B4A" w:rsidRPr="00C72526" w:rsidRDefault="00543B4A" w:rsidP="00543B4A">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2E1F2C70" w14:textId="77777777" w:rsidR="00543B4A" w:rsidRPr="00345057" w:rsidRDefault="00543B4A" w:rsidP="00543B4A">
      <w:pPr>
        <w:rPr>
          <w:rStyle w:val="StyleUnderline"/>
        </w:rPr>
      </w:pPr>
      <w:r w:rsidRPr="00345057">
        <w:rPr>
          <w:rStyle w:val="StyleUnderline"/>
        </w:rPr>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would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7CF8A185" w14:textId="77777777" w:rsidR="00543B4A" w:rsidRDefault="00543B4A" w:rsidP="00543B4A">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r w:rsidRPr="009B68E9">
        <w:rPr>
          <w:rStyle w:val="StyleUnderline"/>
          <w:highlight w:val="green"/>
        </w:rPr>
        <w:t>has to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There are a number of</w:t>
      </w:r>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69596D8A" w14:textId="77777777" w:rsidR="00543B4A" w:rsidRPr="00B55AD5" w:rsidRDefault="00543B4A" w:rsidP="00543B4A"/>
    <w:p w14:paraId="074A5A77" w14:textId="59E5CC82" w:rsidR="003D0B77" w:rsidRDefault="003D0B77" w:rsidP="003D0B77">
      <w:pPr>
        <w:pStyle w:val="Heading3"/>
      </w:pPr>
      <w:r>
        <w:lastRenderedPageBreak/>
        <w:t>Plan</w:t>
      </w:r>
    </w:p>
    <w:p w14:paraId="511E0BC3" w14:textId="57B9F227" w:rsidR="000E5F12" w:rsidRPr="000E5F12" w:rsidRDefault="000E5F12" w:rsidP="000E5F12">
      <w:pPr>
        <w:pStyle w:val="Heading4"/>
        <w:rPr>
          <w:rFonts w:eastAsia="Times New Roman"/>
        </w:rPr>
      </w:pPr>
      <w:r w:rsidRPr="000E5F12">
        <w:rPr>
          <w:rFonts w:eastAsia="Times New Roman"/>
        </w:rPr>
        <w:t>States ought to establish an international public trust obligation towards protection of outer space as a refusal of the appropriation of outer space by private entities.</w:t>
      </w:r>
    </w:p>
    <w:p w14:paraId="623CAE4E" w14:textId="720EA43A" w:rsidR="003D0B77" w:rsidRDefault="00AD31E9" w:rsidP="003D0B77">
      <w:pPr>
        <w:pStyle w:val="Heading3"/>
      </w:pPr>
      <w:r>
        <w:lastRenderedPageBreak/>
        <w:t>Advantage 2</w:t>
      </w:r>
      <w:r w:rsidR="00664EA1">
        <w:t>: Debris</w:t>
      </w:r>
    </w:p>
    <w:p w14:paraId="36BF3FCE" w14:textId="1188B9D3" w:rsidR="001B1435" w:rsidRPr="001B1435" w:rsidRDefault="0067053D" w:rsidP="0067053D">
      <w:pPr>
        <w:pStyle w:val="Heading4"/>
      </w:pPr>
      <w:r>
        <w:t xml:space="preserve">Current international guidelines are failing – immediate space regulations are key to prevent Kessler </w:t>
      </w:r>
    </w:p>
    <w:p w14:paraId="00DD1A43" w14:textId="13793034" w:rsidR="00BC1109" w:rsidRPr="00BC1109" w:rsidRDefault="0067053D" w:rsidP="00BC1109">
      <w:r>
        <w:rPr>
          <w:rStyle w:val="Style13ptBold"/>
        </w:rPr>
        <w:t xml:space="preserve">Broom 1/12 </w:t>
      </w:r>
      <w:r w:rsidR="00BC1109">
        <w:t>[Douglas Broom Henley Business School, 1-12-2022, "As private satellites increase in number, what are the risks of the commercialization of space?," World Economic Forum, https://www.weforum.org/agenda/2022/01/what-are-risks-commercial-exploitation-space/]/ISEE</w:t>
      </w:r>
    </w:p>
    <w:p w14:paraId="18B46CAE" w14:textId="682A678F" w:rsidR="00CC7643" w:rsidRPr="00BC1109" w:rsidRDefault="00BC1109" w:rsidP="00CC7643">
      <w:pPr>
        <w:rPr>
          <w:rStyle w:val="StyleUnderline"/>
          <w:sz w:val="16"/>
          <w:u w:val="none"/>
        </w:rPr>
      </w:pPr>
      <w:r w:rsidRPr="00BC1109">
        <w:rPr>
          <w:rStyle w:val="StyleUnderline"/>
          <w:sz w:val="16"/>
          <w:u w:val="none"/>
        </w:rPr>
        <w:t xml:space="preserve">Space is getting more crowded and more commercialized. </w:t>
      </w:r>
      <w:r w:rsidRPr="00BC1109">
        <w:rPr>
          <w:rStyle w:val="StyleUnderline"/>
        </w:rPr>
        <w:t xml:space="preserve">This is leading to a growing risk of collisions between satellites and </w:t>
      </w:r>
      <w:r w:rsidRPr="0067053D">
        <w:rPr>
          <w:rStyle w:val="StyleUnderline"/>
          <w:highlight w:val="green"/>
        </w:rPr>
        <w:t>space junk</w:t>
      </w:r>
      <w:r w:rsidRPr="00BC1109">
        <w:rPr>
          <w:rStyle w:val="StyleUnderline"/>
        </w:rPr>
        <w:t xml:space="preserve">, and means that </w:t>
      </w:r>
      <w:r w:rsidRPr="0067053D">
        <w:rPr>
          <w:rStyle w:val="StyleUnderline"/>
          <w:highlight w:val="green"/>
        </w:rPr>
        <w:t>new regulations</w:t>
      </w:r>
      <w:r w:rsidRPr="00BC1109">
        <w:rPr>
          <w:rStyle w:val="StyleUnderline"/>
        </w:rPr>
        <w:t xml:space="preserve"> on the use of space </w:t>
      </w:r>
      <w:r w:rsidRPr="0067053D">
        <w:rPr>
          <w:rStyle w:val="StyleUnderline"/>
          <w:highlight w:val="green"/>
        </w:rPr>
        <w:t>are urgently needed</w:t>
      </w:r>
      <w:r w:rsidRPr="00BC1109">
        <w:rPr>
          <w:rStyle w:val="StyleUnderline"/>
        </w:rPr>
        <w:t>.</w:t>
      </w:r>
      <w:r>
        <w:rPr>
          <w:rStyle w:val="StyleUnderline"/>
        </w:rPr>
        <w:t xml:space="preserve"> </w:t>
      </w:r>
      <w:r w:rsidRPr="00BC1109">
        <w:rPr>
          <w:rStyle w:val="StyleUnderline"/>
          <w:sz w:val="16"/>
          <w:u w:val="none"/>
        </w:rPr>
        <w:t xml:space="preserve">Those are some of the conclusions of the World Economic Forum’s Global Risks Report 2022, which warns that if satellites fail, whether due to natural or human events, the consequences for life on Earth could be profound. Global navigation and communication systems are heavily dependent on space technology, the report says, but so too are energy and water supplies, financial infrastructure, broadband internet and television and radio services. </w:t>
      </w:r>
      <w:r w:rsidRPr="00BC1109">
        <w:rPr>
          <w:rStyle w:val="StyleUnderline"/>
        </w:rPr>
        <w:t xml:space="preserve">Yet if a single piece of </w:t>
      </w:r>
      <w:r w:rsidRPr="0067053D">
        <w:rPr>
          <w:rStyle w:val="StyleUnderline"/>
          <w:highlight w:val="green"/>
        </w:rPr>
        <w:t>space junk strikes just one satellite</w:t>
      </w:r>
      <w:r w:rsidRPr="00BC1109">
        <w:rPr>
          <w:rStyle w:val="StyleUnderline"/>
        </w:rPr>
        <w:t>, it could cause a cloud of debris that takes out many more and results in a “</w:t>
      </w:r>
      <w:r w:rsidRPr="0067053D">
        <w:rPr>
          <w:rStyle w:val="StyleUnderline"/>
          <w:highlight w:val="green"/>
        </w:rPr>
        <w:t>cascading effect</w:t>
      </w:r>
      <w:r w:rsidRPr="00BC1109">
        <w:rPr>
          <w:rStyle w:val="StyleUnderline"/>
        </w:rPr>
        <w:t>” on critical services.</w:t>
      </w:r>
      <w:r w:rsidRPr="00BC1109">
        <w:rPr>
          <w:rStyle w:val="StyleUnderline"/>
          <w:sz w:val="16"/>
          <w:u w:val="none"/>
        </w:rPr>
        <w:t xml:space="preserve"> That’s according to one theory, called the Kessler Effect. The risks inherent in outer space becoming ever more congested. </w:t>
      </w:r>
      <w:r w:rsidRPr="00BC1109">
        <w:rPr>
          <w:rStyle w:val="StyleUnderline"/>
        </w:rPr>
        <w:t xml:space="preserve">“With such possibilities becoming likelier in a congested space, the </w:t>
      </w:r>
      <w:r w:rsidRPr="0067053D">
        <w:rPr>
          <w:rStyle w:val="StyleUnderline"/>
          <w:highlight w:val="green"/>
        </w:rPr>
        <w:t>lack of updated international</w:t>
      </w:r>
      <w:r w:rsidRPr="00BC1109">
        <w:rPr>
          <w:rStyle w:val="StyleUnderline"/>
        </w:rPr>
        <w:t xml:space="preserve"> rules around space activity </w:t>
      </w:r>
      <w:r w:rsidRPr="0067053D">
        <w:rPr>
          <w:rStyle w:val="StyleUnderline"/>
          <w:highlight w:val="green"/>
        </w:rPr>
        <w:t xml:space="preserve">increases the risk of </w:t>
      </w:r>
      <w:r w:rsidRPr="0067053D">
        <w:rPr>
          <w:rStyle w:val="StyleUnderline"/>
        </w:rPr>
        <w:t xml:space="preserve">potential </w:t>
      </w:r>
      <w:r w:rsidRPr="0067053D">
        <w:rPr>
          <w:rStyle w:val="StyleUnderline"/>
          <w:highlight w:val="green"/>
        </w:rPr>
        <w:t>clashes</w:t>
      </w:r>
      <w:r w:rsidRPr="00BC1109">
        <w:rPr>
          <w:rStyle w:val="StyleUnderline"/>
        </w:rPr>
        <w:t>,” the report says.</w:t>
      </w:r>
      <w:r>
        <w:rPr>
          <w:rStyle w:val="StyleUnderline"/>
        </w:rPr>
        <w:t xml:space="preserve"> </w:t>
      </w:r>
      <w:r w:rsidRPr="00BC1109">
        <w:rPr>
          <w:rStyle w:val="StyleUnderline"/>
          <w:sz w:val="16"/>
          <w:u w:val="none"/>
        </w:rPr>
        <w:t xml:space="preserve">Crowded space Around 11,000 satellites have been launched since Sputnik 1 became the first human-made object to orbit the Earth in 1957, but almost seven times that number are planned to join them over the coming decades, the report notes. </w:t>
      </w:r>
      <w:r w:rsidRPr="00BC1109">
        <w:rPr>
          <w:rStyle w:val="StyleUnderline"/>
        </w:rPr>
        <w:t xml:space="preserve">There are also an estimated half a million pieces of debris in orbit, presenting a </w:t>
      </w:r>
      <w:r w:rsidRPr="0067053D">
        <w:rPr>
          <w:rStyle w:val="StyleUnderline"/>
          <w:highlight w:val="green"/>
        </w:rPr>
        <w:t>growing threat to our use of space</w:t>
      </w:r>
      <w:r w:rsidRPr="00BC1109">
        <w:rPr>
          <w:rStyle w:val="StyleUnderline"/>
        </w:rPr>
        <w:t>.</w:t>
      </w:r>
      <w:r w:rsidRPr="00BC1109">
        <w:rPr>
          <w:rStyle w:val="StyleUnderline"/>
          <w:sz w:val="16"/>
          <w:u w:val="none"/>
        </w:rPr>
        <w:t xml:space="preserve"> A piece of space junk even hit the International Space Station (ISS) in May 2021, making a hole in a robotic arm. Only 3% of those surveyed for the Global Risks Report say that mitigation measures to prevent conflict in space are effective, while 59% think they are still at an early stage and 17% believe they have not even started. Space regulation falling behind Since 1967, 110 countries have ratified the United Nations Outer Space Treaty, which bans the stationing of weapons of mass destruction in space. But the report points out that space regulation has not kept pace with evolving technologies and new military threats. It says there is a “pressing need” for an international body to govern the launching and servicing of satellites, to establish space traffic control and provide common enforcement principles to back them up. The 1972 Space Liability Convention covers only spacecraft, but the report says that clarity is needed on how to deal with the likes of Sir Richard Branson’s Virgin Galactic ships, which launch from a plane and use wings to help them land. Private investment in space technology is increasing the need for space traffic control. Virgin Galactic is just one example of a growing trend towards private investment in space technology. Elon Musk’s SpaceX rockets are already delivering satellites and supplies for government agencies such as NASA, including Christmas gifts to the ISS crew. Early space exploration was the exclusive province of governments. But the Global Risk Report says some governments “are encouraging private space activity to further national ‘territorial’ claims, or to foster the development of high-value jobs … as well as enhancing their military or defence-oriented presence”. In the United States, SpaceX’s Starship rocket has been selected to carry NASA astronauts to the moon as part of the Artemis programme, which also aims to send humans to Mars. Starship will be the first US-manned lunar mission since Apollo 17 landed in December 1972. Increased private investment in space is driving down the cost of launching satellites. Increased private investment in space is also driving down the cost of launching satellites into orbit, says the report. Lower costs mean more organizations can launch smaller satellites, opening up the prospect of innovations such as space-based energy generation and even tourism. Space arms race Among the less welcome aspects of new space technologies is the development of hypersonic weapons – missiles that are so fast and agile they can evade conventional defences. The report says a “hypersonic arms race” is already underway. There are an estimated half a million pieces of debris in orbit. “Gaps in space governance render arms races even more likely,” says the report. “New rules are unlikely in the near future, as there is little agreement over key issues such as boundaries, control over space objects, or dual-use systems. </w:t>
      </w:r>
      <w:r w:rsidRPr="00BC1109">
        <w:rPr>
          <w:rStyle w:val="StyleUnderline"/>
        </w:rPr>
        <w:t xml:space="preserve">Any further </w:t>
      </w:r>
      <w:r w:rsidRPr="0067053D">
        <w:rPr>
          <w:rStyle w:val="StyleUnderline"/>
          <w:highlight w:val="green"/>
        </w:rPr>
        <w:t>decline in cooperatio</w:t>
      </w:r>
      <w:r w:rsidRPr="00BC1109">
        <w:rPr>
          <w:rStyle w:val="StyleUnderline"/>
        </w:rPr>
        <w:t xml:space="preserve">n on space governance will </w:t>
      </w:r>
      <w:r w:rsidRPr="0067053D">
        <w:rPr>
          <w:rStyle w:val="StyleUnderline"/>
          <w:highlight w:val="green"/>
        </w:rPr>
        <w:t>only exacerbate risks</w:t>
      </w:r>
      <w:r w:rsidRPr="00BC1109">
        <w:rPr>
          <w:rStyle w:val="StyleUnderline"/>
        </w:rPr>
        <w:t>,” it adds.</w:t>
      </w:r>
      <w:r>
        <w:rPr>
          <w:rStyle w:val="StyleUnderline"/>
        </w:rPr>
        <w:t xml:space="preserve"> </w:t>
      </w:r>
      <w:r w:rsidRPr="00BC1109">
        <w:rPr>
          <w:rStyle w:val="StyleUnderline"/>
        </w:rPr>
        <w:t xml:space="preserve">Warning that </w:t>
      </w:r>
      <w:r w:rsidRPr="0067053D">
        <w:rPr>
          <w:rStyle w:val="StyleUnderline"/>
          <w:highlight w:val="green"/>
        </w:rPr>
        <w:t>critical space technology is vulnerable to hazards</w:t>
      </w:r>
      <w:r w:rsidRPr="00BC1109">
        <w:rPr>
          <w:rStyle w:val="StyleUnderline"/>
        </w:rPr>
        <w:t xml:space="preserve"> other than space junk, the report calls for space powers to work together to avoid conflict and agree standards and norms for space operations.</w:t>
      </w:r>
      <w:r>
        <w:rPr>
          <w:rStyle w:val="StyleUnderline"/>
        </w:rPr>
        <w:t xml:space="preserve"> </w:t>
      </w:r>
      <w:r w:rsidRPr="00BC1109">
        <w:rPr>
          <w:rStyle w:val="StyleUnderline"/>
        </w:rPr>
        <w:t xml:space="preserve">“Critically, and like other realms where technology is developing at a faster pace than its regulation, </w:t>
      </w:r>
      <w:r w:rsidRPr="0067053D">
        <w:rPr>
          <w:rStyle w:val="StyleUnderline"/>
          <w:highlight w:val="green"/>
        </w:rPr>
        <w:t>bringing private-sector actors</w:t>
      </w:r>
      <w:r w:rsidRPr="00BC1109">
        <w:rPr>
          <w:rStyle w:val="StyleUnderline"/>
        </w:rPr>
        <w:t xml:space="preserve"> </w:t>
      </w:r>
      <w:r w:rsidRPr="0067053D">
        <w:rPr>
          <w:rStyle w:val="StyleUnderline"/>
          <w:highlight w:val="green"/>
        </w:rPr>
        <w:t>into the agreement</w:t>
      </w:r>
      <w:r w:rsidRPr="00BC1109">
        <w:rPr>
          <w:rStyle w:val="StyleUnderline"/>
        </w:rPr>
        <w:t xml:space="preserve"> processes will help ensure that such pacts reflect </w:t>
      </w:r>
      <w:r w:rsidRPr="0067053D">
        <w:rPr>
          <w:rStyle w:val="StyleUnderline"/>
          <w:highlight w:val="green"/>
        </w:rPr>
        <w:t>both commercial and technical realities,”</w:t>
      </w:r>
      <w:r w:rsidRPr="0067053D">
        <w:rPr>
          <w:rStyle w:val="StyleUnderline"/>
          <w:sz w:val="16"/>
          <w:highlight w:val="green"/>
          <w:u w:val="none"/>
        </w:rPr>
        <w:t xml:space="preserve"> the report concludes.</w:t>
      </w:r>
    </w:p>
    <w:p w14:paraId="73652109" w14:textId="77777777" w:rsidR="00C060CE" w:rsidRPr="00A01378" w:rsidRDefault="00C060CE" w:rsidP="00C060CE">
      <w:pPr>
        <w:pStyle w:val="Heading4"/>
        <w:rPr>
          <w:rStyle w:val="Style13ptBold"/>
          <w:b/>
          <w:bCs w:val="0"/>
        </w:rPr>
      </w:pPr>
      <w:r w:rsidRPr="00A01378">
        <w:rPr>
          <w:rStyle w:val="Style13ptBold"/>
          <w:b/>
          <w:bCs w:val="0"/>
        </w:rPr>
        <w:lastRenderedPageBreak/>
        <w:t>Expanding the PTD over outerspace creates the regulatory framework necessary to regulate space debris</w:t>
      </w:r>
    </w:p>
    <w:p w14:paraId="09B13A9A" w14:textId="77777777" w:rsidR="00C060CE" w:rsidRPr="00AD31E9" w:rsidRDefault="00C060CE" w:rsidP="00C060CE">
      <w:r w:rsidRPr="00AD31E9">
        <w:rPr>
          <w:rStyle w:val="Style13ptBold"/>
        </w:rPr>
        <w:t>Ekweozoh 13</w:t>
      </w:r>
      <w:r>
        <w:t xml:space="preserve"> [Irene C. Ekweozoh Legal Adviser and Company Secretary, Nigerian Communications Satellite Limited. August 2013 Rethinking State Responsibility in International Space “Environmental” Law: A Case for Collective </w:t>
      </w:r>
      <w:hyperlink r:id="rId6" w:history="1">
        <w:r w:rsidRPr="006407A4">
          <w:rPr>
            <w:rStyle w:val="Hyperlink"/>
          </w:rPr>
          <w:t>https://escholarship.mcgill.ca/downloads/n009w560v?locale=en</w:t>
        </w:r>
      </w:hyperlink>
      <w:r>
        <w:t>]/ISEE</w:t>
      </w:r>
    </w:p>
    <w:p w14:paraId="3EAFA54C" w14:textId="01E0C76D" w:rsidR="00C060CE" w:rsidRPr="00C060CE" w:rsidRDefault="00C060CE" w:rsidP="00C060CE">
      <w:pPr>
        <w:rPr>
          <w:sz w:val="16"/>
        </w:rPr>
      </w:pPr>
      <w:r w:rsidRPr="00AD31E9">
        <w:rPr>
          <w:sz w:val="16"/>
        </w:rPr>
        <w:t xml:space="preserve">5.2.6. The role of states and non-states in a global governance regime: Theory and Praxis: Public Trust Doctrine and Global Governance to the Rescue The Secure World Foundation (SWF) defines Space Sustainability as “ensuring that all mankind can continue to use outer space for peaceful purposes and socioeconomic benefit.” According to Markoff, it was in international space law that “for the first time in history mankind was recognized in positive law by the international legal order as a subject of this order and considered as the main beneficiary of the results of the research, exploring and use of outer space.” Although the legal personality of mankind is in a limited sphere, and even though passive, it still has to be acknowledged. On the other hand, a majority of authors do not accept the theory of legal personality of mankind. Opponents of this view base their argument on the fact that every subject of international law must meet the required criteria and have an organ competent to represent it in international relations. Without an independent state-organization, mankind could act in outer space only by a trustee, otherwise the legal personality of mankind would hardly be accepted. </w:t>
      </w:r>
      <w:r w:rsidRPr="00552857">
        <w:rPr>
          <w:rStyle w:val="StyleUnderline"/>
        </w:rPr>
        <w:t>On this premise, it is my view that in assigning states the role of gate-keeping space access by private actors, Article VI of the OST conveys the notion that states are to be regarded as Trustees of Mankind in the context of international space law</w:t>
      </w:r>
      <w:r w:rsidRPr="00AD31E9">
        <w:rPr>
          <w:sz w:val="16"/>
        </w:rPr>
        <w:t xml:space="preserve">. This view is also canvassed extensively elsewhere. A trustee is a legal term, which in its broadest sense refers to any person who holds property, authority, or a position of trust or responsibility for the benefit of another. Public trusteeship (or the Public Trust Doctrine – PTD) over Earth’s natural resources is an ancient legal doctrine traceable to Roman law but it has been undergoing a phenomenal comeback in modern environmental law since the past forty years. By the 19th century the US courts took the doctrine onboard and expanded its scope by applying it to environmental resources (fisheries, forests, and wildlife). To ensure rights of access over the high seas, the doctrine confers fiduciary rights and duties on the Sovereign, the State. The interpretation of the PTD by reference to a state’s fiduciary rights over natural resources – a sort of guardianship for social purposes reverberates with Max Huber’s conception of statehood and sovereignty.361 As Huber perceives it, “statehood is the highest authority under international law within the territorial limits of its jurisdiction. But such territorial sovereignty should not reinforce its negative side of excluding the activities of other states but should be viewed in its spatial context as a space where the minimum protection of the rights of individuals is guaranteed under the guardianship of international law.” To legitimize the acceptance of the PTD, the Constitution of Uganda, jurisprudence from India’s Supreme Court, and legislation on the environment in South Africa contain elements of the PTD. Also, the French Administrative Law concept of domaine public invests the state with guardianship and not ownership over inalienable natural resources. 366 In addition, the work of Joseph Sax elevated the PTD to another level. Not only did Sax broaden the scope of public trusteeship from its narrower historical origins to the full spectrum of environmental resources, he also identified civil societies as the ultimate beneficiaries of the trust with the power to enforce the trust through citizens’ suits by virtue of their status as members of the public. </w:t>
      </w:r>
      <w:r w:rsidRPr="00552857">
        <w:rPr>
          <w:rStyle w:val="StyleUnderline"/>
        </w:rPr>
        <w:t>Further more, there is empirical evidence that the PTD is widely recognized and accepted in national and transnational environmental governance regimes as illustrated by the UNESCO World Heritage Convention, the Antarctic regime and the Seabed regime of the Convention on the Law of the Sea.</w:t>
      </w:r>
      <w:r w:rsidRPr="00AD31E9">
        <w:rPr>
          <w:sz w:val="16"/>
        </w:rPr>
        <w:t xml:space="preserve"> Working on a project on “innovation in international law” sponsored by the United Nations University, Edith Brown Weiss elaborated the dimension on intergenerational trusteeship first formulated in 1984 in an essay on “The Planetary Trust: Conservation and Intergenerational Equity.” Her principles of intergenerational trusteeship with regard to the Earth’s natural and cultural resource base including the rights and obligations derived under these principles provided the normative framework for implementing the global goal of environmentally sustainable development that was expressed in the 1987 Brundtland Commission Report.372 Since then several proposals have been expressed extending the PTD to the global commons. 373 5.2.7 </w:t>
      </w:r>
      <w:r w:rsidRPr="009B68E9">
        <w:rPr>
          <w:rStyle w:val="StyleUnderline"/>
          <w:highlight w:val="green"/>
        </w:rPr>
        <w:t>Application of P</w:t>
      </w:r>
      <w:r w:rsidRPr="00552857">
        <w:rPr>
          <w:rStyle w:val="StyleUnderline"/>
        </w:rPr>
        <w:t xml:space="preserve">ublic </w:t>
      </w:r>
      <w:r w:rsidRPr="009B68E9">
        <w:rPr>
          <w:rStyle w:val="StyleUnderline"/>
          <w:highlight w:val="green"/>
        </w:rPr>
        <w:t>T</w:t>
      </w:r>
      <w:r w:rsidRPr="00A01378">
        <w:rPr>
          <w:rStyle w:val="StyleUnderline"/>
        </w:rPr>
        <w:t>rust</w:t>
      </w:r>
      <w:r w:rsidRPr="00552857">
        <w:rPr>
          <w:rStyle w:val="StyleUnderline"/>
        </w:rPr>
        <w:t xml:space="preserve"> </w:t>
      </w:r>
      <w:r w:rsidRPr="009B68E9">
        <w:rPr>
          <w:rStyle w:val="StyleUnderline"/>
          <w:highlight w:val="green"/>
        </w:rPr>
        <w:t>D</w:t>
      </w:r>
      <w:r w:rsidRPr="00A01378">
        <w:rPr>
          <w:rStyle w:val="StyleUnderline"/>
        </w:rPr>
        <w:t>octrine</w:t>
      </w:r>
      <w:r w:rsidRPr="00552857">
        <w:rPr>
          <w:rStyle w:val="StyleUnderline"/>
        </w:rPr>
        <w:t xml:space="preserve"> in International Space Law Having analyzed the environmental consequences of space debris proliferation and located the phenomenon within the context of my chosen theoretical framework as anchored on transcendental humanity and state non-territoriality, the PTD doctrine serves to further acknowledge or </w:t>
      </w:r>
      <w:r w:rsidRPr="009B68E9">
        <w:rPr>
          <w:rStyle w:val="StyleUnderline"/>
          <w:highlight w:val="green"/>
        </w:rPr>
        <w:t>reinforce</w:t>
      </w:r>
      <w:r w:rsidRPr="00552857">
        <w:rPr>
          <w:rStyle w:val="StyleUnderline"/>
        </w:rPr>
        <w:t xml:space="preserve"> the pillar upon which </w:t>
      </w:r>
      <w:r w:rsidRPr="009B68E9">
        <w:rPr>
          <w:rStyle w:val="StyleUnderline"/>
          <w:highlight w:val="green"/>
        </w:rPr>
        <w:t>space regulation</w:t>
      </w:r>
      <w:r w:rsidRPr="00552857">
        <w:rPr>
          <w:rStyle w:val="StyleUnderline"/>
        </w:rPr>
        <w:t xml:space="preserve"> is built </w:t>
      </w:r>
      <w:r w:rsidRPr="009B68E9">
        <w:rPr>
          <w:rStyle w:val="StyleUnderline"/>
          <w:highlight w:val="green"/>
        </w:rPr>
        <w:t>at the international level.</w:t>
      </w:r>
      <w:r w:rsidRPr="00AD31E9">
        <w:rPr>
          <w:sz w:val="16"/>
        </w:rPr>
        <w:t xml:space="preserve"> This conclusion is inevitable especially if taking into account the argument for the recognition of humanity as a distinct international legal entity in this area. It also follows the language of the Outer Space </w:t>
      </w:r>
      <w:r w:rsidRPr="00552857">
        <w:rPr>
          <w:rStyle w:val="StyleUnderline"/>
        </w:rPr>
        <w:t xml:space="preserve">Treaty. </w:t>
      </w:r>
      <w:r w:rsidRPr="009B68E9">
        <w:rPr>
          <w:rStyle w:val="StyleUnderline"/>
          <w:highlight w:val="green"/>
        </w:rPr>
        <w:t>Elements of the PTD are</w:t>
      </w:r>
      <w:r w:rsidRPr="00552857">
        <w:rPr>
          <w:rStyle w:val="StyleUnderline"/>
        </w:rPr>
        <w:t xml:space="preserve"> easily identifiable </w:t>
      </w:r>
      <w:r w:rsidRPr="009B68E9">
        <w:rPr>
          <w:rStyle w:val="StyleUnderline"/>
          <w:highlight w:val="green"/>
        </w:rPr>
        <w:t>in</w:t>
      </w:r>
      <w:r w:rsidRPr="00552857">
        <w:rPr>
          <w:rStyle w:val="StyleUnderline"/>
        </w:rPr>
        <w:t xml:space="preserve"> the </w:t>
      </w:r>
      <w:r w:rsidRPr="009B68E9">
        <w:rPr>
          <w:rStyle w:val="StyleUnderline"/>
          <w:highlight w:val="green"/>
        </w:rPr>
        <w:t>space treaties</w:t>
      </w:r>
      <w:r w:rsidRPr="00552857">
        <w:rPr>
          <w:rStyle w:val="StyleUnderline"/>
        </w:rPr>
        <w:t xml:space="preserve"> as it relates to the governance of the final frontier as a res communis.</w:t>
      </w:r>
      <w:r w:rsidRPr="00AD31E9">
        <w:rPr>
          <w:sz w:val="16"/>
        </w:rPr>
        <w:t xml:space="preserve"> Apart from Arts I, VI and IX of the OST, which have already been extensively discussed, </w:t>
      </w:r>
      <w:r w:rsidRPr="006A5BC5">
        <w:rPr>
          <w:rStyle w:val="StyleUnderline"/>
          <w:highlight w:val="green"/>
        </w:rPr>
        <w:t>Art II</w:t>
      </w:r>
      <w:r w:rsidRPr="006A5BC5">
        <w:rPr>
          <w:rStyle w:val="StyleUnderline"/>
        </w:rPr>
        <w:t xml:space="preserve"> espouses the principle of </w:t>
      </w:r>
      <w:r w:rsidRPr="006A5BC5">
        <w:rPr>
          <w:rStyle w:val="StyleUnderline"/>
          <w:highlight w:val="green"/>
        </w:rPr>
        <w:t>non- appropriation of outer space</w:t>
      </w:r>
      <w:r w:rsidRPr="006A5BC5">
        <w:rPr>
          <w:rStyle w:val="StyleUnderline"/>
        </w:rPr>
        <w:t xml:space="preserve"> by means of use or occupation</w:t>
      </w:r>
      <w:r w:rsidRPr="00AD31E9">
        <w:rPr>
          <w:sz w:val="16"/>
        </w:rPr>
        <w:t xml:space="preserve">. In addition, Art X refers to the equality of states in obliging requests received from other member states to observe launches. Article XI advocates information sharing not only among states but also with the international scientific community without any reference to governmental restrictions on the basis of national security or interest. The Rescue Agreement, Liability Convention and to a greater extent, the Moon Agreement build on the PTD in their prescriptions on the nature of the frontier vis a vis the rights and obligations of the states as trustees of mankind. </w:t>
      </w:r>
      <w:r w:rsidRPr="00552857">
        <w:rPr>
          <w:rStyle w:val="StyleUnderline"/>
        </w:rPr>
        <w:t xml:space="preserve">By these </w:t>
      </w:r>
      <w:r w:rsidRPr="00552857">
        <w:rPr>
          <w:rStyle w:val="StyleUnderline"/>
        </w:rPr>
        <w:lastRenderedPageBreak/>
        <w:t xml:space="preserve">provisions, the interest of the international community is given priority over national interest or security. </w:t>
      </w:r>
      <w:r w:rsidRPr="00AD31E9">
        <w:rPr>
          <w:sz w:val="16"/>
        </w:rPr>
        <w:t xml:space="preserve">Conclusion International space law is hinged on non-territoriality, that is, the understanding that outer space belongs to all humanity and that its exploitation has to be conducted in a manner that takes this into account. If outer space belongs to all mankind it will be contradictory of any state or group of states to claim exclusive territorial control over it. Whether or not equality of claim can be maintained given the diversity in country-specific readiness and potential to act in outer space should be an entirely different question. That there are countries that may not have the resources or technical means to conduct any meaningful activities in outer space should not detract from their rights as equal beneficiaries in its use and exploitation. This latter point is at the crux of contemporary efforts not only to regulate activities in outer space but also to manage the environmental consequences such as the issue of space debris. This study has shown that terrestrial environmental concern is now considered within space activities conducted on earth, for instance in Environmental Impact Assessments. But even more significant in this regard is that the same legal and political challenges of managing environmental challenges on earth are as well reincarnated in various guises in outer space regulation. At least in one such area the similarities in the challenges posed could not be any starker. There are only a handful of countries that have the capabilities of conducting meaningful scientific activities in outer space. Those also happen to be among the world’s richest countries. Their use of outer space is carefully marked by the intersection of selfcentered national interests and the freedom of their private entities to put that domain to profitable commercial use. They are able to generate for themselves national and commercial benefits but are not willing to accept responsibility for the environmental damages that their activities precipitate. These countries also have the political clout in the international arena to set the agenda for international regulation and often rig the consultation and decisions in their own favor. A casual observer would not fail to notice a parallel in the way the world powers respond to international concerns about their environmentally deleterious activities in both the earth and outer space. One area where this is most evident and which I will use for purposes of illustration is with respect to the debate about climate change and greenhouse gas emissions. </w:t>
      </w:r>
      <w:r w:rsidRPr="00AD31E9">
        <w:rPr>
          <w:rStyle w:val="StyleUnderline"/>
        </w:rPr>
        <w:t>The states that I have described above in relation to the exploitation of outer space are also disproportionately responsible for the environmental catalysts of climate change. But not only do they deny the reality of climate change they have used every rule in the book to thwart all efforts to reach an international agreement on combating it.374</w:t>
      </w:r>
      <w:r w:rsidRPr="00AD31E9">
        <w:rPr>
          <w:sz w:val="16"/>
        </w:rPr>
        <w:t xml:space="preserve"> And as many questions often beg for answers in relation to the climate change debate so also in relation to outer space management as we have seen. In fact it has been offered that international space law is in some sort of conundrum.375 As with climate change, this has been brought about by gaps noticeable in the international legal regime which lack of consensus at the international level prevents a resolution. In the absence of agreement among states for the best way forward, attention shifts increasing to what is known generally as private global governance or </w:t>
      </w:r>
      <w:r w:rsidRPr="009B68E9">
        <w:rPr>
          <w:rStyle w:val="StyleUnderline"/>
          <w:highlight w:val="green"/>
        </w:rPr>
        <w:t>regulatory regimes</w:t>
      </w:r>
      <w:r w:rsidRPr="00AD31E9">
        <w:rPr>
          <w:sz w:val="16"/>
        </w:rPr>
        <w:t xml:space="preserve"> and “soft </w:t>
      </w:r>
      <w:r w:rsidRPr="00A01378">
        <w:rPr>
          <w:sz w:val="16"/>
        </w:rPr>
        <w:t>law”</w:t>
      </w:r>
      <w:r w:rsidRPr="00AD31E9">
        <w:rPr>
          <w:sz w:val="16"/>
        </w:rPr>
        <w:t xml:space="preserve"> to cover the gaps that exist. </w:t>
      </w:r>
      <w:r w:rsidRPr="00A01378">
        <w:rPr>
          <w:rStyle w:val="StyleUnderline"/>
        </w:rPr>
        <w:t xml:space="preserve">The same question is raised in </w:t>
      </w:r>
      <w:r w:rsidRPr="009B68E9">
        <w:rPr>
          <w:rStyle w:val="StyleUnderline"/>
          <w:highlight w:val="green"/>
        </w:rPr>
        <w:t>the context of governance of outer space and the problem of space debris</w:t>
      </w:r>
      <w:r w:rsidRPr="00AD31E9">
        <w:rPr>
          <w:sz w:val="16"/>
        </w:rPr>
        <w:t>. Although both COPUOS and IADC Debris Guidelines address some of the regulatory challenges, they do not cover all</w:t>
      </w:r>
      <w:r w:rsidRPr="00A01378">
        <w:rPr>
          <w:rStyle w:val="StyleUnderline"/>
        </w:rPr>
        <w:t xml:space="preserve">. </w:t>
      </w:r>
      <w:r w:rsidRPr="009B68E9">
        <w:rPr>
          <w:rStyle w:val="StyleUnderline"/>
          <w:highlight w:val="green"/>
        </w:rPr>
        <w:t>To minimize the risks posed by space debris</w:t>
      </w:r>
      <w:r w:rsidRPr="00A01378">
        <w:rPr>
          <w:rStyle w:val="StyleUnderline"/>
        </w:rPr>
        <w:t xml:space="preserve">, </w:t>
      </w:r>
      <w:r w:rsidRPr="00A01378">
        <w:rPr>
          <w:sz w:val="16"/>
          <w:szCs w:val="16"/>
        </w:rPr>
        <w:t>a three-pillar approach has been suggested as an imperative condition for an effective environmental space regime</w:t>
      </w:r>
      <w:r w:rsidRPr="00AD31E9">
        <w:rPr>
          <w:sz w:val="16"/>
        </w:rPr>
        <w:t xml:space="preserve">. The three pillars are debris mitigation, debris removal and space traffic management.376 Practical efforts like Active Debris Removal (ADR) and OnOrbit Servicing (OSS); are being spearheaded by the private actors towards tackling this problem. ADR is used to remove objects in LEO whereas OSS is typically aimed at GEO- based objects by either refueling operational satellites to increase their lifetimes or to safely lift dead, redundant or failed satellites to graveyard orbits. With the current conundrum arising from failure to reach agreements at the international level, private regulatory approaches and soft law might prove useful in the design of solutions. The removal of space debris is probably one of the most challenging issues in sustainable space management. Not only does it require extensive capital injection it also faces the legal conundrum caused by Article VI of the OST. A recommendation for right of salvage is advocated and proposes that if an object or vehicle placed in orbit becomes derelict, abandoned, or reaches the end of lifetime due to breakdown or runs out of fuel, any third party could be permitted to salvage the object without the explicit permission of the original owner. But there are still bureaucratic implications because such a private venture requires the authorization and supervision of a government through one or more agencies, which bear responsibility for such a private entity. </w:t>
      </w:r>
      <w:r w:rsidRPr="00AD31E9">
        <w:rPr>
          <w:rStyle w:val="StyleUnderline"/>
        </w:rPr>
        <w:t xml:space="preserve">With my analysis up to this point as background, I join the call to </w:t>
      </w:r>
      <w:r w:rsidRPr="009B68E9">
        <w:rPr>
          <w:rStyle w:val="StyleUnderline"/>
          <w:highlight w:val="green"/>
        </w:rPr>
        <w:t>move beyond the O</w:t>
      </w:r>
      <w:r w:rsidRPr="00AD31E9">
        <w:rPr>
          <w:rStyle w:val="StyleUnderline"/>
        </w:rPr>
        <w:t xml:space="preserve">uter </w:t>
      </w:r>
      <w:r w:rsidRPr="009B68E9">
        <w:rPr>
          <w:rStyle w:val="StyleUnderline"/>
          <w:highlight w:val="green"/>
        </w:rPr>
        <w:t>S</w:t>
      </w:r>
      <w:r w:rsidRPr="00A01378">
        <w:rPr>
          <w:rStyle w:val="StyleUnderline"/>
        </w:rPr>
        <w:t>pace</w:t>
      </w:r>
      <w:r w:rsidRPr="00AD31E9">
        <w:rPr>
          <w:rStyle w:val="StyleUnderline"/>
        </w:rPr>
        <w:t xml:space="preserve"> </w:t>
      </w:r>
      <w:r w:rsidRPr="009B68E9">
        <w:rPr>
          <w:rStyle w:val="StyleUnderline"/>
          <w:highlight w:val="green"/>
        </w:rPr>
        <w:t>T</w:t>
      </w:r>
      <w:r w:rsidRPr="00AD31E9">
        <w:rPr>
          <w:rStyle w:val="StyleUnderline"/>
        </w:rPr>
        <w:t xml:space="preserve">reaty and all other state-centered regulatory frameworks </w:t>
      </w:r>
      <w:r w:rsidRPr="009B68E9">
        <w:rPr>
          <w:rStyle w:val="StyleUnderline"/>
          <w:highlight w:val="green"/>
        </w:rPr>
        <w:t>because of</w:t>
      </w:r>
      <w:r w:rsidRPr="00AD31E9">
        <w:rPr>
          <w:rStyle w:val="StyleUnderline"/>
        </w:rPr>
        <w:t xml:space="preserve"> the underlying </w:t>
      </w:r>
      <w:r w:rsidRPr="009B68E9">
        <w:rPr>
          <w:rStyle w:val="StyleUnderline"/>
          <w:highlight w:val="green"/>
        </w:rPr>
        <w:t>political undercurrents</w:t>
      </w:r>
      <w:r w:rsidRPr="00AD31E9">
        <w:rPr>
          <w:rStyle w:val="StyleUnderline"/>
        </w:rPr>
        <w:t xml:space="preserve"> that seem to stress norm generation and enforcement </w:t>
      </w:r>
      <w:r w:rsidRPr="00A01378">
        <w:rPr>
          <w:rStyle w:val="StyleUnderline"/>
        </w:rPr>
        <w:t>and</w:t>
      </w:r>
      <w:r w:rsidRPr="00AD31E9">
        <w:rPr>
          <w:rStyle w:val="StyleUnderline"/>
        </w:rPr>
        <w:t xml:space="preserve"> utilize the resources of private regulatory regime within the rubric of global governance </w:t>
      </w:r>
      <w:r w:rsidRPr="009B68E9">
        <w:rPr>
          <w:rStyle w:val="StyleUnderline"/>
          <w:highlight w:val="green"/>
        </w:rPr>
        <w:t>to facilitate a new regime</w:t>
      </w:r>
      <w:r w:rsidRPr="00AD31E9">
        <w:rPr>
          <w:sz w:val="16"/>
        </w:rPr>
        <w:t>. The first issue is to extend responsibility for the generation of space debris to non-state actors such that they can no longer hide under the protection of states to conduct unacceptable environmental practices in outer space</w:t>
      </w:r>
      <w:r w:rsidRPr="00AD31E9">
        <w:rPr>
          <w:rStyle w:val="StyleUnderline"/>
        </w:rPr>
        <w:t xml:space="preserve">. Using the </w:t>
      </w:r>
      <w:r w:rsidRPr="009B68E9">
        <w:rPr>
          <w:rStyle w:val="StyleUnderline"/>
          <w:highlight w:val="green"/>
        </w:rPr>
        <w:t>PTD doctrine</w:t>
      </w:r>
      <w:r w:rsidRPr="00AD31E9">
        <w:rPr>
          <w:rStyle w:val="StyleUnderline"/>
        </w:rPr>
        <w:t xml:space="preserve"> to advance the guardianship of states, there is a case to </w:t>
      </w:r>
      <w:r w:rsidRPr="009B68E9">
        <w:rPr>
          <w:rStyle w:val="StyleUnderline"/>
          <w:highlight w:val="green"/>
        </w:rPr>
        <w:t>unify all space actors</w:t>
      </w:r>
      <w:r w:rsidRPr="00AD31E9">
        <w:rPr>
          <w:rStyle w:val="StyleUnderline"/>
        </w:rPr>
        <w:t xml:space="preserve"> under one normative framework for a safe, sustainable use of the final frontier in the interest of all mankind. With that particular issue out of the way, the next challenge is to decide on the most viable governance model to employ. </w:t>
      </w:r>
      <w:r w:rsidRPr="00AD31E9">
        <w:rPr>
          <w:sz w:val="16"/>
        </w:rPr>
        <w:t xml:space="preserve">One thing is clear already. </w:t>
      </w:r>
      <w:r w:rsidRPr="00AD31E9">
        <w:rPr>
          <w:rStyle w:val="StyleUnderline"/>
        </w:rPr>
        <w:t>There is a public/private dimension to the exploitation of outer space especially in the development of useful technological tools for various industry sectors. This is at the level of resource generation and maximization of capital</w:t>
      </w:r>
      <w:r w:rsidRPr="00AD31E9">
        <w:rPr>
          <w:sz w:val="16"/>
        </w:rPr>
        <w:t xml:space="preserve">. However, in terms of assigning responsibility for the consequences of such resource </w:t>
      </w:r>
      <w:r w:rsidRPr="00AD31E9">
        <w:rPr>
          <w:sz w:val="16"/>
        </w:rPr>
        <w:lastRenderedPageBreak/>
        <w:t xml:space="preserve">generation activities it is less clear whether that public/private link exists.377 </w:t>
      </w:r>
      <w:r w:rsidRPr="00AD31E9">
        <w:rPr>
          <w:rStyle w:val="StyleUnderline"/>
        </w:rPr>
        <w:t>This has great implications for effective regulatory and governance measures. There is therefore a great need to clearly recognize the public/private synergy in designing a governance regime that takes into account the realities of the moment</w:t>
      </w:r>
      <w:r w:rsidRPr="00AD31E9">
        <w:rPr>
          <w:sz w:val="16"/>
        </w:rPr>
        <w:t xml:space="preserve">. Pelton states that nearly half the world’s models with regard to space activities involve the effective and cost-efficient use of commercial management techniques.378 This would suggest that a public only governance arrangement would face serious challenges from the start. </w:t>
      </w:r>
      <w:r w:rsidRPr="00AD31E9">
        <w:rPr>
          <w:rStyle w:val="StyleUnderline"/>
        </w:rPr>
        <w:t xml:space="preserve">He therefore suggests </w:t>
      </w:r>
      <w:r w:rsidRPr="009B68E9">
        <w:rPr>
          <w:rStyle w:val="StyleUnderline"/>
          <w:highlight w:val="green"/>
        </w:rPr>
        <w:t xml:space="preserve">a hybrid public/private approach </w:t>
      </w:r>
      <w:r w:rsidRPr="00A01378">
        <w:rPr>
          <w:rStyle w:val="StyleUnderline"/>
        </w:rPr>
        <w:t xml:space="preserve">that has better possibility of producing </w:t>
      </w:r>
      <w:r w:rsidRPr="009B68E9">
        <w:rPr>
          <w:rStyle w:val="StyleUnderline"/>
          <w:highlight w:val="green"/>
        </w:rPr>
        <w:t>“better overall results</w:t>
      </w:r>
      <w:r w:rsidRPr="00AD31E9">
        <w:rPr>
          <w:rStyle w:val="StyleUnderline"/>
        </w:rPr>
        <w:t xml:space="preserve"> than trying to operationalize service under a national space agency.”</w:t>
      </w:r>
      <w:r w:rsidRPr="00AD31E9">
        <w:rPr>
          <w:sz w:val="16"/>
        </w:rPr>
        <w:t>379 While Pelton’s suggestion targets national space operations, it would have considerable implications as well for the global effort to harness the resources of outer space</w:t>
      </w:r>
      <w:r w:rsidRPr="00AD31E9">
        <w:rPr>
          <w:rStyle w:val="StyleUnderline"/>
        </w:rPr>
        <w:t>. Space debris is a reality that stares international space regulation in the face. In various parts of this thesis there is a clear understanding that current regulations leave far too many gaps and are therefore inadequate</w:t>
      </w:r>
      <w:r w:rsidRPr="00AD31E9">
        <w:rPr>
          <w:sz w:val="16"/>
        </w:rPr>
        <w:t xml:space="preserve">. There is a feeling that they have to be updated to keep pace with the same intensity that outer space activities are being conducted. And it has to be a holistic arrangement that accounts for the actions of all actors as well as accord recognition to mankind as the major beneficiary of space utilization. There is also a need to allocate responsibility among all the space actors as a way to provoke a behavioral change in practices that endanger the last frontier. </w:t>
      </w:r>
    </w:p>
    <w:p w14:paraId="74BC3E93" w14:textId="47CDD6A0" w:rsidR="003461A7" w:rsidRPr="002E452C" w:rsidRDefault="003461A7" w:rsidP="003461A7">
      <w:pPr>
        <w:pStyle w:val="Heading4"/>
      </w:pPr>
      <w:r w:rsidRPr="002E452C">
        <w:t xml:space="preserve">Global mitigation and remediation </w:t>
      </w:r>
      <w:r>
        <w:rPr>
          <w:u w:val="single"/>
        </w:rPr>
        <w:t xml:space="preserve">in </w:t>
      </w:r>
      <w:r w:rsidRPr="000F0B80">
        <w:rPr>
          <w:u w:val="single"/>
        </w:rPr>
        <w:t>conjunction</w:t>
      </w:r>
      <w:r>
        <w:t xml:space="preserve"> are necessary </w:t>
      </w:r>
      <w:r w:rsidRPr="000F0B80">
        <w:t>to</w:t>
      </w:r>
      <w:r w:rsidRPr="002E452C">
        <w:t xml:space="preserve"> </w:t>
      </w:r>
      <w:r>
        <w:t>solve</w:t>
      </w:r>
      <w:r w:rsidRPr="002E452C">
        <w:t xml:space="preserve"> the </w:t>
      </w:r>
      <w:r>
        <w:rPr>
          <w:u w:val="single"/>
        </w:rPr>
        <w:t>K</w:t>
      </w:r>
      <w:r w:rsidRPr="002E452C">
        <w:rPr>
          <w:u w:val="single"/>
        </w:rPr>
        <w:t>essler effect</w:t>
      </w:r>
      <w:r w:rsidRPr="002E452C">
        <w:t xml:space="preserve">.  </w:t>
      </w:r>
    </w:p>
    <w:p w14:paraId="74B98403" w14:textId="77777777" w:rsidR="003461A7" w:rsidRPr="002E452C" w:rsidRDefault="003461A7" w:rsidP="003461A7">
      <w:r w:rsidRPr="002E452C">
        <w:t xml:space="preserve">Rada </w:t>
      </w:r>
      <w:r w:rsidRPr="002E452C">
        <w:rPr>
          <w:rStyle w:val="Style13ptBold"/>
        </w:rPr>
        <w:t>Popova</w:t>
      </w:r>
      <w:r>
        <w:rPr>
          <w:rStyle w:val="Style13ptBold"/>
        </w:rPr>
        <w:t xml:space="preserve"> 18</w:t>
      </w:r>
      <w:r w:rsidRPr="002E452C">
        <w:t xml:space="preserve">, </w:t>
      </w:r>
      <w:r w:rsidRPr="00666C76">
        <w:t>European Space Agency Co-Manager</w:t>
      </w:r>
      <w:r>
        <w:t xml:space="preserve">, </w:t>
      </w:r>
      <w:r w:rsidRPr="002E452C">
        <w:t>PhD</w:t>
      </w:r>
      <w:r>
        <w:t>,</w:t>
      </w:r>
      <w:r w:rsidRPr="002E452C">
        <w:t xml:space="preserve"> Faculty of Law @ Universitat zu Koln,</w:t>
      </w:r>
      <w:r w:rsidRPr="00666C76">
        <w:t xml:space="preserve"> postgraduate degree from the Hague Academy for International Law</w:t>
      </w:r>
      <w:r>
        <w:t>,</w:t>
      </w:r>
      <w:r w:rsidRPr="002E452C">
        <w:t xml:space="preserve">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C0A559D" w14:textId="77777777" w:rsidR="003461A7" w:rsidRPr="00BD4E04" w:rsidRDefault="003461A7" w:rsidP="003461A7">
      <w:pPr>
        <w:rPr>
          <w:sz w:val="4"/>
          <w:szCs w:val="4"/>
        </w:rPr>
      </w:pPr>
      <w:r w:rsidRPr="002E452C">
        <w:rPr>
          <w:rStyle w:val="StyleUnderline"/>
        </w:rPr>
        <w:t xml:space="preserve">In outer space, </w:t>
      </w:r>
      <w:r w:rsidRPr="009B68E9">
        <w:rPr>
          <w:rStyle w:val="Emphasis"/>
          <w:highlight w:val="green"/>
        </w:rPr>
        <w:t xml:space="preserve">any </w:t>
      </w:r>
      <w:r w:rsidRPr="009B68E9">
        <w:rPr>
          <w:rStyle w:val="StyleUnderline"/>
          <w:highlight w:val="green"/>
        </w:rPr>
        <w:t>launch creates space debris</w:t>
      </w:r>
      <w:r w:rsidRPr="00074B15">
        <w:rPr>
          <w:sz w:val="14"/>
        </w:rPr>
        <w:t xml:space="preserve">. Since the first man-made object was launched into space in 1957, more than 5600 launches have taken place [2]. In addition, incidents and collisions create additional space debris. As a result, human activities have caused significant negative effects on outer space, as during the past six decades near-Earth orbits have been filled with functional and non-functional objects, the overwhelming majority of which are debris. 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only 6% of the catalogued orbital population are functional objects. The number of non-functional objects that are trackable and contained in the Space Surveillance Network catalogue show that there are more than 21,000 larger than 10 cm.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074B15">
        <w:rPr>
          <w:sz w:val="14"/>
        </w:rPr>
        <w:t xml:space="preserve">. So far, </w:t>
      </w:r>
      <w:r w:rsidRPr="002E452C">
        <w:rPr>
          <w:rStyle w:val="StyleUnderline"/>
        </w:rPr>
        <w:t>shielding options have been developed, but they are only effective for fragments not larger than 1 cm</w:t>
      </w:r>
      <w:r w:rsidRPr="00074B15">
        <w:rPr>
          <w:sz w:val="14"/>
        </w:rPr>
        <w:t xml:space="preserve">. Impacts with larger objects have the potential to destroy functional satellites. </w:t>
      </w:r>
      <w:r w:rsidRPr="00A272BB">
        <w:rPr>
          <w:rStyle w:val="StyleUnderline"/>
        </w:rPr>
        <w:t>This is linked to</w:t>
      </w:r>
      <w:r w:rsidRPr="00074B15">
        <w:rPr>
          <w:sz w:val="14"/>
        </w:rPr>
        <w:t xml:space="preserve"> the decisive factor for the constant growth in debris: </w:t>
      </w:r>
      <w:r w:rsidRPr="009B68E9">
        <w:rPr>
          <w:rStyle w:val="StyleUnderline"/>
          <w:highlight w:val="green"/>
        </w:rPr>
        <w:t>the ‘Kessler syndrome</w:t>
      </w:r>
      <w:r w:rsidRPr="002E452C">
        <w:rPr>
          <w:rStyle w:val="StyleUnderline"/>
        </w:rPr>
        <w:t>’</w:t>
      </w:r>
      <w:r w:rsidRPr="00074B15">
        <w:rPr>
          <w:sz w:val="14"/>
        </w:rPr>
        <w:t>—</w:t>
      </w:r>
      <w:r w:rsidRPr="009B68E9">
        <w:rPr>
          <w:rStyle w:val="Emphasis"/>
          <w:highlight w:val="green"/>
        </w:rPr>
        <w:t>a cascade effect</w:t>
      </w:r>
      <w:r w:rsidRPr="009B68E9">
        <w:rPr>
          <w:sz w:val="14"/>
          <w:highlight w:val="green"/>
        </w:rPr>
        <w:t xml:space="preserve"> </w:t>
      </w:r>
      <w:r w:rsidRPr="00A272BB">
        <w:rPr>
          <w:rStyle w:val="StyleUnderline"/>
        </w:rPr>
        <w:t xml:space="preserve">describing the fact that </w:t>
      </w:r>
      <w:r w:rsidRPr="009B68E9">
        <w:rPr>
          <w:rStyle w:val="StyleUnderline"/>
          <w:highlight w:val="green"/>
        </w:rPr>
        <w:t>collisions between space debris result in</w:t>
      </w:r>
      <w:r w:rsidRPr="00074B15">
        <w:rPr>
          <w:sz w:val="14"/>
        </w:rPr>
        <w:t xml:space="preserve"> an </w:t>
      </w:r>
      <w:r w:rsidRPr="009B68E9">
        <w:rPr>
          <w:rStyle w:val="Emphasis"/>
          <w:highlight w:val="green"/>
        </w:rPr>
        <w:t>exponential growth</w:t>
      </w:r>
      <w:r w:rsidRPr="00074B15">
        <w:rPr>
          <w:sz w:val="14"/>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074B15">
        <w:rPr>
          <w:sz w:val="14"/>
        </w:rPr>
        <w:t xml:space="preserve"> [8,9,10]. Table 1 lists recently announced satellite constellations aiming to provide global internet communications which have attracted much publicity. Some commonalities include: (1) the orbital altitudes above the popular 800–900 km Sun-synchronous orbits where atmospheric drag is non-existent; and (2) the compact mass of objects below 500 kg which suggests low-thrust electrical propulsions for orbital manoeuvers.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074B15">
        <w:rPr>
          <w:sz w:val="14"/>
        </w:rPr>
        <w:t xml:space="preserve"> [11], </w:t>
      </w:r>
      <w:r w:rsidRPr="002E452C">
        <w:rPr>
          <w:rStyle w:val="StyleUnderline"/>
        </w:rPr>
        <w:t xml:space="preserve">and if all three constellations on the list are launched, this would result in a </w:t>
      </w:r>
      <w:r w:rsidRPr="00A272BB">
        <w:rPr>
          <w:rStyle w:val="StyleUnderline"/>
        </w:rPr>
        <w:t>tenfold increase in the LEO satellite population</w:t>
      </w:r>
      <w:r w:rsidRPr="002E452C">
        <w:rPr>
          <w:rStyle w:val="StyleUnderline"/>
        </w:rPr>
        <w:t>.</w:t>
      </w:r>
      <w:r>
        <w:rPr>
          <w:rStyle w:val="StyleUnderline"/>
        </w:rPr>
        <w:t xml:space="preserve"> </w:t>
      </w:r>
      <w:r w:rsidRPr="00074B15">
        <w:rPr>
          <w:sz w:val="14"/>
        </w:rPr>
        <w:t xml:space="preserve">The scope of challenges posed by orbital debris pollution is further underlined by the restricted cataloguing possibilities and the relative effectiveness of space situational </w:t>
      </w:r>
      <w:r w:rsidRPr="00074B15">
        <w:rPr>
          <w:sz w:val="14"/>
        </w:rPr>
        <w:lastRenderedPageBreak/>
        <w:t xml:space="preserve">awareness systems. The catalogue maintained by the US Space Surveillance Network provides information on 16,000 objects [13]. The Space Awareness System of the European Space Agency (ESA) can track objects bigger than 10 cm in low-Earth orbits and 0.3–1 m in geostationary orbits [14]. Thus, </w:t>
      </w:r>
      <w:r w:rsidRPr="009B68E9">
        <w:rPr>
          <w:rStyle w:val="Emphasis"/>
          <w:highlight w:val="green"/>
        </w:rPr>
        <w:t>only a small fraction</w:t>
      </w:r>
      <w:r w:rsidRPr="009B68E9">
        <w:rPr>
          <w:rStyle w:val="StyleUnderline"/>
          <w:highlight w:val="green"/>
        </w:rPr>
        <w:t xml:space="preserve"> of the overall debris population can be detected</w:t>
      </w:r>
      <w:r w:rsidRPr="00074B15">
        <w:rPr>
          <w:sz w:val="14"/>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074B15">
        <w:rPr>
          <w:sz w:val="14"/>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074B15">
        <w:rPr>
          <w:sz w:val="14"/>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074B15">
        <w:rPr>
          <w:sz w:val="14"/>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074B15">
        <w:rPr>
          <w:sz w:val="14"/>
        </w:rPr>
        <w:t xml:space="preserve"> as there is not enough drag from Earth’s atmosphere any more at this altitude [16]. All of these factors make for an alarming picture. In general, one can distinguish between collisions (in which two objects are involved) and break-up events (which can occur if a satellite is breaking up by itself because of residual fuel in the tanks or a self-destruct mechanism). Although so far only a few on-orbit collisions have occurred [17] (e.g., the 2007 anti-satellite missile test conducted by China on its Feng-Yun 1C satellite and the 2009 collision between the inactive Russian satellite Cosmos 2251 and the active US satellite Iridium 33), a dramatic growth in the space debris population has been caused by these accidents. Alone the 2009 collision led to the creation of a space debris cloud of 2000 pieces of debris larger than 10 cm and thousands of smaller pieces which might remain in orbit for years [18]. </w:t>
      </w:r>
      <w:r w:rsidRPr="002E452C">
        <w:rPr>
          <w:rStyle w:val="StyleUnderline"/>
        </w:rPr>
        <w:t xml:space="preserve">The number of </w:t>
      </w:r>
      <w:r w:rsidRPr="009B68E9">
        <w:rPr>
          <w:rStyle w:val="StyleUnderline"/>
          <w:highlight w:val="green"/>
        </w:rPr>
        <w:t>collisions</w:t>
      </w:r>
      <w:r w:rsidRPr="002E452C">
        <w:rPr>
          <w:rStyle w:val="StyleUnderline"/>
        </w:rPr>
        <w:t xml:space="preserve"> that will lead to further incidents </w:t>
      </w:r>
      <w:r w:rsidRPr="009B68E9">
        <w:rPr>
          <w:rStyle w:val="StyleUnderline"/>
          <w:highlight w:val="green"/>
        </w:rPr>
        <w:t>will grow over time</w:t>
      </w:r>
      <w:r w:rsidRPr="002E452C">
        <w:rPr>
          <w:rStyle w:val="StyleUnderline"/>
        </w:rPr>
        <w:t>. This risk is particularly high for near-polar LEO orbits at around 800–900 km and the GEO region, as approximately 62% of functional satellites are in LEO and 31% in GEO</w:t>
      </w:r>
      <w:r w:rsidRPr="00074B15">
        <w:rPr>
          <w:sz w:val="14"/>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074B15">
        <w:rPr>
          <w:sz w:val="14"/>
        </w:rPr>
        <w:t xml:space="preserve"> While a few years ago, less than 50% of the missions in GEO were compliant with space debris mitigation standards [20], in 2016, more than 80% successful clearance attempts were undertaken in GEO and 66% in LEO [21]. It has been estimated that </w:t>
      </w:r>
      <w:r w:rsidRPr="009B68E9">
        <w:rPr>
          <w:rStyle w:val="StyleUnderline"/>
          <w:highlight w:val="green"/>
        </w:rPr>
        <w:t>compliance with mitigation rules</w:t>
      </w:r>
      <w:r w:rsidRPr="009B68E9">
        <w:rPr>
          <w:sz w:val="14"/>
          <w:highlight w:val="green"/>
        </w:rPr>
        <w:t>, e.g.,</w:t>
      </w:r>
      <w:r w:rsidRPr="00074B15">
        <w:rPr>
          <w:sz w:val="14"/>
        </w:rPr>
        <w:t xml:space="preserve"> through</w:t>
      </w:r>
      <w:r w:rsidRPr="002E452C">
        <w:rPr>
          <w:rStyle w:val="StyleUnderline"/>
        </w:rPr>
        <w:t xml:space="preserve"> </w:t>
      </w:r>
      <w:r w:rsidRPr="009B68E9">
        <w:rPr>
          <w:rStyle w:val="StyleUnderline"/>
          <w:highlight w:val="green"/>
        </w:rPr>
        <w:t xml:space="preserve">ensuring that 90% of </w:t>
      </w:r>
      <w:r w:rsidRPr="00074B15">
        <w:rPr>
          <w:sz w:val="14"/>
        </w:rPr>
        <w:t>the</w:t>
      </w:r>
      <w:r w:rsidRPr="00074B15">
        <w:rPr>
          <w:rStyle w:val="StyleUnderline"/>
        </w:rPr>
        <w:t xml:space="preserve"> </w:t>
      </w:r>
      <w:r w:rsidRPr="009B68E9">
        <w:rPr>
          <w:rStyle w:val="StyleUnderline"/>
          <w:highlight w:val="green"/>
        </w:rPr>
        <w:t>launches are in compliance with the</w:t>
      </w:r>
      <w:r w:rsidRPr="002E452C">
        <w:rPr>
          <w:rStyle w:val="StyleUnderline"/>
        </w:rPr>
        <w:t xml:space="preserve"> 25-year rule of post-mission disposal</w:t>
      </w:r>
      <w:r w:rsidRPr="00074B15">
        <w:rPr>
          <w:sz w:val="14"/>
        </w:rPr>
        <w:t xml:space="preserve"> as </w:t>
      </w:r>
      <w:r w:rsidRPr="00074B15">
        <w:rPr>
          <w:rStyle w:val="StyleUnderline"/>
        </w:rPr>
        <w:t>provided by the</w:t>
      </w:r>
      <w:r w:rsidRPr="002E452C">
        <w:rPr>
          <w:rStyle w:val="StyleUnderline"/>
        </w:rPr>
        <w:t xml:space="preserve"> Space Debris Mitigation Guidelines of </w:t>
      </w:r>
      <w:r w:rsidRPr="00074B15">
        <w:rPr>
          <w:rStyle w:val="StyleUnderline"/>
        </w:rPr>
        <w:t xml:space="preserve">the </w:t>
      </w:r>
      <w:r w:rsidRPr="009B68E9">
        <w:rPr>
          <w:rStyle w:val="StyleUnderline"/>
          <w:highlight w:val="green"/>
        </w:rPr>
        <w:t>Inter-Agency Space Debris Coordination Committee</w:t>
      </w:r>
      <w:r w:rsidRPr="009B68E9">
        <w:rPr>
          <w:sz w:val="14"/>
          <w:highlight w:val="green"/>
        </w:rPr>
        <w:t xml:space="preserve"> </w:t>
      </w:r>
      <w:r w:rsidRPr="00074B15">
        <w:rPr>
          <w:sz w:val="14"/>
        </w:rPr>
        <w:t xml:space="preserve">(IADC) [22] </w:t>
      </w:r>
      <w:r w:rsidRPr="002E452C">
        <w:rPr>
          <w:rStyle w:val="StyleUnderline"/>
        </w:rPr>
        <w:t xml:space="preserve">and no new on-orbit explosions occur, </w:t>
      </w:r>
      <w:r w:rsidRPr="009B68E9">
        <w:rPr>
          <w:rStyle w:val="StyleUnderline"/>
          <w:highlight w:val="green"/>
        </w:rPr>
        <w:t>will not be enough</w:t>
      </w:r>
      <w:r w:rsidRPr="002E452C">
        <w:rPr>
          <w:rStyle w:val="StyleUnderline"/>
        </w:rPr>
        <w:t xml:space="preserve"> to reverse the negative trend in the most used orbits. </w:t>
      </w:r>
      <w:r w:rsidRPr="009B68E9">
        <w:rPr>
          <w:rStyle w:val="StyleUnderline"/>
          <w:highlight w:val="green"/>
        </w:rPr>
        <w:t>These findings were studied in detail by the IADC</w:t>
      </w:r>
      <w:r w:rsidRPr="002E452C">
        <w:rPr>
          <w:rStyle w:val="StyleUnderline"/>
        </w:rPr>
        <w:t xml:space="preserve"> in simulation campaigns among the participating partners, </w:t>
      </w:r>
      <w:r w:rsidRPr="009B68E9">
        <w:rPr>
          <w:rStyle w:val="StyleUnderline"/>
          <w:highlight w:val="green"/>
        </w:rPr>
        <w:t>and</w:t>
      </w:r>
      <w:r w:rsidRPr="002E452C">
        <w:rPr>
          <w:rStyle w:val="StyleUnderline"/>
        </w:rPr>
        <w:t xml:space="preserve"> recently </w:t>
      </w:r>
      <w:r w:rsidRPr="009B68E9">
        <w:rPr>
          <w:rStyle w:val="StyleUnderline"/>
          <w:highlight w:val="green"/>
        </w:rPr>
        <w:t>confirmed by</w:t>
      </w:r>
      <w:r w:rsidRPr="002E452C">
        <w:rPr>
          <w:rStyle w:val="StyleUnderline"/>
        </w:rPr>
        <w:t xml:space="preserve"> reference simulation in the frame of </w:t>
      </w:r>
      <w:r w:rsidRPr="009B68E9">
        <w:rPr>
          <w:rStyle w:val="StyleUnderline"/>
          <w:highlight w:val="green"/>
        </w:rPr>
        <w:t>the H2020-ReDSHIFT project</w:t>
      </w:r>
      <w:r w:rsidRPr="002E452C">
        <w:rPr>
          <w:rStyle w:val="StyleUnderline"/>
        </w:rPr>
        <w:t xml:space="preserve"> </w:t>
      </w:r>
      <w:r w:rsidRPr="00074B15">
        <w:rPr>
          <w:sz w:val="14"/>
        </w:rPr>
        <w:t xml:space="preserve">[23]. Furthermore, </w:t>
      </w:r>
      <w:r w:rsidRPr="002E452C">
        <w:rPr>
          <w:rStyle w:val="StyleUnderline"/>
        </w:rPr>
        <w:t>even if up to 10 large objects are removed from low-Earth orbit per year, the debris growth in LEO is still likely to evolve negatively in the next 200 years</w:t>
      </w:r>
      <w:r w:rsidRPr="00074B15">
        <w:rPr>
          <w:sz w:val="14"/>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w:t>
      </w:r>
      <w:r w:rsidRPr="009B68E9">
        <w:rPr>
          <w:rStyle w:val="Emphasis"/>
          <w:highlight w:val="green"/>
        </w:rPr>
        <w:t>a combination of mitigation and remediation measures is needed to overcome the negative trends</w:t>
      </w:r>
      <w:r w:rsidRPr="002E452C">
        <w:rPr>
          <w:rStyle w:val="StyleUnderline"/>
        </w:rPr>
        <w:t xml:space="preserve"> wh</w:t>
      </w:r>
      <w:r w:rsidRPr="00074B15">
        <w:rPr>
          <w:rStyle w:val="StyleUnderline"/>
        </w:rPr>
        <w:t>ich will, with time, evolve into a catastrophic state if no effective action is undertaken.</w:t>
      </w:r>
      <w:r w:rsidRPr="00074B15">
        <w:rPr>
          <w:sz w:val="14"/>
        </w:rPr>
        <w:t xml:space="preserve"> While an established (voluntary) framework for non-binding mitigation measures and some state practice exists through the adoption of specific measures for space debris mitigation in the national space laws of some states [25], </w:t>
      </w:r>
      <w:r w:rsidRPr="002E452C">
        <w:rPr>
          <w:rStyle w:val="StyleUnderline"/>
        </w:rPr>
        <w:t>the legal implementation of space debris remediation (SDR) is still in the making.</w:t>
      </w:r>
      <w:r w:rsidRPr="00074B15">
        <w:rPr>
          <w:sz w:val="14"/>
        </w:rPr>
        <w:t xml:space="preserve">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w:t>
      </w:r>
      <w:r w:rsidRPr="00074B15">
        <w:rPr>
          <w:sz w:val="14"/>
          <w:szCs w:val="16"/>
        </w:rPr>
        <w:t xml:space="preserve">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w:t>
      </w:r>
      <w:r w:rsidRPr="00074B15">
        <w:rPr>
          <w:sz w:val="14"/>
          <w:szCs w:val="16"/>
        </w:rPr>
        <w:lastRenderedPageBreak/>
        <w:t xml:space="preserve">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w:t>
      </w:r>
      <w:r w:rsidRPr="00074B15">
        <w:rPr>
          <w:rFonts w:cs="Georgia"/>
          <w:sz w:val="14"/>
          <w:szCs w:val="16"/>
        </w:rPr>
        <w:t>“</w:t>
      </w:r>
      <w:r w:rsidRPr="00074B15">
        <w:rPr>
          <w:sz w:val="14"/>
          <w:szCs w:val="16"/>
        </w:rPr>
        <w:t>province of mankind</w:t>
      </w:r>
      <w:r w:rsidRPr="00074B15">
        <w:rPr>
          <w:rFonts w:cs="Georgia"/>
          <w:sz w:val="14"/>
          <w:szCs w:val="16"/>
        </w:rPr>
        <w:t>”</w:t>
      </w:r>
      <w:r w:rsidRPr="00074B15">
        <w:rPr>
          <w:sz w:val="14"/>
          <w:szCs w:val="16"/>
        </w:rPr>
        <w:t xml:space="preserve">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w:t>
      </w:r>
      <w:r w:rsidRPr="00074B15">
        <w:rPr>
          <w:sz w:val="14"/>
        </w:rPr>
        <w:t xml:space="preserve">2.3. The Future of the Outer Space Environment 2.3.1. </w:t>
      </w:r>
      <w:r w:rsidRPr="002E452C">
        <w:rPr>
          <w:rStyle w:val="StyleUnderline"/>
        </w:rPr>
        <w:t>Sustainability as a Condition for the Usability of Outer Space</w:t>
      </w:r>
      <w:r w:rsidRPr="00074B15">
        <w:rPr>
          <w:sz w:val="14"/>
        </w:rPr>
        <w:t xml:space="preserv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w:t>
      </w:r>
      <w:r w:rsidRPr="002E452C">
        <w:rPr>
          <w:rStyle w:val="StyleUnderline"/>
        </w:rPr>
        <w:t>sustainability is a condition for any future access to and use of outer space.</w:t>
      </w:r>
      <w:r>
        <w:rPr>
          <w:rStyle w:val="StyleUnderline"/>
        </w:rPr>
        <w:t xml:space="preserve"> </w:t>
      </w:r>
      <w:r w:rsidRPr="00074B15">
        <w:rPr>
          <w:sz w:val="14"/>
        </w:rPr>
        <w:t xml:space="preserve">On the technical level, </w:t>
      </w:r>
      <w:r w:rsidRPr="009B68E9">
        <w:rPr>
          <w:rStyle w:val="StyleUnderline"/>
          <w:highlight w:val="green"/>
        </w:rPr>
        <w:t xml:space="preserve">both mitigation and remediation concepts </w:t>
      </w:r>
      <w:r w:rsidRPr="009B68E9">
        <w:rPr>
          <w:rStyle w:val="Emphasis"/>
          <w:highlight w:val="green"/>
        </w:rPr>
        <w:t>have been developed</w:t>
      </w:r>
      <w:r w:rsidRPr="00074B15">
        <w:rPr>
          <w:sz w:val="14"/>
        </w:rPr>
        <w:t xml:space="preserve"> </w:t>
      </w:r>
      <w:r w:rsidRPr="002E452C">
        <w:rPr>
          <w:rStyle w:val="StyleUnderline"/>
        </w:rPr>
        <w:t xml:space="preserve">in order </w:t>
      </w:r>
      <w:r w:rsidRPr="00074B15">
        <w:rPr>
          <w:rStyle w:val="StyleUnderline"/>
        </w:rPr>
        <w:t>to facilitate the protection of near-Earth space from space debris aiming to “maintain</w:t>
      </w:r>
      <w:r w:rsidRPr="002E452C">
        <w:rPr>
          <w:rStyle w:val="StyleUnderline"/>
        </w:rPr>
        <w:t xml:space="preserve"> the conduct of space activities indefinitely in the future”</w:t>
      </w:r>
      <w:r w:rsidRPr="00074B15">
        <w:rPr>
          <w:sz w:val="14"/>
        </w:rPr>
        <w:t xml:space="preserv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w:t>
      </w:r>
      <w:r w:rsidRPr="002E452C">
        <w:rPr>
          <w:rStyle w:val="StyleUnderline"/>
        </w:rPr>
        <w:t>several guidelines have been formulated as well for space activities; for instance, guidelines for the disposal of defunct satellites which are to be removed from LEO within 25 years after their end-of-life</w:t>
      </w:r>
      <w:r w:rsidRPr="00074B15">
        <w:rPr>
          <w:sz w:val="14"/>
        </w:rPr>
        <w:t xml:space="preserv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w:t>
      </w:r>
      <w:r w:rsidRPr="002E452C">
        <w:rPr>
          <w:rStyle w:val="StyleUnderline"/>
        </w:rPr>
        <w:t>passivation covers all forms of stored energy on board, let it be kinetics of the gyros, charge of batteries, and also fuel in the tanks.</w:t>
      </w:r>
      <w:r w:rsidRPr="00074B15">
        <w:rPr>
          <w:sz w:val="14"/>
        </w:rPr>
        <w:t xml:space="preserve">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w:t>
      </w:r>
      <w:r w:rsidRPr="00074B15">
        <w:rPr>
          <w:sz w:val="14"/>
        </w:rPr>
        <w:lastRenderedPageBreak/>
        <w:t xml:space="preserve">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w:t>
      </w:r>
      <w:r w:rsidRPr="002E452C">
        <w:rPr>
          <w:rStyle w:val="StyleUnderline"/>
        </w:rPr>
        <w:t xml:space="preserve">there is a usually a conflict of interest between the immediate needs of spacecraft operators and the higher good of preserving the space environment </w:t>
      </w:r>
      <w:r w:rsidRPr="00074B15">
        <w:rPr>
          <w:sz w:val="14"/>
        </w:rPr>
        <w:t xml:space="preserve">in accordance with the treaties on space law. Space mission designers will always assess the collision probability due to space debris and define a tolerated risk threshold for their assets. In case the desired target orbit is already too densely populated with debris, </w:t>
      </w:r>
      <w:r w:rsidRPr="002E452C">
        <w:rPr>
          <w:rStyle w:val="StyleUnderline"/>
        </w:rPr>
        <w:t>it is possible to re-design and move to other, higher orbits</w:t>
      </w:r>
      <w:r w:rsidRPr="00074B15">
        <w:rPr>
          <w:sz w:val="14"/>
        </w:rPr>
        <w:t xml:space="preserve">.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074B15">
        <w:rPr>
          <w:sz w:val="14"/>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B68E9">
        <w:rPr>
          <w:rStyle w:val="StyleUnderline"/>
          <w:highlight w:val="green"/>
        </w:rPr>
        <w:t>Mitigation can indeed contribute to stabilizing the</w:t>
      </w:r>
      <w:r w:rsidRPr="002E452C">
        <w:rPr>
          <w:rStyle w:val="StyleUnderline"/>
        </w:rPr>
        <w:t xml:space="preserve"> outer space </w:t>
      </w:r>
      <w:r w:rsidRPr="009B68E9">
        <w:rPr>
          <w:rStyle w:val="StyleUnderline"/>
          <w:highlight w:val="green"/>
        </w:rPr>
        <w:t>environment</w:t>
      </w:r>
      <w:r w:rsidRPr="002E452C">
        <w:rPr>
          <w:rStyle w:val="StyleUnderline"/>
        </w:rPr>
        <w:t xml:space="preserve">, </w:t>
      </w:r>
      <w:r w:rsidRPr="009B68E9">
        <w:rPr>
          <w:rStyle w:val="StyleUnderline"/>
          <w:highlight w:val="green"/>
        </w:rPr>
        <w:t>but</w:t>
      </w:r>
      <w:r w:rsidRPr="002E452C">
        <w:rPr>
          <w:rStyle w:val="StyleUnderline"/>
        </w:rPr>
        <w:t xml:space="preserve"> further measures are necessary</w:t>
      </w:r>
      <w:r w:rsidRPr="00074B15">
        <w:rPr>
          <w:sz w:val="14"/>
        </w:rPr>
        <w:t xml:space="preserve">. For example, in </w:t>
      </w:r>
      <w:r w:rsidRPr="00074B15">
        <w:rPr>
          <w:rStyle w:val="StyleUnderline"/>
        </w:rPr>
        <w:t xml:space="preserve">LEO mitigation measures can only slow down the pace of growth but are </w:t>
      </w:r>
      <w:r w:rsidRPr="00074B15">
        <w:rPr>
          <w:rStyle w:val="Emphasis"/>
          <w:bCs/>
        </w:rPr>
        <w:t>not enough to stop it</w:t>
      </w:r>
      <w:r w:rsidRPr="00074B15">
        <w:rPr>
          <w:rStyle w:val="StyleUnderline"/>
        </w:rPr>
        <w:t>.</w:t>
      </w:r>
      <w:r w:rsidRPr="00074B15">
        <w:rPr>
          <w:sz w:val="14"/>
        </w:rPr>
        <w:t xml:space="preserve"> Therefore, further measures aiming at reducing the existing space debris population through remediation are needed if the most used orbits are to remain usable. For example, a lo</w:t>
      </w:r>
      <w:r w:rsidRPr="002E452C">
        <w:rPr>
          <w:rStyle w:val="StyleUnderline"/>
        </w:rPr>
        <w:t xml:space="preserve">ng-term scenario with five ADR missions per year clearly shows that </w:t>
      </w:r>
      <w:r w:rsidRPr="009B68E9">
        <w:rPr>
          <w:rStyle w:val="StyleUnderline"/>
          <w:highlight w:val="green"/>
        </w:rPr>
        <w:t xml:space="preserve">remediation </w:t>
      </w:r>
      <w:r w:rsidRPr="002E452C">
        <w:rPr>
          <w:rStyle w:val="StyleUnderline"/>
        </w:rPr>
        <w:t xml:space="preserve">for large objects </w:t>
      </w:r>
      <w:r w:rsidRPr="009B68E9">
        <w:rPr>
          <w:rStyle w:val="StyleUnderline"/>
          <w:highlight w:val="green"/>
        </w:rPr>
        <w:t xml:space="preserve">would lower the number of collisions </w:t>
      </w:r>
      <w:r w:rsidRPr="002E452C">
        <w:rPr>
          <w:rStyle w:val="StyleUnderline"/>
        </w:rPr>
        <w:t xml:space="preserve">in densely populated orbital regions from 10 to 5 </w:t>
      </w:r>
      <w:r w:rsidRPr="00074B15">
        <w:rPr>
          <w:sz w:val="14"/>
        </w:rPr>
        <w:t xml:space="preserve">and is, thus, advantageous [23]. </w:t>
      </w:r>
      <w:r w:rsidRPr="002E452C">
        <w:rPr>
          <w:rStyle w:val="StyleUnderline"/>
        </w:rPr>
        <w:t>While</w:t>
      </w:r>
      <w:r w:rsidRPr="00074B15">
        <w:rPr>
          <w:sz w:val="14"/>
        </w:rPr>
        <w:t xml:space="preserve"> it has been estimated that the (isolated) application of </w:t>
      </w:r>
      <w:r w:rsidRPr="002E452C">
        <w:rPr>
          <w:rStyle w:val="StyleUnderline"/>
        </w:rPr>
        <w:t xml:space="preserve">SDR measures will not lead to a rapid change in the negative trends, </w:t>
      </w:r>
      <w:r w:rsidRPr="009B68E9">
        <w:rPr>
          <w:rStyle w:val="StyleUnderline"/>
          <w:highlight w:val="green"/>
        </w:rPr>
        <w:t xml:space="preserve">there could be an apparent benefit </w:t>
      </w:r>
      <w:r w:rsidRPr="002E452C">
        <w:rPr>
          <w:rStyle w:val="StyleUnderline"/>
        </w:rPr>
        <w:t xml:space="preserve">to operational space objects in the long-term </w:t>
      </w:r>
      <w:r w:rsidRPr="009B68E9">
        <w:rPr>
          <w:rStyle w:val="StyleUnderline"/>
          <w:highlight w:val="green"/>
        </w:rPr>
        <w:t xml:space="preserve">if </w:t>
      </w:r>
      <w:r w:rsidRPr="00074B15">
        <w:rPr>
          <w:sz w:val="14"/>
        </w:rPr>
        <w:t>ADR</w:t>
      </w:r>
      <w:r w:rsidRPr="002E452C">
        <w:rPr>
          <w:rStyle w:val="StyleUnderline"/>
        </w:rPr>
        <w:t xml:space="preserve"> </w:t>
      </w:r>
      <w:r w:rsidRPr="009B68E9">
        <w:rPr>
          <w:rStyle w:val="StyleUnderline"/>
          <w:highlight w:val="green"/>
        </w:rPr>
        <w:t xml:space="preserve">[active debris removal] is performed </w:t>
      </w:r>
      <w:r w:rsidRPr="009B68E9">
        <w:rPr>
          <w:rStyle w:val="Emphasis"/>
          <w:highlight w:val="green"/>
        </w:rPr>
        <w:t>in conjunction</w:t>
      </w:r>
      <w:r w:rsidRPr="009B68E9">
        <w:rPr>
          <w:rStyle w:val="StyleUnderline"/>
          <w:highlight w:val="green"/>
        </w:rPr>
        <w:t xml:space="preserve"> with</w:t>
      </w:r>
      <w:r w:rsidRPr="002E452C">
        <w:rPr>
          <w:rStyle w:val="StyleUnderline"/>
        </w:rPr>
        <w:t xml:space="preserve"> space debris </w:t>
      </w:r>
      <w:r w:rsidRPr="009B68E9">
        <w:rPr>
          <w:rStyle w:val="StyleUnderline"/>
          <w:highlight w:val="green"/>
        </w:rPr>
        <w:t>mitigation</w:t>
      </w:r>
      <w:r w:rsidRPr="00074B15">
        <w:rPr>
          <w:sz w:val="14"/>
        </w:rPr>
        <w:t xml:space="preserve"> [44]. 3. The Definition and Scope of Space Debris Remediation Remediation mainly aims at removing existing pieces of orbital debris through active debris removal (ADR). Active debris removal involves the removal of intact but non-functional and/or uncontrolled objects (i.e., defunct satellites </w:t>
      </w:r>
      <w:r w:rsidRPr="00BD4E04">
        <w:rPr>
          <w:sz w:val="4"/>
          <w:szCs w:val="4"/>
        </w:rPr>
        <w:t xml:space="preserve">and rocket bodies). Moreover, these efforts could be supplemented by so-called </w:t>
      </w:r>
      <w:r w:rsidRPr="00BD4E04">
        <w:rPr>
          <w:rStyle w:val="StyleUnderline"/>
          <w:sz w:val="4"/>
          <w:szCs w:val="4"/>
        </w:rPr>
        <w:t>on-orbit servicing of satellites</w:t>
      </w:r>
      <w:r w:rsidRPr="00BD4E04">
        <w:rPr>
          <w:sz w:val="4"/>
          <w:szCs w:val="4"/>
        </w:rPr>
        <w:t xml:space="preserve"> (OOS). OOS </w:t>
      </w:r>
      <w:r w:rsidRPr="00BD4E04">
        <w:rPr>
          <w:rStyle w:val="StyleUnderline"/>
          <w:sz w:val="4"/>
          <w:szCs w:val="4"/>
        </w:rPr>
        <w:t>aims at ameliorating the capabilities of satellites on orbit which have become non-functional</w:t>
      </w:r>
      <w:r w:rsidRPr="00BD4E04">
        <w:rPr>
          <w:sz w:val="4"/>
          <w:szCs w:val="4"/>
        </w:rPr>
        <w:t xml:space="preserve"> through refueling and upgrading in order, first, to diminish the break-up risks and thus the creation of space debris, and second, to extend the satellite’s life. As such measures relate to existing space objects, </w:t>
      </w:r>
      <w:r w:rsidRPr="00BD4E04">
        <w:rPr>
          <w:rStyle w:val="StyleUnderline"/>
          <w:sz w:val="4"/>
          <w:szCs w:val="4"/>
        </w:rPr>
        <w:t>OOS can be considered partly a mitigation measure</w:t>
      </w:r>
      <w:r w:rsidRPr="00BD4E04">
        <w:rPr>
          <w:sz w:val="4"/>
          <w:szCs w:val="4"/>
        </w:rPr>
        <w:t xml:space="preserve"> [45]. On-</w:t>
      </w:r>
      <w:r w:rsidRPr="00BD4E04">
        <w:rPr>
          <w:rStyle w:val="StyleUnderline"/>
          <w:sz w:val="4"/>
          <w:szCs w:val="4"/>
        </w:rPr>
        <w:t>orbit servicing might also develop into repurposing or scavenging of valuable components from defunct satellites</w:t>
      </w:r>
      <w:r w:rsidRPr="00BD4E04">
        <w:rPr>
          <w:sz w:val="4"/>
          <w:szCs w:val="4"/>
        </w:rPr>
        <w:t>. Such concepts are currently being investigated by DARPA’s Phoenix program [46,47], and certainly need to overcome challenges in automation and robotics in space operations and would benefit from standard interface ports for docking and modular designs [48]. Unlike mitigation measures, which aim at reducing the number of objects to be launched in orbit in the future</w:t>
      </w:r>
      <w:r w:rsidRPr="00BD4E04">
        <w:rPr>
          <w:rStyle w:val="StyleUnderline"/>
          <w:sz w:val="4"/>
          <w:szCs w:val="4"/>
        </w:rPr>
        <w:t xml:space="preserve">, </w:t>
      </w:r>
      <w:r w:rsidRPr="00BD4E04">
        <w:rPr>
          <w:sz w:val="4"/>
          <w:szCs w:val="4"/>
        </w:rPr>
        <w:t xml:space="preserve">space debris remediation is designed to act against the consequences of orbital congestion with debris and aims at removing objects that are not functional anymore and thus represent a risk to space activities. So far, space debris remediation measures have been proposed but not yet applied in practice. The effectiveness of the different disposal methods depends strongly on the type, mass and orbital position of the satellite. Such </w:t>
      </w:r>
      <w:r w:rsidRPr="00BD4E04">
        <w:rPr>
          <w:rStyle w:val="StyleUnderline"/>
          <w:sz w:val="4"/>
          <w:szCs w:val="4"/>
        </w:rPr>
        <w:t>concepts for the removal objects from orbits include tethering, tugging, beaming with an electrostatic tracto</w:t>
      </w:r>
      <w:r w:rsidRPr="00BD4E04">
        <w:rPr>
          <w:sz w:val="4"/>
          <w:szCs w:val="4"/>
        </w:rPr>
        <w:t xml:space="preserve">r (for GEO) [49], ion-beaming through relocation and lasering, net capturing [50], docking with a nozzle (especially in GEO), harpooning, de-orbiting with a drag augmentation sail, and de-orbit kits [51]. There are, however, also passive debris removal concepts. </w:t>
      </w:r>
      <w:r w:rsidRPr="00BD4E04">
        <w:rPr>
          <w:rStyle w:val="StyleUnderline"/>
          <w:sz w:val="4"/>
          <w:szCs w:val="4"/>
        </w:rPr>
        <w:t>They involve the pre-launch instalment of systems such as drag augmentation devices which can deploy sails to accelerate the natural decay of satellites</w:t>
      </w:r>
      <w:r w:rsidRPr="00BD4E04">
        <w:rPr>
          <w:sz w:val="4"/>
          <w:szCs w:val="4"/>
        </w:rPr>
        <w:t xml:space="preserve"> [52]; </w:t>
      </w:r>
      <w:r w:rsidRPr="00BD4E04">
        <w:rPr>
          <w:rStyle w:val="StyleUnderline"/>
          <w:sz w:val="4"/>
          <w:szCs w:val="4"/>
        </w:rPr>
        <w:t>electrodynamic tethers</w:t>
      </w:r>
      <w:r w:rsidRPr="00BD4E04">
        <w:rPr>
          <w:sz w:val="4"/>
          <w:szCs w:val="4"/>
        </w:rPr>
        <w:t xml:space="preserve"> [53,54] </w:t>
      </w:r>
      <w:r w:rsidRPr="00BD4E04">
        <w:rPr>
          <w:rStyle w:val="StyleUnderline"/>
          <w:sz w:val="4"/>
          <w:szCs w:val="4"/>
        </w:rPr>
        <w:t xml:space="preserve">for de-orbiting, and thrust propulsion systems enabling de- or re-orbiting. </w:t>
      </w:r>
      <w:r w:rsidRPr="00BD4E04">
        <w:rPr>
          <w:sz w:val="4"/>
          <w:szCs w:val="4"/>
        </w:rPr>
        <w:t xml:space="preserve">Moreover, the concept of laser debris removal foresees installing plasma jets on objects in order to enable controlled re-entry [55,56,57]. The </w:t>
      </w:r>
      <w:r w:rsidRPr="00BD4E04">
        <w:rPr>
          <w:rStyle w:val="StyleUnderline"/>
          <w:sz w:val="4"/>
          <w:szCs w:val="4"/>
        </w:rPr>
        <w:t>focus of proposed remediation measures lies within the removal of larger objects and not of small objects as they act as triggers for the cascading effec</w:t>
      </w:r>
      <w:r w:rsidRPr="00BD4E04">
        <w:rPr>
          <w:sz w:val="4"/>
          <w:szCs w:val="4"/>
        </w:rPr>
        <w:t xml:space="preserve">t. This has been shown through the results of the 2007 Fengyun 1C anti-satellite test by China in 2007 which “was adding more than 3300 trackable objects to the US Space Surveillance Network catalogue, increasing its size by 25% in just one incident” [58,59]. 3.1. The Deficiencies of the Legal Framework Related to Space Debris Remediation (SDR) While it is expected that </w:t>
      </w:r>
      <w:r w:rsidRPr="00BD4E04">
        <w:rPr>
          <w:rStyle w:val="StyleUnderline"/>
          <w:sz w:val="4"/>
          <w:szCs w:val="4"/>
        </w:rPr>
        <w:t xml:space="preserve">the necessary advanced technology for </w:t>
      </w:r>
      <w:r w:rsidRPr="00BD4E04">
        <w:rPr>
          <w:rStyle w:val="StyleUnderline"/>
          <w:strike/>
          <w:sz w:val="4"/>
          <w:szCs w:val="4"/>
        </w:rPr>
        <w:t>SDR</w:t>
      </w:r>
      <w:r w:rsidRPr="00BD4E04">
        <w:rPr>
          <w:rStyle w:val="StyleUnderline"/>
          <w:sz w:val="4"/>
          <w:szCs w:val="4"/>
        </w:rPr>
        <w:t xml:space="preserve"> [Space Debris Remediation] will become available in the foreseeable future</w:t>
      </w:r>
      <w:r w:rsidRPr="00BD4E04">
        <w:rPr>
          <w:sz w:val="4"/>
          <w:szCs w:val="4"/>
        </w:rPr>
        <w:t xml:space="preserve">, there are various legal problems that might challenge its practical implementation. The existing treaty law provides some main legal principles which set the legal framework for human activities in outer space. However, instruments for the protection of the space environment from space debris are not specifically provided for. Neither is space debris defined or its production prohibited, nor are the mitigation and remediation of space debris considered in the binding law. Thus, the creation and the non-removal of space debris is not recognized to be an unlawful act. The following deficiencies of law with relation to SDR must be highlighted: It is not yet clear how a substantial risk should be defined so as to decide which fragments should be removed first. Art. II and III of the Registration Convention provide that space objects have to be registered in a national register and be carried on a register maintained by the United Nations General Secretary. Art. IV requires that data describing the name of the launching state(s), the designator of the space object, the date and territory of launch, the general function of the space object, as well as basic orbital parameters of the space objects (nodal period, inclination, apogee and perigee) are provided. However, these elements do not provide for the functionality and current status of the space object and, thus, cannot serve as criteria to determine its eligibility for removal. The legal framework does not provide standards to decide on whether an object constitutes space debris. Moreover, the legal regime for space activities does not define what space debris is. Therefore, it could be questionable what the criteria to define a space object as debris should be: its functionality, its controllability? For example, it could be aimed at first removing objects which cannot be attributed to a state registry—e.g., because their origin cannot be identified, which would be the case for the majority of small debris fragments. The question of attribution through registration is closely linked to the jurisdiction of states over their space objects. While outer space and celestial bodies are free from sovereignty, according to Art. VIII of the OST states shall retain jurisdiction and control over the space objects carried on their registry. The notion “jurisdiction” means that states withhold the power to legally enforce over their space objects and “control” is the factual element which ensures that the possibility to technically control the satellite lies within the state registry. As a consequence, registered space objects can only be subjected to SDR by the state registry itself or with its permission. Another relevant question is how to gain authorization to remove in cases where, for example, the state or registry neither consents to undertake the removal not does it provide authorization to a third party due to security concerns. As there is no legal obligation for states to remove their objects, this seems to be one of the most significant obstacles for SDR. Another case to be addressed is if the state registry is unknown, e.g., because the space object has not been registered or the state registry is not identifiable. Could a state of necessity be applicable in urgent cases so that the removal, even without permission, remain lawful? Self-help in a state of necessity [60,61] could be invoked to justify measures aiming at “cleaning-up” the environment of outer space if the conditions for such justification are given [62], e.g., in order to safeguard an essential interest from a “grave and imminent peril”. Interests not only of single states, but also of the international community as a whole have been recognized by the International Law Commission (ILC) as a ground to invoke necessity. The International Court of Justice, in the Gabčíkovo-Nagymaros Project Case [63], observed that self-help in a state of necessity as a ground for precluding wrongfulness can only be accepted under strictly defined exceptional conditions. Such conditions could, in the context of global common interests in the protection and sustainability of outer space, be an imminent threat to the space environment in order to preserve its usability. Therefore, provided that the growth in the number of activities will most probably induce the occurrence of accidents in outer space, it is conceivable that the concept of a state of necessity might gain relevance in the future and play a role in establishing legal rules for SDR. Also, the specific liability regime for space activities as established by Art. VII of the OST [26] and further elaborated in the 1972 Liability Convention [28] poses many questions for SDR operations. First, only states can be held liable for damages caused by space objects (Art. VII OST). Liability is, thereby, twofold: according to Art. II of the Liability Convention, for damages occurred in airspace or on the surface of the Earth, states have to pay compensation on the basis of “absolute liability”. Therefore, no fault must be proven. The conditions that need to be given are a damage to property, life or health caused by a space object of a launching state to persons or states. (Art. I lit. (a) Liability Convention). Thus, attributability suffices, as long as it is known which the launching state is. For damages in outer space, liability is fault-based (Art. III Liability Convention). Therefore, besides attributability, the fault of the launching state—thus the non-observation of a certain legal duty of care—also needs to be proven. This means that if a private entity undertakes an ADR operation and damage is caused to the space object of a third party, the liability is attributed to the launching state(s) of the removed object and not to the third party conducting the operation, whereas in Art. I lit. (c) Liability Convention, а ‚launching State’ is defined as the State which launches or procures the launching of a space object, or a State from whose territory or facility an object is launched. The costs incurred, thus, have to be carried by the launching state. However, for the regulation of SDR, it is questionable whether the standard for fault liability should be the same as for conducting a SDR operation. Furthermore, no change or transfer of ownership of space objects is foreseen in the space law treaties. Art. VIII of the OST foresees that jurisdiction and control shall be retained by the state registry. None of the space law treaty provisions includes a regulation regarding a possible transfer of ownership and control over satellites. Thus, once a state has launched a space object, even if it has been thereafter sold to another entity or state, the original launching state remains liable for all potential damages caused by this space object. Any deviating clause must be concluded bilaterally between the launching state and the purchaser and it is only binding between these two parties. Thus, in the case of an accident that occurred during an ADR mission on a transferred satellite, the original launching state will be held liable for any potential damage, although it might have not had any control possibilities over the satellite. The launching state can then only hold recourse against the purchaser according to their bilateral agreement for the compensation paid to the damaged party. In practice, only a few transfers have taken place: e.g., of AsiaSat-1, APSTAR-I and APSTAR-IA from the United Kingdom to China in 1997, and of MARCOPOLO 1/BSB-1A from a British company to a Swedish national in 1999 [64]. Nevertheless, with the vast development of the commercial space market and the financial viability of satellite purchases triggered by the new space market, the legal issues related to change of ownership will gain more importance. Another relevant concern of launching states and entities with regard to ADR and OOS missions is security, especially for military satellites. As satellite infrastructure is a strategic asset, it is questionable whether state registries which do not possess enough financial and technological capabilities to remove their objects by themselves would give consent to third parties to undertake SDR. Furthermore, ADR systems entail a capability which is not restricted only to space debris and they could be used, if such an intent is given, for the removal or diversion also of assets. This dual characteristic, both civil and military, makes ADR a sensitive capability and presents a hurdle to reaching agreement between states for its implementation in practice and to raise funding in cooperation for the development of ADR techniques. 3.2. SDR and the Role of Non-Binding Instruments The lacunae in the binding law regarding effective mechanisms for the protection of the common right to use and explore the outer space environment from the negative consequences of man-made debris have not remained completely unaddressed by the international community. The prevention and reaction against space debris have become a main topic on the agenda of UNCOPUOS, IADC and other organisations that have considered possible mechanisms to impose obligations on states for their non-functional objects. For example, the missing definition and clarification of the legal nature of space debris in the treaties on space law has been taken up by the 2007 UNCOPUOS Space Debris Mitigation Guidelines [65] which provide that space debris are: “all man-made objects, including fragments and elements thereof, in Earth orbit or re-entering the atmosphere, that are non-functional”. Also, the Space Debris Working Group of ESA has proposed an approach to define space debris by dividing human-made space objects in two categories: (a) functional active satellites under control; and (b) space debris that includes deactivated satellites, rocket upper stages and/or parts thereof, paint flakes etc. Thereby, space debris is characterized by the fact that it is man-made and does not serve any purpose. However, there is no agreement on whether space debris should be considered to be space objects, as per the definition of “space object” of Art. I lit. (d) of the Liability Convention and Art. I lit. (c) of the Registration Convention [29], which, as it only clarifies that “The term ‘space object’ includes component parts of a space object as well as its launch vehicle and parts thereof”, is rather a circular definition. The technical guidelines for space debris mitigation by the IADC, [22] an intergovernmental organisation consisting of 12 national space agencies and ESA [66], as well as the UNCOPUOS Guidelines on Space Debris Mitigation, are applicable to “mission planning and the operation of newly designed spacecraft and orbital stages and, if possible, to existing ones”. Such measures include: (1) limiting the debris released during normal operations, (2) minimizing of the potential for break-up during operational phases, (3) limiting the probability of accidental collision in orbit, (4) avoidance of intentional destruction and other harmful activities, (5) minimizing potential for post-mission break-ups resulting from stored energy, and (6) limiting the long-term presence of spacecraft and launch vehicle orbital stages in the low-Earth orbit region after the end of their mission [22,65]. Further non-binding instruments concerning the protection of the outer space environment from space debris were developed in the 2004 European Code of Conduct for Space Activities [20] which is applicable to projects of European space agencies, projects conducted in Europe, as well as by European entities outside Europe and to all space systems and launch vehicles orbiting or intended for orbiting the Earth. The 2014 ESA Space Debris Mitigation Policy for Agency Projects [67] is applicable to the procurement of all ESA space systems and all operations under the responsibility of ESA. Since 2010, in the framework of UNCOPUOS a specific working group has been dedicated to the long-term sustainability of outer space activities. The Working Group has been tasked with formulating guidelines aiming at the long-term sustainable use of outer space. Thereby, current practices, operating procedures, technical standards, and policies relevant to space sustainability are considered as the backdrop to the legal framework governing space activities. A set of “best practices” for long-term sustainability in outer space has been drafted [68,69] and the proposed guidelines are in the process of being finalized [70,71]. These guidelines are voluntary and include measures for, among others, sharing information on space objects and orbital events; conjunction assessment during all orbital phases of controlled flight; practical approaches for pre-launch assessment of possible conjunctions of newly launched space objects with space objects already present in near-Earth space; safety and security concerns for terrestrial infrastructure; criteria and procedures for the preparation and conduct of space activities aimed at the active removal of space objects from orbit; procedures and requirements for the safe conduct of operations resulting in the destruction of in-orbit space objects; criteria and procedures for the active removal of space objects and for the intentional destruction of space objects, specifically as applied to non-registered objects; risks associated with the uncontrolled re-entry of space objects; and measures of precaution when using sources of laser beams passing through outer space [72]. Summarizing, </w:t>
      </w:r>
      <w:r w:rsidRPr="00BD4E04">
        <w:rPr>
          <w:rStyle w:val="StyleUnderline"/>
          <w:sz w:val="4"/>
          <w:szCs w:val="4"/>
        </w:rPr>
        <w:t xml:space="preserve">the Space Debris Mitigation Guidelines and other related instruments for the protection of the outer space environment from space debris depict environmentally relevant technical measures for future missions. </w:t>
      </w:r>
      <w:r w:rsidRPr="00BD4E04">
        <w:rPr>
          <w:sz w:val="4"/>
          <w:szCs w:val="4"/>
        </w:rPr>
        <w:t xml:space="preserve">As </w:t>
      </w:r>
      <w:r w:rsidRPr="00BD4E04">
        <w:rPr>
          <w:rStyle w:val="StyleUnderline"/>
          <w:sz w:val="4"/>
          <w:szCs w:val="4"/>
        </w:rPr>
        <w:t>these instruments are not legally binding, they do not create rules of international law</w:t>
      </w:r>
      <w:r w:rsidRPr="00BD4E04">
        <w:rPr>
          <w:sz w:val="4"/>
          <w:szCs w:val="4"/>
        </w:rPr>
        <w:t xml:space="preserve">, the violation or non-observation of which would give rise to an international responsibility of states for creating or for not mitigating space debris. Thus, </w:t>
      </w:r>
      <w:r w:rsidRPr="00BD4E04">
        <w:rPr>
          <w:rStyle w:val="StyleUnderline"/>
          <w:sz w:val="4"/>
          <w:szCs w:val="4"/>
        </w:rPr>
        <w:t>compliance with such measures is only of a voluntary nature and cannot be legally enforc</w:t>
      </w:r>
      <w:r w:rsidRPr="00BD4E04">
        <w:rPr>
          <w:sz w:val="4"/>
          <w:szCs w:val="4"/>
        </w:rPr>
        <w:t xml:space="preserve">ed. Another weakness of the mitigation guidelines, content-wise, is the fact that they do not impose very restrictive mitigation strategies, although the constant growth of space debris would require this. For example, it could be considered whether the 25-year rule is up to date in the backdrop of expected mega-constellations and the obvious reluctance of the international community to come up with binding rules on space debris mitigation. Nevertheless, </w:t>
      </w:r>
      <w:r w:rsidRPr="00BD4E04">
        <w:rPr>
          <w:rStyle w:val="StyleUnderline"/>
          <w:sz w:val="4"/>
          <w:szCs w:val="4"/>
        </w:rPr>
        <w:t xml:space="preserve">these non-binding instruments </w:t>
      </w:r>
      <w:r w:rsidRPr="00BD4E04">
        <w:rPr>
          <w:sz w:val="4"/>
          <w:szCs w:val="4"/>
        </w:rPr>
        <w:t xml:space="preserve">do not fully lack relevance as they </w:t>
      </w:r>
      <w:r w:rsidRPr="00BD4E04">
        <w:rPr>
          <w:rStyle w:val="StyleUnderline"/>
          <w:sz w:val="4"/>
          <w:szCs w:val="4"/>
        </w:rPr>
        <w:t xml:space="preserve">can serve as a model for the development of national space laws which impose concrete obligations for implementing mitigation measures on private space actors. </w:t>
      </w:r>
      <w:r w:rsidRPr="00BD4E04">
        <w:rPr>
          <w:sz w:val="4"/>
          <w:szCs w:val="4"/>
        </w:rPr>
        <w:t xml:space="preserve">Moreover, these instruments can also be seen as an expression of the willingness of the international community to formulate, even if only on a voluntary basis, certain technical standards for space activities in order to prevent the creation of space debris. Thus, they may serve as a basis for the development of a legal framework for space debris remediation. 3.3. Legal Avenues to Facilitate SDR One legal avenue to incorporate SDR mechanisms in the existing legal framework could be through national legislation. The example of space debris mitigation instruments being included in the national authorization requirements for space operators could serve as a model also for SDR. Some states, such as Argentina, Chile, the Netherlands, Poland, Spain and Switzerland have confirmed their adherence to the UNCOPUOS Guidelines. There are also states, such as Australia, Germany and Japan which have not enacted national legislation, but have elaborated state policies or standards for space debris mitigation for their national space agencies [25]. Furthermore, </w:t>
      </w:r>
      <w:r w:rsidRPr="00BD4E04">
        <w:rPr>
          <w:rStyle w:val="StyleUnderline"/>
          <w:sz w:val="4"/>
          <w:szCs w:val="4"/>
        </w:rPr>
        <w:t>SDR and OOS measures could be implemented nationally as part of authorization or licensing requirements. This has already been the case with the national adherence to space debris mitigation guidelines</w:t>
      </w:r>
      <w:r w:rsidRPr="00BD4E04">
        <w:rPr>
          <w:sz w:val="4"/>
          <w:szCs w:val="4"/>
        </w:rPr>
        <w:t>. Thus, certain conditions can be prescribed to operators in space legislation: the legal basis for prescribing such conditions is Art VI of the OST which gives a “mandate” to states to authorize activities while, according to Art. IX of the OST, taking into account the activities of other states in outer space as per Art. IX.</w:t>
      </w:r>
    </w:p>
    <w:p w14:paraId="03831885" w14:textId="77777777" w:rsidR="003461A7" w:rsidRPr="002E452C" w:rsidRDefault="003461A7" w:rsidP="003461A7">
      <w:pPr>
        <w:rPr>
          <w:vanish/>
        </w:rPr>
      </w:pPr>
      <w:r w:rsidRPr="002E452C">
        <w:t xml:space="preserve"> </w:t>
      </w:r>
    </w:p>
    <w:p w14:paraId="5750476F" w14:textId="77777777" w:rsidR="003461A7" w:rsidRPr="00F9595F" w:rsidRDefault="003461A7" w:rsidP="003461A7"/>
    <w:p w14:paraId="172504B7" w14:textId="45C95E2C" w:rsidR="003D0B77" w:rsidRDefault="003D0B77" w:rsidP="003461A7">
      <w:pPr>
        <w:pStyle w:val="Heading4"/>
      </w:pPr>
      <w:r>
        <w:t xml:space="preserve">Scenario 1: </w:t>
      </w:r>
      <w:r w:rsidR="00F55C19">
        <w:t xml:space="preserve">Solar Storms </w:t>
      </w:r>
    </w:p>
    <w:p w14:paraId="68DCE9D8" w14:textId="58555239" w:rsidR="00F55C19" w:rsidRPr="001D068D" w:rsidRDefault="00F55C19" w:rsidP="00F55C19">
      <w:pPr>
        <w:pStyle w:val="Heading4"/>
        <w:spacing w:before="0"/>
        <w:rPr>
          <w:rFonts w:ascii="Times New Roman" w:hAnsi="Times New Roman" w:cs="Times New Roman"/>
        </w:rPr>
      </w:pPr>
      <w:r>
        <w:rPr>
          <w:rFonts w:cs="Calibri"/>
          <w:szCs w:val="26"/>
        </w:rPr>
        <w:t xml:space="preserve">Stable satellites are key to solving </w:t>
      </w:r>
      <w:r w:rsidRPr="00B925CA">
        <w:rPr>
          <w:rFonts w:cs="Calibri"/>
          <w:szCs w:val="26"/>
          <w:u w:val="single"/>
        </w:rPr>
        <w:t>grid collapse</w:t>
      </w:r>
      <w:r>
        <w:rPr>
          <w:rFonts w:cs="Calibri"/>
          <w:szCs w:val="26"/>
        </w:rPr>
        <w:t xml:space="preserve"> from </w:t>
      </w:r>
      <w:r w:rsidRPr="00B925CA">
        <w:rPr>
          <w:rFonts w:cs="Calibri"/>
          <w:szCs w:val="26"/>
          <w:u w:val="single"/>
        </w:rPr>
        <w:t>solar storms</w:t>
      </w:r>
    </w:p>
    <w:p w14:paraId="7E03EA58" w14:textId="77777777" w:rsidR="00F55C19" w:rsidRDefault="00F55C19" w:rsidP="00F55C19">
      <w:pPr>
        <w:spacing w:before="15" w:after="180"/>
      </w:pPr>
      <w:r>
        <w:rPr>
          <w:b/>
          <w:bCs/>
          <w:sz w:val="26"/>
          <w:szCs w:val="26"/>
        </w:rPr>
        <w:t>Boyle, 17</w:t>
      </w:r>
      <w:r>
        <w:t> (</w:t>
      </w:r>
      <w:r w:rsidRPr="005D4184">
        <w:t>Rebecca Boyle is an award-winning freelance journalist for The Atlantic and FiveThirtyEight and has twice been anthologized in the Best American Science &amp; Nature Writing</w:t>
      </w:r>
      <w:r>
        <w:t>, 6-14-2017, accessed on 9-20-2021, NBC News, "How We'll Safeguard Earth From a Solar Storm Catastrophe", https://www.nbcnews.com/mach/space/how-we-ll-safeguard-earth-solar-storm-catastrophe-n760021, HBisevac)</w:t>
      </w:r>
    </w:p>
    <w:p w14:paraId="77421ADE" w14:textId="77777777" w:rsidR="00F55C19" w:rsidRDefault="00F55C19" w:rsidP="00F55C19">
      <w:pPr>
        <w:pStyle w:val="NormalWeb"/>
        <w:spacing w:before="15" w:beforeAutospacing="0" w:after="180" w:afterAutospacing="0" w:line="300" w:lineRule="atLeast"/>
        <w:rPr>
          <w:rFonts w:ascii="Calibri" w:hAnsi="Calibri" w:cs="Calibri"/>
          <w:b/>
          <w:bCs/>
          <w:sz w:val="22"/>
          <w:szCs w:val="22"/>
          <w:u w:val="single"/>
        </w:rPr>
      </w:pPr>
      <w:r w:rsidRPr="00D80E74">
        <w:rPr>
          <w:rFonts w:ascii="Calibri" w:hAnsi="Calibri" w:cs="Calibri"/>
          <w:sz w:val="16"/>
          <w:szCs w:val="22"/>
        </w:rPr>
        <w:t xml:space="preserve">From the fabric of the global economy to families planning tonight’s dinner, communications networks — and the </w:t>
      </w:r>
      <w:r w:rsidRPr="009F5DCA">
        <w:rPr>
          <w:rFonts w:ascii="Calibri" w:hAnsi="Calibri" w:cs="Calibri"/>
          <w:sz w:val="22"/>
          <w:szCs w:val="22"/>
          <w:u w:val="single"/>
        </w:rPr>
        <w:t xml:space="preserve">power </w:t>
      </w:r>
      <w:r w:rsidRPr="00311442">
        <w:rPr>
          <w:rFonts w:ascii="Calibri" w:hAnsi="Calibri" w:cs="Calibri"/>
          <w:sz w:val="22"/>
          <w:szCs w:val="22"/>
          <w:u w:val="single"/>
        </w:rPr>
        <w:t>grid</w:t>
      </w:r>
      <w:r w:rsidRPr="00D80E74">
        <w:rPr>
          <w:rFonts w:ascii="Calibri" w:hAnsi="Calibri" w:cs="Calibri"/>
          <w:sz w:val="16"/>
          <w:szCs w:val="22"/>
        </w:rPr>
        <w:t xml:space="preserve"> that underlies them — are wo</w:t>
      </w:r>
      <w:r w:rsidRPr="009F5DCA">
        <w:rPr>
          <w:rFonts w:ascii="Calibri" w:hAnsi="Calibri" w:cs="Calibri"/>
          <w:sz w:val="22"/>
          <w:szCs w:val="22"/>
          <w:u w:val="single"/>
        </w:rPr>
        <w:t xml:space="preserve">ven more tightly through our lives than ever before. But those </w:t>
      </w:r>
      <w:r w:rsidRPr="00311442">
        <w:rPr>
          <w:rFonts w:ascii="Calibri" w:hAnsi="Calibri" w:cs="Calibri"/>
          <w:sz w:val="22"/>
          <w:szCs w:val="22"/>
          <w:highlight w:val="green"/>
          <w:u w:val="single"/>
        </w:rPr>
        <w:t>networks</w:t>
      </w:r>
      <w:r w:rsidRPr="009F5DCA">
        <w:rPr>
          <w:rFonts w:ascii="Calibri" w:hAnsi="Calibri" w:cs="Calibri"/>
          <w:sz w:val="22"/>
          <w:szCs w:val="22"/>
          <w:u w:val="single"/>
        </w:rPr>
        <w:t xml:space="preserve"> all could be </w:t>
      </w:r>
      <w:r w:rsidRPr="00311442">
        <w:rPr>
          <w:rFonts w:ascii="Calibri" w:hAnsi="Calibri" w:cs="Calibri"/>
          <w:b/>
          <w:bCs/>
          <w:sz w:val="22"/>
          <w:szCs w:val="22"/>
          <w:highlight w:val="green"/>
          <w:u w:val="single"/>
        </w:rPr>
        <w:t>gone in a flash</w:t>
      </w:r>
      <w:r w:rsidRPr="00311442">
        <w:rPr>
          <w:rFonts w:ascii="Calibri" w:hAnsi="Calibri" w:cs="Calibri"/>
          <w:sz w:val="22"/>
          <w:szCs w:val="22"/>
          <w:highlight w:val="green"/>
          <w:u w:val="single"/>
        </w:rPr>
        <w:t xml:space="preserve">. A </w:t>
      </w:r>
      <w:r w:rsidRPr="00311442">
        <w:rPr>
          <w:rFonts w:ascii="Calibri" w:hAnsi="Calibri" w:cs="Calibri"/>
          <w:b/>
          <w:bCs/>
          <w:sz w:val="22"/>
          <w:szCs w:val="22"/>
          <w:highlight w:val="green"/>
          <w:u w:val="single"/>
        </w:rPr>
        <w:t>geomagnetic</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storm</w:t>
      </w:r>
      <w:r w:rsidRPr="00311442">
        <w:rPr>
          <w:rFonts w:ascii="Calibri" w:hAnsi="Calibri" w:cs="Calibri"/>
          <w:sz w:val="22"/>
          <w:szCs w:val="22"/>
          <w:highlight w:val="green"/>
          <w:u w:val="single"/>
        </w:rPr>
        <w:t xml:space="preserve"> triggered by a </w:t>
      </w:r>
      <w:r w:rsidRPr="00311442">
        <w:rPr>
          <w:rFonts w:ascii="Calibri" w:hAnsi="Calibri" w:cs="Calibri"/>
          <w:b/>
          <w:bCs/>
          <w:sz w:val="22"/>
          <w:szCs w:val="22"/>
          <w:highlight w:val="green"/>
          <w:u w:val="single"/>
        </w:rPr>
        <w:t>burst of solar</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energy</w:t>
      </w:r>
      <w:r w:rsidRPr="009F5DCA">
        <w:rPr>
          <w:rFonts w:ascii="Calibri" w:hAnsi="Calibri" w:cs="Calibri"/>
          <w:sz w:val="22"/>
          <w:szCs w:val="22"/>
          <w:u w:val="single"/>
        </w:rPr>
        <w:t xml:space="preserve"> could </w:t>
      </w:r>
      <w:r w:rsidRPr="00311442">
        <w:rPr>
          <w:rFonts w:ascii="Calibri" w:hAnsi="Calibri" w:cs="Calibri"/>
          <w:sz w:val="22"/>
          <w:szCs w:val="22"/>
          <w:highlight w:val="green"/>
          <w:u w:val="single"/>
        </w:rPr>
        <w:t xml:space="preserve">overwhelm the </w:t>
      </w:r>
      <w:r w:rsidRPr="00311442">
        <w:rPr>
          <w:rFonts w:ascii="Calibri" w:hAnsi="Calibri" w:cs="Calibri"/>
          <w:sz w:val="22"/>
          <w:szCs w:val="22"/>
          <w:u w:val="single"/>
        </w:rPr>
        <w:t xml:space="preserve">nation’s power </w:t>
      </w:r>
      <w:r w:rsidRPr="00311442">
        <w:rPr>
          <w:rFonts w:ascii="Calibri" w:hAnsi="Calibri" w:cs="Calibri"/>
          <w:sz w:val="22"/>
          <w:szCs w:val="22"/>
          <w:highlight w:val="green"/>
          <w:u w:val="single"/>
        </w:rPr>
        <w:t>grid</w:t>
      </w:r>
      <w:r w:rsidRPr="009F5DCA">
        <w:rPr>
          <w:rFonts w:ascii="Calibri" w:hAnsi="Calibri" w:cs="Calibri"/>
          <w:sz w:val="22"/>
          <w:szCs w:val="22"/>
          <w:u w:val="single"/>
        </w:rPr>
        <w:t xml:space="preserve"> and shut down cell towers and communication networks</w:t>
      </w:r>
      <w:r w:rsidRPr="00D80E74">
        <w:rPr>
          <w:rFonts w:ascii="Calibri" w:hAnsi="Calibri" w:cs="Calibri"/>
          <w:sz w:val="16"/>
          <w:szCs w:val="22"/>
        </w:rPr>
        <w:t xml:space="preserve">. Similarly, a human-built electromagnetic pulse (EMP) weapon could temporarily wipe out the networks that connect and sustain us. This would be much worse than a power outage: Along with the lights, information itself would be blacked out. </w:t>
      </w:r>
      <w:r w:rsidRPr="009F5DCA">
        <w:rPr>
          <w:rFonts w:ascii="Calibri" w:hAnsi="Calibri" w:cs="Calibri"/>
          <w:sz w:val="22"/>
          <w:szCs w:val="22"/>
          <w:u w:val="single"/>
        </w:rPr>
        <w:t xml:space="preserve">Experts are not taking this lightly. From </w:t>
      </w:r>
      <w:r w:rsidRPr="009F5DCA">
        <w:rPr>
          <w:rFonts w:ascii="Calibri" w:hAnsi="Calibri" w:cs="Calibri"/>
          <w:b/>
          <w:bCs/>
          <w:sz w:val="22"/>
          <w:szCs w:val="22"/>
          <w:u w:val="single"/>
        </w:rPr>
        <w:t>space-based research about the sun's energy</w:t>
      </w:r>
      <w:r w:rsidRPr="009F5DCA">
        <w:rPr>
          <w:rFonts w:ascii="Calibri" w:hAnsi="Calibri" w:cs="Calibri"/>
          <w:sz w:val="22"/>
          <w:szCs w:val="22"/>
          <w:u w:val="single"/>
        </w:rPr>
        <w:t xml:space="preserve"> to new efforts that could safeguard power stations against an attack</w:t>
      </w:r>
      <w:r w:rsidRPr="00D80E74">
        <w:rPr>
          <w:rFonts w:ascii="Calibri" w:hAnsi="Calibri" w:cs="Calibri"/>
          <w:sz w:val="16"/>
          <w:szCs w:val="22"/>
        </w:rPr>
        <w:t xml:space="preserve">, science is fighting back </w:t>
      </w:r>
      <w:r w:rsidRPr="00D80E74">
        <w:rPr>
          <w:rFonts w:ascii="Calibri" w:hAnsi="Calibri" w:cs="Calibri"/>
          <w:sz w:val="16"/>
          <w:szCs w:val="22"/>
        </w:rPr>
        <w:lastRenderedPageBreak/>
        <w:t xml:space="preserve">to keep our connections open. Occasionally, </w:t>
      </w:r>
      <w:r w:rsidRPr="009F5DCA">
        <w:rPr>
          <w:rFonts w:ascii="Calibri" w:hAnsi="Calibri" w:cs="Calibri"/>
          <w:sz w:val="22"/>
          <w:szCs w:val="22"/>
          <w:u w:val="single"/>
        </w:rPr>
        <w:t xml:space="preserve">the </w:t>
      </w:r>
      <w:r w:rsidRPr="00311442">
        <w:rPr>
          <w:rFonts w:ascii="Calibri" w:hAnsi="Calibri" w:cs="Calibri"/>
          <w:sz w:val="22"/>
          <w:szCs w:val="22"/>
          <w:u w:val="single"/>
        </w:rPr>
        <w:t>sun unleashes pent-up energy in the</w:t>
      </w:r>
      <w:r w:rsidRPr="009F5DCA">
        <w:rPr>
          <w:rFonts w:ascii="Calibri" w:hAnsi="Calibri" w:cs="Calibri"/>
          <w:sz w:val="22"/>
          <w:szCs w:val="22"/>
          <w:u w:val="single"/>
        </w:rPr>
        <w:t xml:space="preserve"> form of a solar flare or a coronal mass ejection</w:t>
      </w:r>
      <w:r w:rsidRPr="00D80E74">
        <w:rPr>
          <w:rFonts w:ascii="Calibri" w:hAnsi="Calibri" w:cs="Calibri"/>
          <w:sz w:val="16"/>
          <w:szCs w:val="22"/>
        </w:rPr>
        <w:t xml:space="preserve"> (CME), </w:t>
      </w:r>
      <w:r w:rsidRPr="009F5DCA">
        <w:rPr>
          <w:rFonts w:ascii="Calibri" w:hAnsi="Calibri" w:cs="Calibri"/>
          <w:sz w:val="22"/>
          <w:szCs w:val="22"/>
          <w:u w:val="single"/>
        </w:rPr>
        <w:t xml:space="preserve">which is a blast of plasma. </w:t>
      </w:r>
      <w:r w:rsidRPr="00311442">
        <w:rPr>
          <w:rFonts w:ascii="Calibri" w:hAnsi="Calibri" w:cs="Calibri"/>
          <w:b/>
          <w:bCs/>
          <w:sz w:val="22"/>
          <w:szCs w:val="22"/>
          <w:highlight w:val="green"/>
          <w:u w:val="single"/>
        </w:rPr>
        <w:t>Satellite data</w:t>
      </w:r>
      <w:r w:rsidRPr="00311442">
        <w:rPr>
          <w:rFonts w:ascii="Calibri" w:hAnsi="Calibri" w:cs="Calibri"/>
          <w:sz w:val="22"/>
          <w:szCs w:val="22"/>
          <w:highlight w:val="green"/>
          <w:u w:val="single"/>
        </w:rPr>
        <w:t xml:space="preserve"> helps scientists </w:t>
      </w:r>
      <w:r w:rsidRPr="00311442">
        <w:rPr>
          <w:rFonts w:ascii="Calibri" w:hAnsi="Calibri" w:cs="Calibri"/>
          <w:b/>
          <w:bCs/>
          <w:sz w:val="22"/>
          <w:szCs w:val="22"/>
          <w:highlight w:val="green"/>
          <w:u w:val="single"/>
        </w:rPr>
        <w:t>predict these solar eruptions</w:t>
      </w:r>
      <w:r w:rsidRPr="00D80E74">
        <w:rPr>
          <w:rFonts w:ascii="Calibri" w:hAnsi="Calibri" w:cs="Calibri"/>
          <w:sz w:val="16"/>
          <w:szCs w:val="22"/>
        </w:rPr>
        <w:t xml:space="preserve">, but there are still plenty of questions about how the sun works; answering them would improve forecasts of space weather. </w:t>
      </w:r>
      <w:r w:rsidRPr="009F5DCA">
        <w:rPr>
          <w:rFonts w:ascii="Calibri" w:hAnsi="Calibri" w:cs="Calibri"/>
          <w:sz w:val="22"/>
          <w:szCs w:val="22"/>
          <w:u w:val="single"/>
        </w:rPr>
        <w:t xml:space="preserve">Earth’s magnetic field protects us against the sun’s firehose of energy, but sometimes the sun overpowers the planet’s defenses. When that happens, </w:t>
      </w:r>
      <w:r w:rsidRPr="00311442">
        <w:rPr>
          <w:rFonts w:ascii="Calibri" w:hAnsi="Calibri" w:cs="Calibri"/>
          <w:sz w:val="22"/>
          <w:szCs w:val="22"/>
          <w:highlight w:val="green"/>
          <w:u w:val="single"/>
        </w:rPr>
        <w:t>solar radiation heats the upper</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atmosphere and charges it with electricity</w:t>
      </w:r>
      <w:r w:rsidRPr="00D80E74">
        <w:rPr>
          <w:rFonts w:ascii="Calibri" w:hAnsi="Calibri" w:cs="Calibri"/>
          <w:sz w:val="16"/>
          <w:szCs w:val="22"/>
        </w:rPr>
        <w:t xml:space="preserve">, which is what causes auroras at the northern and southern poles. </w:t>
      </w:r>
      <w:r w:rsidRPr="009F5DCA">
        <w:rPr>
          <w:rFonts w:ascii="Calibri" w:hAnsi="Calibri" w:cs="Calibri"/>
          <w:sz w:val="22"/>
          <w:szCs w:val="22"/>
          <w:u w:val="single"/>
        </w:rPr>
        <w:t xml:space="preserve"> When the coronal mass ejection arrives a day or so later, it interacts with </w:t>
      </w:r>
      <w:r w:rsidRPr="00311442">
        <w:rPr>
          <w:rFonts w:ascii="Calibri" w:hAnsi="Calibri" w:cs="Calibri"/>
          <w:sz w:val="22"/>
          <w:szCs w:val="22"/>
          <w:highlight w:val="green"/>
          <w:u w:val="single"/>
        </w:rPr>
        <w:t>and dramatically changes Earth’s magnetic</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field</w:t>
      </w:r>
      <w:r w:rsidRPr="00D80E74">
        <w:rPr>
          <w:rFonts w:ascii="Calibri" w:hAnsi="Calibri" w:cs="Calibri"/>
          <w:sz w:val="16"/>
          <w:szCs w:val="22"/>
        </w:rPr>
        <w:t xml:space="preserve">, explains Thomas Berger, a solar physicist in Boulder, Colo., home of NOAA’s Space Weather Prediction Center. </w:t>
      </w:r>
      <w:r w:rsidRPr="009F5DCA">
        <w:rPr>
          <w:rFonts w:ascii="Calibri" w:hAnsi="Calibri" w:cs="Calibri"/>
          <w:sz w:val="22"/>
          <w:szCs w:val="22"/>
          <w:u w:val="single"/>
        </w:rPr>
        <w:t xml:space="preserve">The </w:t>
      </w:r>
      <w:r w:rsidRPr="00311442">
        <w:rPr>
          <w:rFonts w:ascii="Calibri" w:hAnsi="Calibri" w:cs="Calibri"/>
          <w:sz w:val="22"/>
          <w:szCs w:val="22"/>
          <w:highlight w:val="green"/>
          <w:u w:val="single"/>
        </w:rPr>
        <w:t xml:space="preserve">atmosphere’s uppermost layer </w:t>
      </w:r>
      <w:r w:rsidRPr="00B45E49">
        <w:rPr>
          <w:rFonts w:ascii="Calibri" w:hAnsi="Calibri" w:cs="Calibri"/>
          <w:sz w:val="22"/>
          <w:szCs w:val="22"/>
          <w:u w:val="single"/>
        </w:rPr>
        <w:t>is already warmer</w:t>
      </w:r>
      <w:r w:rsidRPr="009F5DCA">
        <w:rPr>
          <w:rFonts w:ascii="Calibri" w:hAnsi="Calibri" w:cs="Calibri"/>
          <w:sz w:val="22"/>
          <w:szCs w:val="22"/>
          <w:u w:val="single"/>
        </w:rPr>
        <w:t xml:space="preserve">, and </w:t>
      </w:r>
      <w:r w:rsidRPr="00B45E49">
        <w:rPr>
          <w:rFonts w:ascii="Calibri" w:hAnsi="Calibri" w:cs="Calibri"/>
          <w:sz w:val="22"/>
          <w:szCs w:val="22"/>
          <w:u w:val="single"/>
        </w:rPr>
        <w:t>now</w:t>
      </w:r>
      <w:r w:rsidRPr="009F5DCA">
        <w:rPr>
          <w:rFonts w:ascii="Calibri" w:hAnsi="Calibri" w:cs="Calibri"/>
          <w:sz w:val="22"/>
          <w:szCs w:val="22"/>
          <w:u w:val="single"/>
        </w:rPr>
        <w:t xml:space="preserve"> it’s </w:t>
      </w:r>
      <w:r w:rsidRPr="00B45E49">
        <w:rPr>
          <w:rFonts w:ascii="Calibri" w:hAnsi="Calibri" w:cs="Calibri"/>
          <w:sz w:val="22"/>
          <w:szCs w:val="22"/>
          <w:highlight w:val="green"/>
          <w:u w:val="single"/>
        </w:rPr>
        <w:t>battling a cloud of plasma that creates currents in the atmosphere and on the ground</w:t>
      </w:r>
      <w:r w:rsidRPr="00B45E49">
        <w:rPr>
          <w:rFonts w:ascii="Calibri" w:hAnsi="Calibri" w:cs="Calibri"/>
          <w:sz w:val="22"/>
          <w:szCs w:val="22"/>
          <w:u w:val="single"/>
        </w:rPr>
        <w:t xml:space="preserve">. </w:t>
      </w:r>
      <w:r w:rsidRPr="00D80E74">
        <w:rPr>
          <w:rFonts w:ascii="Calibri" w:hAnsi="Calibri" w:cs="Calibri"/>
          <w:sz w:val="16"/>
          <w:szCs w:val="22"/>
        </w:rPr>
        <w:t>“</w:t>
      </w:r>
      <w:r w:rsidRPr="00B45E49">
        <w:rPr>
          <w:rFonts w:ascii="Calibri" w:hAnsi="Calibri" w:cs="Calibri"/>
          <w:sz w:val="22"/>
          <w:szCs w:val="22"/>
          <w:u w:val="single"/>
        </w:rPr>
        <w:t>That’s when the power</w:t>
      </w:r>
      <w:r w:rsidRPr="009F5DCA">
        <w:rPr>
          <w:rFonts w:ascii="Calibri" w:hAnsi="Calibri" w:cs="Calibri"/>
          <w:sz w:val="22"/>
          <w:szCs w:val="22"/>
          <w:u w:val="single"/>
        </w:rPr>
        <w:t xml:space="preserve"> grids start to feel things</w:t>
      </w:r>
      <w:r w:rsidRPr="00D80E74">
        <w:rPr>
          <w:rFonts w:ascii="Calibri" w:hAnsi="Calibri" w:cs="Calibri"/>
          <w:sz w:val="16"/>
          <w:szCs w:val="22"/>
        </w:rPr>
        <w:t>," Berger says. "W</w:t>
      </w:r>
      <w:r w:rsidRPr="00B45E49">
        <w:rPr>
          <w:rFonts w:ascii="Calibri" w:hAnsi="Calibri" w:cs="Calibri"/>
          <w:sz w:val="22"/>
          <w:szCs w:val="22"/>
          <w:highlight w:val="green"/>
          <w:u w:val="single"/>
        </w:rPr>
        <w:t>hen you create a giant current in the ionosphere, you also create currents in the ground. And the power grid is anchored in the Earth</w:t>
      </w:r>
      <w:r w:rsidRPr="009F5DCA">
        <w:rPr>
          <w:rFonts w:ascii="Calibri" w:hAnsi="Calibri" w:cs="Calibri"/>
          <w:sz w:val="22"/>
          <w:szCs w:val="22"/>
          <w:u w:val="single"/>
        </w:rPr>
        <w:t xml:space="preserve"> </w:t>
      </w:r>
      <w:r w:rsidRPr="00D80E74">
        <w:rPr>
          <w:rFonts w:ascii="Calibri" w:hAnsi="Calibri" w:cs="Calibri"/>
          <w:sz w:val="16"/>
          <w:szCs w:val="22"/>
        </w:rPr>
        <w:t xml:space="preserve">— grounded, as they call it. In the worst-case scenario, the CME would damage equipment, which would need to be replaced before you can bring power back to the grid.” Earth already experienced this worst-case scenario, but nobody alive today was there to see it. The 1859 Carrington Event was a geomagnetic storm triggered by an eruption of charged particles that streamed toward Earth. It was in the early days of telegraphs, well before countries were electrified. But particles from the sun were powerful enough to send a charge through telegraph lines that shocked operators and lit telegraph paper on fire. </w:t>
      </w:r>
      <w:r w:rsidRPr="00B45E49">
        <w:rPr>
          <w:rFonts w:ascii="Calibri" w:hAnsi="Calibri" w:cs="Calibri"/>
          <w:sz w:val="22"/>
          <w:szCs w:val="22"/>
          <w:highlight w:val="green"/>
          <w:u w:val="single"/>
        </w:rPr>
        <w:t>If this happened</w:t>
      </w:r>
      <w:r w:rsidRPr="009F5DCA">
        <w:rPr>
          <w:rFonts w:ascii="Calibri" w:hAnsi="Calibri" w:cs="Calibri"/>
          <w:sz w:val="22"/>
          <w:szCs w:val="22"/>
          <w:u w:val="single"/>
        </w:rPr>
        <w:t xml:space="preserve"> now </w:t>
      </w:r>
      <w:r w:rsidRPr="00B45E49">
        <w:rPr>
          <w:rFonts w:ascii="Calibri" w:hAnsi="Calibri" w:cs="Calibri"/>
          <w:sz w:val="22"/>
          <w:szCs w:val="22"/>
          <w:highlight w:val="green"/>
          <w:u w:val="single"/>
        </w:rPr>
        <w:t>without warning</w:t>
      </w:r>
      <w:r w:rsidRPr="009F5DCA">
        <w:rPr>
          <w:rFonts w:ascii="Calibri" w:hAnsi="Calibri" w:cs="Calibri"/>
          <w:sz w:val="22"/>
          <w:szCs w:val="22"/>
          <w:u w:val="single"/>
        </w:rPr>
        <w:t xml:space="preserve">,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results could be catastrophic</w:t>
      </w:r>
      <w:r w:rsidRPr="009F5DCA">
        <w:rPr>
          <w:rFonts w:ascii="Calibri" w:hAnsi="Calibri" w:cs="Calibri"/>
          <w:sz w:val="22"/>
          <w:szCs w:val="22"/>
          <w:u w:val="single"/>
        </w:rPr>
        <w:t xml:space="preserve">. </w:t>
      </w:r>
      <w:r w:rsidRPr="00B45E49">
        <w:rPr>
          <w:rFonts w:ascii="Calibri" w:hAnsi="Calibri" w:cs="Calibri"/>
          <w:sz w:val="22"/>
          <w:szCs w:val="22"/>
          <w:u w:val="single"/>
        </w:rPr>
        <w:t>Power plants, substations</w:t>
      </w:r>
      <w:r w:rsidRPr="009F5DCA">
        <w:rPr>
          <w:rFonts w:ascii="Calibri" w:hAnsi="Calibri" w:cs="Calibri"/>
          <w:sz w:val="22"/>
          <w:szCs w:val="22"/>
          <w:u w:val="single"/>
        </w:rPr>
        <w:t xml:space="preserve">, and transmission lines for </w:t>
      </w:r>
      <w:r w:rsidRPr="00B45E49">
        <w:rPr>
          <w:rFonts w:ascii="Calibri" w:hAnsi="Calibri" w:cs="Calibri"/>
          <w:sz w:val="22"/>
          <w:szCs w:val="22"/>
          <w:highlight w:val="green"/>
          <w:u w:val="single"/>
        </w:rPr>
        <w:t>entire cities</w:t>
      </w:r>
      <w:r w:rsidRPr="009F5DCA">
        <w:rPr>
          <w:rFonts w:ascii="Calibri" w:hAnsi="Calibri" w:cs="Calibri"/>
          <w:sz w:val="22"/>
          <w:szCs w:val="22"/>
          <w:u w:val="single"/>
        </w:rPr>
        <w:t xml:space="preserve"> or regions could be </w:t>
      </w:r>
      <w:r w:rsidRPr="00B45E49">
        <w:rPr>
          <w:rFonts w:ascii="Calibri" w:hAnsi="Calibri" w:cs="Calibri"/>
          <w:sz w:val="22"/>
          <w:szCs w:val="22"/>
          <w:highlight w:val="green"/>
          <w:u w:val="single"/>
        </w:rPr>
        <w:t>fried</w:t>
      </w:r>
      <w:r w:rsidRPr="009F5DCA">
        <w:rPr>
          <w:rFonts w:ascii="Calibri" w:hAnsi="Calibri" w:cs="Calibri"/>
          <w:sz w:val="22"/>
          <w:szCs w:val="22"/>
          <w:u w:val="single"/>
        </w:rPr>
        <w:t xml:space="preserve">. People might be </w:t>
      </w:r>
      <w:r w:rsidRPr="00B45E49">
        <w:rPr>
          <w:rFonts w:ascii="Calibri" w:hAnsi="Calibri" w:cs="Calibri"/>
          <w:sz w:val="22"/>
          <w:szCs w:val="22"/>
          <w:highlight w:val="green"/>
          <w:u w:val="single"/>
        </w:rPr>
        <w:t>without</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power</w:t>
      </w:r>
      <w:r w:rsidRPr="009F5DCA">
        <w:rPr>
          <w:rFonts w:ascii="Calibri" w:hAnsi="Calibri" w:cs="Calibri"/>
          <w:sz w:val="22"/>
          <w:szCs w:val="22"/>
          <w:u w:val="single"/>
        </w:rPr>
        <w:t xml:space="preserve"> for days or weeks, leading to </w:t>
      </w:r>
      <w:r w:rsidRPr="00B45E49">
        <w:rPr>
          <w:rFonts w:ascii="Calibri" w:hAnsi="Calibri" w:cs="Calibri"/>
          <w:sz w:val="22"/>
          <w:szCs w:val="22"/>
          <w:highlight w:val="green"/>
          <w:u w:val="single"/>
        </w:rPr>
        <w:t>food</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 xml:space="preserve">shortages and </w:t>
      </w:r>
      <w:r w:rsidRPr="00B45E49">
        <w:rPr>
          <w:rFonts w:ascii="Calibri" w:hAnsi="Calibri" w:cs="Calibri"/>
          <w:b/>
          <w:bCs/>
          <w:sz w:val="22"/>
          <w:szCs w:val="22"/>
          <w:highlight w:val="green"/>
          <w:u w:val="single"/>
        </w:rPr>
        <w:t>untold</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crises</w:t>
      </w:r>
      <w:r w:rsidRPr="00D80E74">
        <w:rPr>
          <w:rFonts w:ascii="Calibri" w:hAnsi="Calibri" w:cs="Calibri"/>
          <w:sz w:val="16"/>
          <w:szCs w:val="22"/>
        </w:rPr>
        <w:t xml:space="preserve">. The effects on the economy would also be devastating: Just one day without power in New York City could cost $1 billion, according to a 2013 report from the American Society of Civil Engineers. Across the federal government, at least 27 separate programs are working on ways to prevent this scenario. Power transformers are the backbone of the grid. Some transformers at power stations increase voltage so that it can be transmitted many miles, while others “step down” voltage so it can enter homes at safe levels. Large ones can take months to repair or rebuild, resulting in long-term blackouts, according to the Electric Power Research Group. In an emergency, federal agencies could set up temporary transformers to act as a stopgap, much like FEMA sets up temporary housing after disasters. The Department of Homeland Security has a Recovery Transformer program devoted to designing and building a type of easily deployable transformer that can be installed anywhere in an emergency. And the Department of Energy (DOE) is working on a “strategic transformer reserve” — a supply of extra transformers that can be trucked throughout America if necessary. Equipment to protect large power transformers costs about $350,000 per circuit, according to the Foundation for Resilient Societies. Safeguarding the grid against solar storms and EMPs would cost between $10 billion and $30 billion, the foundation says. Utilities are already working on solutions, says Rob Manning, vice president for transmission at the Electric Power Research Institute. Some are building capacitor banks, which could work like batteries to absorb and dissipate excess energy. Or they can install electricity-dampening devices called Faraday cages, which are like force fields that can surround critical pieces of equipment and protect them from currents. The DOE is also building better flywheels that can spin faster or slower depending on their charge. A flywheel could physically drain excess electricity off the grid, turning the sun’s electrons into movement and heat. Special dampening devices can also drain away or block excess current, but none of these is a perfect solution, Manning says. “There are some devices that will ground that current out and remove it from the system, but it creates some unintended consequences,” Manning says. “It’s like taking a drug that fixes a problem you might have, but it has unintended side effects.”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best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way to protect against solar storms is to forecast them</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in advance and shut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down the grid before it's struck</w:t>
      </w:r>
      <w:r w:rsidRPr="00D80E74">
        <w:rPr>
          <w:rFonts w:ascii="Calibri" w:hAnsi="Calibri" w:cs="Calibri"/>
          <w:sz w:val="16"/>
          <w:szCs w:val="22"/>
        </w:rPr>
        <w:t xml:space="preserve">. DHS has a Solar Storm Mitigation project that's designed to “enhance awareness of potential disruptions” caused by solar rays. Researchers are improving solar forecasts to provide at least a few hours of warning. The Deep Space Climate Observatory (DSCOVR) provides crucial data about the timing and speed of solar bursts, says NOAA’s Berger: “DSCOVR is really like a tsunami buoy.” And even better warning systems are coming. A new sun-orbiting satellite launching in 2018, called the Parker Solar Probe, will study the corona in unprecedented detail, providing new information about how the sun’s atmosphere gets so hot and spits out harmful CMEs. NOAA scientists are also working on a new satellite, unofficially called the Space Weather Follow-On Mission, that would study the sun’s magnetic fields — if it receives federal funding. Down on Earth, scientists are trying to understand the planet’s electrical </w:t>
      </w:r>
      <w:r w:rsidRPr="00D80E74">
        <w:rPr>
          <w:rFonts w:ascii="Calibri" w:hAnsi="Calibri" w:cs="Calibri"/>
          <w:sz w:val="16"/>
          <w:szCs w:val="22"/>
        </w:rPr>
        <w:lastRenderedPageBreak/>
        <w:t xml:space="preserve">conductivity, which would help them predict how surges of power from space would spread underground. But the sun isn’t the only source of danger to the grid. An EMP could wreak as much havoc on society as a traditional bomb blast, albeit with less loss of life. The casualties from an EMP would occur as a result of a lack of power, water, and medicine. The most ruinous type of EMP would come in the form of a high-altitude nuclear detonation, where it would create a series of blast waves radiating in all directions, impacting electrical equipment on the ground, in the air, and in orbit. A nuclear weapon detonated in the upper atmosphere over, say, Kansas, could affect the entire continental U.S., according to researchers at the Foundation for Resilient Societies. Just like a solar storm, an EMP would send raging currents into the electrical grid, frying transformers, circuit breakers, and substations. But scientists aren’t exactly sure what would happen to the vast range of devices on the grid, from cell towers to smartphones, Manning says. “It depends on where you are. Your cell phone might survive just fine, but the cell towers would not. So you would have a very nice calculator with a limited battery life,” Manning says. “We would expect some parts of the grid would suffer enough that we would experience voltage collapse, and you would expect blackouts. But there is the possibility that the grid may survive quite well, and the challenge may be more related to your cellphone, to home electronics, water systems, things like that.” </w:t>
      </w:r>
      <w:r w:rsidRPr="009F5DCA">
        <w:rPr>
          <w:rFonts w:ascii="Calibri" w:hAnsi="Calibri" w:cs="Calibri"/>
          <w:sz w:val="22"/>
          <w:szCs w:val="22"/>
          <w:u w:val="single"/>
        </w:rPr>
        <w:t>Part of the challenge is understanding how transformers and circuit breakers would respond to the heat and high voltages of an EMP. If they’re exposed to extreme</w:t>
      </w:r>
      <w:r w:rsidRPr="00D80E74">
        <w:rPr>
          <w:rFonts w:ascii="Calibri" w:hAnsi="Calibri" w:cs="Calibri"/>
          <w:sz w:val="16"/>
          <w:szCs w:val="22"/>
        </w:rPr>
        <w:t xml:space="preserve"> heat for just an instant, they might be fine, much the same way that people can quickly walk across hot coals without getting burned. But a </w:t>
      </w:r>
      <w:r w:rsidRPr="009F5DCA">
        <w:rPr>
          <w:rFonts w:ascii="Calibri" w:hAnsi="Calibri" w:cs="Calibri"/>
          <w:sz w:val="22"/>
          <w:szCs w:val="22"/>
          <w:u w:val="single"/>
        </w:rPr>
        <w:t>longer-lasting flash would cause real damage.</w:t>
      </w:r>
      <w:r w:rsidRPr="00D80E74">
        <w:rPr>
          <w:rFonts w:ascii="Calibri" w:hAnsi="Calibri" w:cs="Calibri"/>
          <w:sz w:val="16"/>
          <w:szCs w:val="22"/>
        </w:rPr>
        <w:t xml:space="preserve"> The Electric Power Research Institute is in the middle of a three-year study exploring these questions. The Department of Energy is also studying possible effects of high-energy EMPs. Odds are an EMP attack would be on a local scale, which means the grid would likely be fine overall, notes Scott Aaronson, senior director of national security policy at the Edison Electric Institute. There's no single point of failure in the country’s electrical system. The grid is somewhat of a misnomer because it’s really hundreds of independently operated utilities, each of which manages resources in its own way. Private industry owns 85 percent of the U.S.'s critical electrical infrastructure. “To incidents on a smaller scale, the grid is extraordinarily resilient," Aaronson says. "There are 50,000 substations, and hundreds of control centers. The failure of one, or even several of those, has very limited impact on the broader set of infrastructure.” He argues an EMP is less of a concern than everyday problems — from solar storms to Earth generated lightning, to the most mundane threats. “I can promise you, at this very minute there is a squirrel meeting his or her demise by chewing through a power line somewhere,” Aaronson says. "Your cell phone might survive just fine, but the cell towers would not. So you would have a very nice calculator with a limited battery life.” Others take a more dystopian view. In 2015, Peter Pry, </w:t>
      </w:r>
      <w:r w:rsidRPr="00D80E74">
        <w:rPr>
          <w:rFonts w:ascii="Calibri" w:hAnsi="Calibri" w:cs="Calibri"/>
          <w:sz w:val="22"/>
          <w:szCs w:val="22"/>
          <w:u w:val="single"/>
        </w:rPr>
        <w:t>executive director of the Electromagnetic Pulse Task Force on National Homeland Security, testified befo</w:t>
      </w:r>
      <w:r w:rsidRPr="009F5DCA">
        <w:rPr>
          <w:rFonts w:ascii="Calibri" w:hAnsi="Calibri" w:cs="Calibri"/>
          <w:sz w:val="22"/>
          <w:szCs w:val="22"/>
          <w:u w:val="single"/>
        </w:rPr>
        <w:t xml:space="preserve">re Congress that </w:t>
      </w:r>
      <w:r w:rsidRPr="00B45E49">
        <w:rPr>
          <w:rFonts w:ascii="Calibri" w:hAnsi="Calibri" w:cs="Calibri"/>
          <w:sz w:val="22"/>
          <w:szCs w:val="22"/>
          <w:highlight w:val="green"/>
          <w:u w:val="single"/>
        </w:rPr>
        <w:t>prolonged damage to the grid could kill 90 percent</w:t>
      </w:r>
      <w:r w:rsidRPr="009F5DCA">
        <w:rPr>
          <w:rFonts w:ascii="Calibri" w:hAnsi="Calibri" w:cs="Calibri"/>
          <w:sz w:val="22"/>
          <w:szCs w:val="22"/>
          <w:u w:val="single"/>
        </w:rPr>
        <w:t xml:space="preserve"> of Americans, “</w:t>
      </w:r>
      <w:r w:rsidRPr="00B45E49">
        <w:rPr>
          <w:rFonts w:ascii="Calibri" w:hAnsi="Calibri" w:cs="Calibri"/>
          <w:sz w:val="22"/>
          <w:szCs w:val="22"/>
          <w:highlight w:val="green"/>
          <w:u w:val="single"/>
        </w:rPr>
        <w:t xml:space="preserve">through </w:t>
      </w:r>
      <w:r w:rsidRPr="00B45E49">
        <w:rPr>
          <w:rFonts w:ascii="Calibri" w:hAnsi="Calibri" w:cs="Calibri"/>
          <w:b/>
          <w:bCs/>
          <w:sz w:val="22"/>
          <w:szCs w:val="22"/>
          <w:highlight w:val="green"/>
          <w:u w:val="single"/>
        </w:rPr>
        <w:t>starvation, disease, and societal collapse</w:t>
      </w:r>
      <w:r w:rsidRPr="009F5DCA">
        <w:rPr>
          <w:rFonts w:ascii="Calibri" w:hAnsi="Calibri" w:cs="Calibri"/>
          <w:sz w:val="22"/>
          <w:szCs w:val="22"/>
          <w:u w:val="single"/>
        </w:rPr>
        <w:t xml:space="preserve">.” </w:t>
      </w:r>
      <w:r w:rsidRPr="00D80E74">
        <w:rPr>
          <w:rFonts w:ascii="Calibri" w:hAnsi="Calibri" w:cs="Calibri"/>
          <w:sz w:val="22"/>
          <w:szCs w:val="22"/>
          <w:u w:val="single"/>
        </w:rPr>
        <w:t xml:space="preserve">The Department of Homeland Security considers </w:t>
      </w:r>
      <w:r w:rsidRPr="00B45E49">
        <w:rPr>
          <w:rFonts w:ascii="Calibri" w:hAnsi="Calibri" w:cs="Calibri"/>
          <w:sz w:val="22"/>
          <w:szCs w:val="22"/>
          <w:highlight w:val="green"/>
          <w:u w:val="single"/>
        </w:rPr>
        <w:t>space weather</w:t>
      </w:r>
      <w:r w:rsidRPr="009F5DCA">
        <w:rPr>
          <w:rFonts w:ascii="Calibri" w:hAnsi="Calibri" w:cs="Calibri"/>
          <w:sz w:val="22"/>
          <w:szCs w:val="22"/>
          <w:u w:val="single"/>
        </w:rPr>
        <w:t xml:space="preserve"> and power grid failure </w:t>
      </w:r>
      <w:r w:rsidRPr="00D80E74">
        <w:rPr>
          <w:rFonts w:ascii="Calibri" w:hAnsi="Calibri" w:cs="Calibri"/>
          <w:sz w:val="22"/>
          <w:szCs w:val="22"/>
          <w:u w:val="single"/>
        </w:rPr>
        <w:t xml:space="preserve">as </w:t>
      </w:r>
      <w:r w:rsidRPr="00B45E49">
        <w:rPr>
          <w:rFonts w:ascii="Calibri" w:hAnsi="Calibri" w:cs="Calibri"/>
          <w:sz w:val="22"/>
          <w:szCs w:val="22"/>
          <w:highlight w:val="green"/>
          <w:u w:val="single"/>
        </w:rPr>
        <w:t>“</w:t>
      </w:r>
      <w:r w:rsidRPr="00B45E49">
        <w:rPr>
          <w:rFonts w:ascii="Calibri" w:hAnsi="Calibri" w:cs="Calibri"/>
          <w:b/>
          <w:bCs/>
          <w:sz w:val="22"/>
          <w:szCs w:val="22"/>
          <w:highlight w:val="green"/>
          <w:u w:val="single"/>
        </w:rPr>
        <w:t>significant risk events</w:t>
      </w:r>
      <w:r w:rsidRPr="00B45E49">
        <w:rPr>
          <w:rFonts w:ascii="Calibri" w:hAnsi="Calibri" w:cs="Calibri"/>
          <w:sz w:val="22"/>
          <w:szCs w:val="22"/>
          <w:highlight w:val="green"/>
          <w:u w:val="single"/>
        </w:rPr>
        <w:t>.</w:t>
      </w:r>
      <w:r w:rsidRPr="00B45E49">
        <w:rPr>
          <w:rFonts w:ascii="Calibri" w:hAnsi="Calibri" w:cs="Calibri"/>
          <w:sz w:val="22"/>
          <w:szCs w:val="22"/>
          <w:u w:val="single"/>
        </w:rPr>
        <w:t xml:space="preserve">”  </w:t>
      </w:r>
      <w:r w:rsidRPr="00D80E74">
        <w:rPr>
          <w:rFonts w:ascii="Calibri" w:hAnsi="Calibri" w:cs="Calibri"/>
          <w:sz w:val="16"/>
          <w:szCs w:val="22"/>
        </w:rPr>
        <w:t>Thomas Popik, chairman of the Foundation for Resilient Societies, testified last year before the Federal Energy Regulatory Commission that allocating 5 percent of the U.S. defense budget to infrastructure projects would help protect the grid and save lives. “</w:t>
      </w:r>
      <w:r w:rsidRPr="009F5DCA">
        <w:rPr>
          <w:rFonts w:ascii="Calibri" w:hAnsi="Calibri" w:cs="Calibri"/>
          <w:sz w:val="22"/>
          <w:szCs w:val="22"/>
          <w:u w:val="single"/>
        </w:rPr>
        <w:t>If a densely populated area</w:t>
      </w:r>
      <w:r w:rsidRPr="00D80E74">
        <w:rPr>
          <w:rFonts w:ascii="Calibri" w:hAnsi="Calibri" w:cs="Calibri"/>
          <w:sz w:val="16"/>
          <w:szCs w:val="22"/>
        </w:rPr>
        <w:t xml:space="preserve"> such as Washington, D.C. </w:t>
      </w:r>
      <w:r w:rsidRPr="009F5DCA">
        <w:rPr>
          <w:rFonts w:ascii="Calibri" w:hAnsi="Calibri" w:cs="Calibri"/>
          <w:sz w:val="22"/>
          <w:szCs w:val="22"/>
          <w:u w:val="single"/>
        </w:rPr>
        <w:t xml:space="preserve">lost all electric power, and no outside assistance was available, and people could not evacuate by car because gasoline station pumps were inoperable due to lack of power, and municipal water and sanitation services stopped working, </w:t>
      </w:r>
      <w:r w:rsidRPr="009F5DCA">
        <w:rPr>
          <w:rFonts w:ascii="Calibri" w:hAnsi="Calibri" w:cs="Calibri"/>
          <w:b/>
          <w:bCs/>
          <w:sz w:val="22"/>
          <w:szCs w:val="22"/>
          <w:u w:val="single"/>
        </w:rPr>
        <w:t>what percent of the population would still be alive after one month?</w:t>
      </w:r>
      <w:r w:rsidRPr="00D80E74">
        <w:rPr>
          <w:rFonts w:ascii="Calibri" w:hAnsi="Calibri" w:cs="Calibri"/>
          <w:sz w:val="16"/>
          <w:szCs w:val="22"/>
        </w:rPr>
        <w:t xml:space="preserve">” he questioned. Aaronson argues that this is “a fiction,” and that he finds himself in the middle. “I tend to view this as a threat that we need to prevent from happening in the first place,” he says. To that end, </w:t>
      </w:r>
      <w:r w:rsidRPr="00B45E49">
        <w:rPr>
          <w:rFonts w:ascii="Calibri" w:hAnsi="Calibri" w:cs="Calibri"/>
          <w:b/>
          <w:bCs/>
          <w:sz w:val="22"/>
          <w:szCs w:val="22"/>
          <w:highlight w:val="green"/>
          <w:u w:val="single"/>
        </w:rPr>
        <w:t>space weather forecasting</w:t>
      </w:r>
      <w:r w:rsidRPr="00D80E74">
        <w:rPr>
          <w:rFonts w:ascii="Calibri" w:hAnsi="Calibri" w:cs="Calibri"/>
          <w:sz w:val="16"/>
          <w:szCs w:val="22"/>
        </w:rPr>
        <w:t xml:space="preserve"> — and international diplomacy — </w:t>
      </w:r>
      <w:r w:rsidRPr="00B45E49">
        <w:rPr>
          <w:rFonts w:ascii="Calibri" w:hAnsi="Calibri" w:cs="Calibri"/>
          <w:b/>
          <w:bCs/>
          <w:sz w:val="22"/>
          <w:szCs w:val="22"/>
          <w:highlight w:val="green"/>
          <w:u w:val="single"/>
        </w:rPr>
        <w:t xml:space="preserve">are </w:t>
      </w:r>
      <w:r w:rsidRPr="00D80E74">
        <w:rPr>
          <w:rFonts w:ascii="Calibri" w:hAnsi="Calibri" w:cs="Calibri"/>
          <w:b/>
          <w:bCs/>
          <w:sz w:val="22"/>
          <w:szCs w:val="22"/>
          <w:u w:val="single"/>
        </w:rPr>
        <w:t xml:space="preserve">our </w:t>
      </w:r>
      <w:r w:rsidRPr="00B45E49">
        <w:rPr>
          <w:rFonts w:ascii="Calibri" w:hAnsi="Calibri" w:cs="Calibri"/>
          <w:b/>
          <w:bCs/>
          <w:sz w:val="22"/>
          <w:szCs w:val="22"/>
          <w:highlight w:val="green"/>
          <w:u w:val="single"/>
        </w:rPr>
        <w:t xml:space="preserve">best weapons </w:t>
      </w:r>
      <w:r w:rsidRPr="00B45E49">
        <w:rPr>
          <w:rFonts w:ascii="Calibri" w:hAnsi="Calibri" w:cs="Calibri"/>
          <w:b/>
          <w:bCs/>
          <w:sz w:val="22"/>
          <w:szCs w:val="22"/>
          <w:u w:val="single"/>
        </w:rPr>
        <w:t xml:space="preserve">in the fight </w:t>
      </w:r>
      <w:r w:rsidRPr="00B45E49">
        <w:rPr>
          <w:rFonts w:ascii="Calibri" w:hAnsi="Calibri" w:cs="Calibri"/>
          <w:b/>
          <w:bCs/>
          <w:sz w:val="22"/>
          <w:szCs w:val="22"/>
          <w:highlight w:val="green"/>
          <w:u w:val="single"/>
        </w:rPr>
        <w:t xml:space="preserve">to save </w:t>
      </w:r>
      <w:r w:rsidRPr="00D80E74">
        <w:rPr>
          <w:rFonts w:ascii="Calibri" w:hAnsi="Calibri" w:cs="Calibri"/>
          <w:b/>
          <w:bCs/>
          <w:sz w:val="22"/>
          <w:szCs w:val="22"/>
          <w:u w:val="single"/>
        </w:rPr>
        <w:t xml:space="preserve">the </w:t>
      </w:r>
      <w:r w:rsidRPr="00B45E49">
        <w:rPr>
          <w:rFonts w:ascii="Calibri" w:hAnsi="Calibri" w:cs="Calibri"/>
          <w:b/>
          <w:bCs/>
          <w:sz w:val="22"/>
          <w:szCs w:val="22"/>
          <w:highlight w:val="green"/>
          <w:u w:val="single"/>
        </w:rPr>
        <w:t>grid</w:t>
      </w:r>
      <w:r w:rsidRPr="009F5DCA">
        <w:rPr>
          <w:rFonts w:ascii="Calibri" w:hAnsi="Calibri" w:cs="Calibri"/>
          <w:b/>
          <w:bCs/>
          <w:sz w:val="22"/>
          <w:szCs w:val="22"/>
          <w:u w:val="single"/>
        </w:rPr>
        <w:t xml:space="preserve">. </w:t>
      </w:r>
    </w:p>
    <w:p w14:paraId="3E0D9BE1" w14:textId="77777777" w:rsidR="00F55C19" w:rsidRPr="005A7BF4" w:rsidRDefault="00F55C19" w:rsidP="00F55C19">
      <w:pPr>
        <w:pStyle w:val="Heading4"/>
      </w:pPr>
      <w:r>
        <w:t xml:space="preserve">AND </w:t>
      </w:r>
      <w:r>
        <w:rPr>
          <w:u w:val="single"/>
        </w:rPr>
        <w:t>space weather catastrophes</w:t>
      </w:r>
      <w:r>
        <w:t xml:space="preserve"> ensure </w:t>
      </w:r>
      <w:r>
        <w:rPr>
          <w:u w:val="single"/>
        </w:rPr>
        <w:t>extinction</w:t>
      </w:r>
    </w:p>
    <w:p w14:paraId="2B21C980" w14:textId="77777777" w:rsidR="00F55C19" w:rsidRDefault="00F55C19" w:rsidP="00F55C19">
      <w:pPr>
        <w:spacing w:before="15" w:after="180" w:line="240" w:lineRule="auto"/>
        <w:rPr>
          <w:rFonts w:eastAsia="Times New Roman"/>
        </w:rPr>
      </w:pPr>
      <w:r>
        <w:rPr>
          <w:rFonts w:eastAsia="Times New Roman"/>
          <w:b/>
          <w:bCs/>
          <w:sz w:val="26"/>
          <w:szCs w:val="26"/>
        </w:rPr>
        <w:t>Rosen</w:t>
      </w:r>
      <w:r w:rsidRPr="008A3839">
        <w:rPr>
          <w:rFonts w:eastAsia="Times New Roman"/>
          <w:b/>
          <w:bCs/>
          <w:sz w:val="26"/>
          <w:szCs w:val="26"/>
        </w:rPr>
        <w:t>, </w:t>
      </w:r>
      <w:r>
        <w:rPr>
          <w:rFonts w:eastAsia="Times New Roman"/>
          <w:b/>
          <w:bCs/>
          <w:sz w:val="26"/>
          <w:szCs w:val="26"/>
        </w:rPr>
        <w:t>16</w:t>
      </w:r>
      <w:r w:rsidRPr="008A3839">
        <w:rPr>
          <w:rFonts w:eastAsia="Times New Roman"/>
        </w:rPr>
        <w:t> (</w:t>
      </w:r>
      <w:r>
        <w:rPr>
          <w:rFonts w:eastAsia="Times New Roman"/>
        </w:rPr>
        <w:t>Julia Rosen is a science reporter for the Los Angeles Times with a PhD in geology</w:t>
      </w:r>
      <w:r w:rsidRPr="008A3839">
        <w:rPr>
          <w:rFonts w:eastAsia="Times New Roman"/>
        </w:rPr>
        <w:t>, accessed on 10-</w:t>
      </w:r>
      <w:r>
        <w:rPr>
          <w:rFonts w:eastAsia="Times New Roman"/>
        </w:rPr>
        <w:t>20</w:t>
      </w:r>
      <w:r w:rsidRPr="008A3839">
        <w:rPr>
          <w:rFonts w:eastAsia="Times New Roman"/>
        </w:rPr>
        <w:t xml:space="preserve">-2021, </w:t>
      </w:r>
      <w:r>
        <w:rPr>
          <w:rFonts w:eastAsia="Times New Roman"/>
        </w:rPr>
        <w:t>Science.org</w:t>
      </w:r>
      <w:r w:rsidRPr="008A3839">
        <w:rPr>
          <w:rFonts w:eastAsia="Times New Roman"/>
        </w:rPr>
        <w:t xml:space="preserve">, </w:t>
      </w:r>
      <w:r>
        <w:rPr>
          <w:rFonts w:eastAsia="Times New Roman"/>
        </w:rPr>
        <w:t>7-14-2016, “</w:t>
      </w:r>
      <w:r w:rsidRPr="00A9541A">
        <w:rPr>
          <w:rFonts w:eastAsia="Times New Roman"/>
        </w:rPr>
        <w:t>Here's how the world could end—and what we can do about it</w:t>
      </w:r>
      <w:r w:rsidRPr="008A3839">
        <w:rPr>
          <w:rFonts w:eastAsia="Times New Roman"/>
        </w:rPr>
        <w:t xml:space="preserve">", </w:t>
      </w:r>
      <w:r w:rsidRPr="00A9541A">
        <w:rPr>
          <w:rFonts w:eastAsia="Times New Roman"/>
        </w:rPr>
        <w:t>https://www.science.org/content/article/here-s-how-world-could-end-and-what-we-can-do-about-it-rev2</w:t>
      </w:r>
      <w:r w:rsidRPr="008A3839">
        <w:rPr>
          <w:rFonts w:eastAsia="Times New Roman"/>
        </w:rPr>
        <w:t>, HBisevac)</w:t>
      </w:r>
    </w:p>
    <w:p w14:paraId="4A3C0745" w14:textId="77777777" w:rsidR="00F55C19" w:rsidRPr="00E20390" w:rsidRDefault="00F55C19" w:rsidP="00F55C19">
      <w:pPr>
        <w:spacing w:before="15" w:after="180" w:line="240" w:lineRule="auto"/>
        <w:rPr>
          <w:rFonts w:eastAsia="Times New Roman"/>
          <w:sz w:val="16"/>
        </w:rPr>
      </w:pPr>
      <w:r w:rsidRPr="000A7861">
        <w:rPr>
          <w:rFonts w:eastAsia="Times New Roman"/>
          <w:sz w:val="16"/>
        </w:rPr>
        <w:lastRenderedPageBreak/>
        <w:t xml:space="preserve">As end-of-humanity scenarios go, that bleak vision from Fritz Leiber’s 1951 short story “A Pail of Air” is a fairly remote possibility. </w:t>
      </w:r>
      <w:r w:rsidRPr="00DC3865">
        <w:rPr>
          <w:rFonts w:eastAsia="Times New Roman"/>
          <w:highlight w:val="green"/>
          <w:u w:val="single"/>
        </w:rPr>
        <w:t>Scholars</w:t>
      </w:r>
      <w:r w:rsidRPr="000A7861">
        <w:rPr>
          <w:rFonts w:eastAsia="Times New Roman"/>
          <w:sz w:val="16"/>
        </w:rPr>
        <w:t xml:space="preserve"> who ponder such things </w:t>
      </w:r>
      <w:r w:rsidRPr="00DC3865">
        <w:rPr>
          <w:rFonts w:eastAsia="Times New Roman"/>
          <w:highlight w:val="green"/>
          <w:u w:val="single"/>
        </w:rPr>
        <w:t>think</w:t>
      </w:r>
      <w:r w:rsidRPr="000A7861">
        <w:rPr>
          <w:rFonts w:eastAsia="Times New Roman"/>
          <w:sz w:val="16"/>
        </w:rPr>
        <w:t xml:space="preserve"> a self-induced </w:t>
      </w:r>
      <w:r w:rsidRPr="000A7861">
        <w:rPr>
          <w:rFonts w:eastAsia="Times New Roman"/>
          <w:u w:val="single"/>
        </w:rPr>
        <w:t xml:space="preserve">catastrophe such as </w:t>
      </w:r>
      <w:r w:rsidRPr="00DC3865">
        <w:rPr>
          <w:rFonts w:eastAsia="Times New Roman"/>
          <w:highlight w:val="green"/>
          <w:u w:val="single"/>
        </w:rPr>
        <w:t>nuc</w:t>
      </w:r>
      <w:r w:rsidRPr="00DC3865">
        <w:rPr>
          <w:rFonts w:eastAsia="Times New Roman"/>
          <w:u w:val="single"/>
        </w:rPr>
        <w:t>l</w:t>
      </w:r>
      <w:r w:rsidRPr="000A7861">
        <w:rPr>
          <w:rFonts w:eastAsia="Times New Roman"/>
          <w:u w:val="single"/>
        </w:rPr>
        <w:t xml:space="preserve">ear </w:t>
      </w:r>
      <w:r w:rsidRPr="00DC3865">
        <w:rPr>
          <w:rFonts w:eastAsia="Times New Roman"/>
          <w:highlight w:val="green"/>
          <w:u w:val="single"/>
        </w:rPr>
        <w:t>war</w:t>
      </w:r>
      <w:r w:rsidRPr="000A7861">
        <w:rPr>
          <w:rFonts w:eastAsia="Times New Roman"/>
          <w:u w:val="single"/>
        </w:rPr>
        <w:t xml:space="preserve"> </w:t>
      </w:r>
      <w:r w:rsidRPr="00DC3865">
        <w:rPr>
          <w:rFonts w:eastAsia="Times New Roman"/>
          <w:highlight w:val="green"/>
          <w:u w:val="single"/>
        </w:rPr>
        <w:t>or</w:t>
      </w:r>
      <w:r w:rsidRPr="000A7861">
        <w:rPr>
          <w:rFonts w:eastAsia="Times New Roman"/>
          <w:u w:val="single"/>
        </w:rPr>
        <w:t xml:space="preserve"> a bioengineered </w:t>
      </w:r>
      <w:r w:rsidRPr="00DC3865">
        <w:rPr>
          <w:rFonts w:eastAsia="Times New Roman"/>
          <w:highlight w:val="green"/>
          <w:u w:val="single"/>
        </w:rPr>
        <w:t>pandemic</w:t>
      </w:r>
      <w:r w:rsidRPr="000A7861">
        <w:rPr>
          <w:rFonts w:eastAsia="Times New Roman"/>
          <w:u w:val="single"/>
        </w:rPr>
        <w:t xml:space="preserve"> is </w:t>
      </w:r>
      <w:r w:rsidRPr="00DC3865">
        <w:rPr>
          <w:rFonts w:eastAsia="Times New Roman"/>
          <w:highlight w:val="green"/>
          <w:u w:val="single"/>
        </w:rPr>
        <w:t>most likely to do us</w:t>
      </w:r>
      <w:r w:rsidRPr="000A7861">
        <w:rPr>
          <w:rFonts w:eastAsia="Times New Roman"/>
          <w:u w:val="single"/>
        </w:rPr>
        <w:t xml:space="preserve"> in</w:t>
      </w:r>
      <w:r w:rsidRPr="000A7861">
        <w:rPr>
          <w:rFonts w:eastAsia="Times New Roman"/>
          <w:sz w:val="16"/>
        </w:rPr>
        <w:t xml:space="preserve">. </w:t>
      </w:r>
      <w:r w:rsidRPr="00DC3865">
        <w:rPr>
          <w:rFonts w:eastAsia="Times New Roman"/>
          <w:highlight w:val="green"/>
          <w:u w:val="single"/>
        </w:rPr>
        <w:t>However</w:t>
      </w:r>
      <w:r w:rsidRPr="000A7861">
        <w:rPr>
          <w:rFonts w:eastAsia="Times New Roman"/>
          <w:u w:val="single"/>
        </w:rPr>
        <w:t xml:space="preserve">, a number of other extreme </w:t>
      </w:r>
      <w:r w:rsidRPr="00DC3865">
        <w:rPr>
          <w:rFonts w:eastAsia="Times New Roman"/>
          <w:b/>
          <w:bCs/>
          <w:highlight w:val="green"/>
          <w:u w:val="single"/>
        </w:rPr>
        <w:t>natural hazards</w:t>
      </w:r>
      <w:r w:rsidRPr="000A7861">
        <w:rPr>
          <w:rFonts w:eastAsia="Times New Roman"/>
          <w:sz w:val="16"/>
        </w:rPr>
        <w:t xml:space="preserve">—including threats </w:t>
      </w:r>
      <w:r w:rsidRPr="00DC3865">
        <w:rPr>
          <w:rFonts w:eastAsia="Times New Roman"/>
          <w:highlight w:val="green"/>
          <w:u w:val="single"/>
        </w:rPr>
        <w:t xml:space="preserve">from </w:t>
      </w:r>
      <w:r w:rsidRPr="00DC3865">
        <w:rPr>
          <w:rFonts w:eastAsia="Times New Roman"/>
          <w:b/>
          <w:bCs/>
          <w:highlight w:val="green"/>
          <w:u w:val="single"/>
        </w:rPr>
        <w:t>space</w:t>
      </w:r>
      <w:r w:rsidRPr="000A7861">
        <w:rPr>
          <w:rFonts w:eastAsia="Times New Roman"/>
          <w:sz w:val="16"/>
        </w:rPr>
        <w:t xml:space="preserve"> and geologic upheavals here on Earth—</w:t>
      </w:r>
      <w:r w:rsidRPr="00DC3865">
        <w:rPr>
          <w:rFonts w:eastAsia="Times New Roman"/>
          <w:highlight w:val="green"/>
          <w:u w:val="single"/>
        </w:rPr>
        <w:t>could</w:t>
      </w:r>
      <w:r w:rsidRPr="000A7861">
        <w:rPr>
          <w:rFonts w:eastAsia="Times New Roman"/>
          <w:u w:val="single"/>
        </w:rPr>
        <w:t xml:space="preserve"> </w:t>
      </w:r>
      <w:r w:rsidRPr="00DC3865">
        <w:rPr>
          <w:rFonts w:eastAsia="Times New Roman"/>
          <w:highlight w:val="green"/>
          <w:u w:val="single"/>
        </w:rPr>
        <w:t>still</w:t>
      </w:r>
      <w:r w:rsidRPr="000A7861">
        <w:rPr>
          <w:rFonts w:eastAsia="Times New Roman"/>
          <w:u w:val="single"/>
        </w:rPr>
        <w:t xml:space="preserve"> </w:t>
      </w:r>
      <w:r w:rsidRPr="00DC3865">
        <w:rPr>
          <w:rFonts w:eastAsia="Times New Roman"/>
          <w:b/>
          <w:bCs/>
          <w:highlight w:val="green"/>
          <w:u w:val="single"/>
        </w:rPr>
        <w:t>derail life</w:t>
      </w:r>
      <w:r w:rsidRPr="000A7861">
        <w:rPr>
          <w:rFonts w:eastAsia="Times New Roman"/>
          <w:u w:val="single"/>
        </w:rPr>
        <w:t xml:space="preserve"> as we know it, </w:t>
      </w:r>
      <w:r w:rsidRPr="00DC3865">
        <w:rPr>
          <w:rFonts w:eastAsia="Times New Roman"/>
          <w:b/>
          <w:bCs/>
          <w:highlight w:val="green"/>
          <w:u w:val="single"/>
        </w:rPr>
        <w:t>unraveling</w:t>
      </w:r>
      <w:r w:rsidRPr="000A7861">
        <w:rPr>
          <w:rFonts w:eastAsia="Times New Roman"/>
          <w:sz w:val="16"/>
        </w:rPr>
        <w:t xml:space="preserve"> advanced </w:t>
      </w:r>
      <w:r w:rsidRPr="00DC3865">
        <w:rPr>
          <w:rFonts w:eastAsia="Times New Roman"/>
          <w:b/>
          <w:bCs/>
          <w:highlight w:val="green"/>
          <w:u w:val="single"/>
        </w:rPr>
        <w:t>civilization</w:t>
      </w:r>
      <w:r w:rsidRPr="000A7861">
        <w:rPr>
          <w:rFonts w:eastAsia="Times New Roman"/>
          <w:u w:val="single"/>
        </w:rPr>
        <w:t xml:space="preserve">, </w:t>
      </w:r>
      <w:r w:rsidRPr="00DC3865">
        <w:rPr>
          <w:rFonts w:eastAsia="Times New Roman"/>
          <w:b/>
          <w:bCs/>
          <w:highlight w:val="green"/>
          <w:u w:val="single"/>
        </w:rPr>
        <w:t>wipi</w:t>
      </w:r>
      <w:r w:rsidRPr="00DC3865">
        <w:rPr>
          <w:rFonts w:eastAsia="Times New Roman"/>
          <w:b/>
          <w:bCs/>
          <w:u w:val="single"/>
        </w:rPr>
        <w:t xml:space="preserve">ng </w:t>
      </w:r>
      <w:r w:rsidRPr="00DC3865">
        <w:rPr>
          <w:rFonts w:eastAsia="Times New Roman"/>
          <w:b/>
          <w:bCs/>
          <w:highlight w:val="green"/>
          <w:u w:val="single"/>
        </w:rPr>
        <w:t>out billions</w:t>
      </w:r>
      <w:r w:rsidRPr="000A7861">
        <w:rPr>
          <w:rFonts w:eastAsia="Times New Roman"/>
          <w:u w:val="single"/>
        </w:rPr>
        <w:t xml:space="preserve"> of people, </w:t>
      </w:r>
      <w:r w:rsidRPr="000A7861">
        <w:rPr>
          <w:rFonts w:eastAsia="Times New Roman"/>
          <w:sz w:val="16"/>
        </w:rPr>
        <w:t>or potentially</w:t>
      </w:r>
      <w:r w:rsidRPr="000A7861">
        <w:rPr>
          <w:rFonts w:eastAsia="Times New Roman"/>
          <w:u w:val="single"/>
        </w:rPr>
        <w:t xml:space="preserve"> </w:t>
      </w:r>
      <w:r w:rsidRPr="00DC3865">
        <w:rPr>
          <w:rFonts w:eastAsia="Times New Roman"/>
          <w:highlight w:val="green"/>
          <w:u w:val="single"/>
        </w:rPr>
        <w:t xml:space="preserve">even </w:t>
      </w:r>
      <w:r w:rsidRPr="00DC3865">
        <w:rPr>
          <w:rFonts w:eastAsia="Times New Roman"/>
          <w:b/>
          <w:bCs/>
          <w:highlight w:val="green"/>
          <w:u w:val="single"/>
        </w:rPr>
        <w:t>exterminating</w:t>
      </w:r>
      <w:r w:rsidRPr="00DC3865">
        <w:rPr>
          <w:rFonts w:eastAsia="Times New Roman"/>
          <w:highlight w:val="green"/>
          <w:u w:val="single"/>
        </w:rPr>
        <w:t xml:space="preserve"> our species</w:t>
      </w:r>
      <w:r w:rsidRPr="000A7861">
        <w:rPr>
          <w:rFonts w:eastAsia="Times New Roman"/>
          <w:sz w:val="16"/>
        </w:rPr>
        <w:t>. Yet there’s been surprisingly little research on the subject, says Anders Sandberg, a catastrophe researcher at the University of Oxford’s Future of Humanity Institute in the United Kingdom. Last he checked, “there are more papers about dung beetle reproduction than human extinction,” he says. “We might have our priorities slightly wrong.”</w:t>
      </w:r>
      <w:r>
        <w:rPr>
          <w:rFonts w:eastAsia="Times New Roman"/>
          <w:sz w:val="16"/>
        </w:rPr>
        <w:t xml:space="preserve"> </w:t>
      </w:r>
      <w:r w:rsidRPr="00DC3865">
        <w:rPr>
          <w:rFonts w:eastAsia="Times New Roman"/>
          <w:sz w:val="16"/>
        </w:rPr>
        <w:t xml:space="preserve">Frequent, moderately severe disasters such as earthquakes attract far more funding than low-probability apocalyptic ones. </w:t>
      </w:r>
      <w:r w:rsidRPr="000A7861">
        <w:rPr>
          <w:rFonts w:eastAsia="Times New Roman"/>
          <w:u w:val="single"/>
        </w:rPr>
        <w:t>Prejudice may also be at work</w:t>
      </w:r>
      <w:r w:rsidRPr="00DC3865">
        <w:rPr>
          <w:rFonts w:eastAsia="Times New Roman"/>
          <w:sz w:val="16"/>
        </w:rPr>
        <w:t xml:space="preserve">; for instance, </w:t>
      </w:r>
      <w:r w:rsidRPr="00DC3865">
        <w:rPr>
          <w:rFonts w:eastAsia="Times New Roman"/>
          <w:u w:val="single"/>
        </w:rPr>
        <w:t>scientists who pioneered studies of asteroid and comet impacts complained about confronting a pervasive “giggle factor.”</w:t>
      </w:r>
      <w:r w:rsidRPr="00DC3865">
        <w:rPr>
          <w:rFonts w:eastAsia="Times New Roman"/>
          <w:sz w:val="16"/>
        </w:rPr>
        <w:t xml:space="preserve"> </w:t>
      </w:r>
      <w:r w:rsidRPr="000A7861">
        <w:rPr>
          <w:rFonts w:eastAsia="Times New Roman"/>
          <w:u w:val="single"/>
        </w:rPr>
        <w:t>Consciously or unconsciously</w:t>
      </w:r>
      <w:r w:rsidRPr="00DC3865">
        <w:rPr>
          <w:rFonts w:eastAsia="Times New Roman"/>
          <w:sz w:val="16"/>
        </w:rPr>
        <w:t xml:space="preserve">, Sandberg says, </w:t>
      </w:r>
      <w:r w:rsidRPr="00DC3865">
        <w:rPr>
          <w:rFonts w:eastAsia="Times New Roman"/>
          <w:u w:val="single"/>
        </w:rPr>
        <w:t>many researchers consider catastrophic risks the province of fiction or fantasy</w:t>
      </w:r>
      <w:r w:rsidRPr="00DC3865">
        <w:rPr>
          <w:rFonts w:eastAsia="Times New Roman"/>
          <w:sz w:val="16"/>
        </w:rPr>
        <w:t xml:space="preserve">—not serious science. A handful of researchers, however, persist in thinking the unthinkable. </w:t>
      </w:r>
      <w:r w:rsidRPr="00DC3865">
        <w:rPr>
          <w:rFonts w:eastAsia="Times New Roman"/>
          <w:highlight w:val="green"/>
          <w:u w:val="single"/>
        </w:rPr>
        <w:t xml:space="preserve">With enough </w:t>
      </w:r>
      <w:r w:rsidRPr="008C7697">
        <w:rPr>
          <w:rFonts w:eastAsia="Times New Roman"/>
          <w:b/>
          <w:bCs/>
          <w:highlight w:val="green"/>
          <w:u w:val="single"/>
        </w:rPr>
        <w:t>knowledge</w:t>
      </w:r>
      <w:r w:rsidRPr="00DC3865">
        <w:rPr>
          <w:rFonts w:eastAsia="Times New Roman"/>
          <w:u w:val="single"/>
        </w:rPr>
        <w:t xml:space="preserve"> </w:t>
      </w:r>
      <w:r w:rsidRPr="008C7697">
        <w:rPr>
          <w:rFonts w:eastAsia="Times New Roman"/>
          <w:highlight w:val="green"/>
          <w:u w:val="single"/>
        </w:rPr>
        <w:t>and</w:t>
      </w:r>
      <w:r w:rsidRPr="00DC3865">
        <w:rPr>
          <w:rFonts w:eastAsia="Times New Roman"/>
          <w:u w:val="single"/>
        </w:rPr>
        <w:t xml:space="preserve"> proper </w:t>
      </w:r>
      <w:r w:rsidRPr="008C7697">
        <w:rPr>
          <w:rFonts w:eastAsia="Times New Roman"/>
          <w:b/>
          <w:bCs/>
          <w:highlight w:val="green"/>
          <w:u w:val="single"/>
        </w:rPr>
        <w:t>planning</w:t>
      </w:r>
      <w:r w:rsidRPr="00DC3865">
        <w:rPr>
          <w:rFonts w:eastAsia="Times New Roman"/>
          <w:u w:val="single"/>
        </w:rPr>
        <w:t xml:space="preserve">, they say, </w:t>
      </w:r>
      <w:r w:rsidRPr="008C7697">
        <w:rPr>
          <w:rFonts w:eastAsia="Times New Roman"/>
          <w:highlight w:val="green"/>
          <w:u w:val="single"/>
        </w:rPr>
        <w:t>it’s possible</w:t>
      </w:r>
      <w:r w:rsidRPr="00DC3865">
        <w:rPr>
          <w:rFonts w:eastAsia="Times New Roman"/>
          <w:u w:val="single"/>
        </w:rPr>
        <w:t xml:space="preserve"> </w:t>
      </w:r>
      <w:r w:rsidRPr="008C7697">
        <w:rPr>
          <w:rFonts w:eastAsia="Times New Roman"/>
          <w:highlight w:val="green"/>
          <w:u w:val="single"/>
        </w:rPr>
        <w:t>to</w:t>
      </w:r>
      <w:r w:rsidRPr="00DC3865">
        <w:rPr>
          <w:rFonts w:eastAsia="Times New Roman"/>
          <w:u w:val="single"/>
        </w:rPr>
        <w:t xml:space="preserve"> prepare for</w:t>
      </w:r>
      <w:r w:rsidRPr="00DC3865">
        <w:rPr>
          <w:rFonts w:eastAsia="Times New Roman"/>
          <w:sz w:val="16"/>
        </w:rPr>
        <w:t>—</w:t>
      </w:r>
      <w:r w:rsidRPr="00DC3865">
        <w:rPr>
          <w:rFonts w:eastAsia="Times New Roman"/>
          <w:u w:val="single"/>
        </w:rPr>
        <w:t>or</w:t>
      </w:r>
      <w:r w:rsidRPr="00DC3865">
        <w:rPr>
          <w:rFonts w:eastAsia="Times New Roman"/>
          <w:sz w:val="16"/>
        </w:rPr>
        <w:t xml:space="preserve"> in some cases </w:t>
      </w:r>
      <w:r w:rsidRPr="008C7697">
        <w:rPr>
          <w:rFonts w:eastAsia="Times New Roman"/>
          <w:highlight w:val="green"/>
          <w:u w:val="single"/>
        </w:rPr>
        <w:t>prevent</w:t>
      </w:r>
      <w:r w:rsidRPr="00DC3865">
        <w:rPr>
          <w:rFonts w:eastAsia="Times New Roman"/>
          <w:sz w:val="16"/>
        </w:rPr>
        <w:t xml:space="preserve">—rare but </w:t>
      </w:r>
      <w:r w:rsidRPr="008C7697">
        <w:rPr>
          <w:rFonts w:eastAsia="Times New Roman"/>
          <w:b/>
          <w:bCs/>
          <w:highlight w:val="green"/>
          <w:u w:val="single"/>
        </w:rPr>
        <w:t>devastating</w:t>
      </w:r>
      <w:r w:rsidRPr="00DC3865">
        <w:rPr>
          <w:rFonts w:eastAsia="Times New Roman"/>
          <w:u w:val="single"/>
        </w:rPr>
        <w:t xml:space="preserve"> </w:t>
      </w:r>
      <w:r w:rsidRPr="008C7697">
        <w:rPr>
          <w:rFonts w:eastAsia="Times New Roman"/>
          <w:b/>
          <w:bCs/>
          <w:highlight w:val="green"/>
          <w:u w:val="single"/>
        </w:rPr>
        <w:t>natural disasters</w:t>
      </w:r>
      <w:r w:rsidRPr="00DC3865">
        <w:rPr>
          <w:rFonts w:eastAsia="Times New Roman"/>
          <w:sz w:val="16"/>
        </w:rPr>
        <w:t xml:space="preserve">. Giggle all you want, but </w:t>
      </w:r>
      <w:r w:rsidRPr="00DC3865">
        <w:rPr>
          <w:rFonts w:eastAsia="Times New Roman"/>
          <w:u w:val="single"/>
        </w:rPr>
        <w:t xml:space="preserve">the </w:t>
      </w:r>
      <w:r w:rsidRPr="008C7697">
        <w:rPr>
          <w:rFonts w:eastAsia="Times New Roman"/>
          <w:b/>
          <w:bCs/>
          <w:highlight w:val="green"/>
          <w:u w:val="single"/>
        </w:rPr>
        <w:t xml:space="preserve">survival </w:t>
      </w:r>
      <w:r w:rsidRPr="008C7697">
        <w:rPr>
          <w:rFonts w:eastAsia="Times New Roman"/>
          <w:highlight w:val="green"/>
          <w:u w:val="single"/>
        </w:rPr>
        <w:t>of human civilization</w:t>
      </w:r>
      <w:r w:rsidRPr="00DC3865">
        <w:rPr>
          <w:rFonts w:eastAsia="Times New Roman"/>
          <w:u w:val="single"/>
        </w:rPr>
        <w:t xml:space="preserve"> could be </w:t>
      </w:r>
      <w:r w:rsidRPr="008C7697">
        <w:rPr>
          <w:rFonts w:eastAsia="Times New Roman"/>
          <w:b/>
          <w:bCs/>
          <w:highlight w:val="green"/>
          <w:u w:val="single"/>
        </w:rPr>
        <w:t>at stake</w:t>
      </w:r>
      <w:r w:rsidRPr="00DC3865">
        <w:rPr>
          <w:rFonts w:eastAsia="Times New Roman"/>
          <w:sz w:val="16"/>
        </w:rPr>
        <w:t>.</w:t>
      </w:r>
      <w:r>
        <w:rPr>
          <w:rFonts w:eastAsia="Times New Roman"/>
          <w:sz w:val="16"/>
        </w:rPr>
        <w:t xml:space="preserve"> </w:t>
      </w:r>
      <w:r w:rsidRPr="008C7697">
        <w:rPr>
          <w:rFonts w:eastAsia="Times New Roman"/>
          <w:sz w:val="16"/>
        </w:rPr>
        <w:t xml:space="preserve">Threat one: </w:t>
      </w:r>
      <w:r w:rsidRPr="00E20390">
        <w:rPr>
          <w:rFonts w:eastAsia="Times New Roman"/>
          <w:b/>
          <w:bCs/>
          <w:highlight w:val="green"/>
          <w:u w:val="single"/>
        </w:rPr>
        <w:t>Solar storms</w:t>
      </w:r>
      <w:r>
        <w:rPr>
          <w:rFonts w:eastAsia="Times New Roman"/>
          <w:sz w:val="16"/>
        </w:rPr>
        <w:t xml:space="preserve"> </w:t>
      </w:r>
      <w:r w:rsidRPr="008C7697">
        <w:rPr>
          <w:rFonts w:eastAsia="Times New Roman"/>
          <w:sz w:val="16"/>
        </w:rPr>
        <w:t xml:space="preserve">One threat to civilization could come not from too little sun, as in Leiber’s story, but from too much. Bill Murtagh has seen how it might start. On the morning of 23 July 2012, he sat before a colorful array of screens at the National Oceanic and Atmospheric Administration’s Space Weather Prediction Center in Boulder, Colorado, watching twin clouds of energetic particles—known as a </w:t>
      </w:r>
      <w:r w:rsidRPr="008C7697">
        <w:rPr>
          <w:rFonts w:eastAsia="Times New Roman"/>
          <w:b/>
          <w:bCs/>
          <w:u w:val="single"/>
        </w:rPr>
        <w:t>coronal mass ejection (</w:t>
      </w:r>
      <w:r w:rsidRPr="00E20390">
        <w:rPr>
          <w:rFonts w:eastAsia="Times New Roman"/>
          <w:b/>
          <w:bCs/>
          <w:u w:val="single"/>
        </w:rPr>
        <w:t>CME</w:t>
      </w:r>
      <w:r w:rsidRPr="008C7697">
        <w:rPr>
          <w:rFonts w:eastAsia="Times New Roman"/>
          <w:b/>
          <w:bCs/>
          <w:u w:val="single"/>
        </w:rPr>
        <w:t>)</w:t>
      </w:r>
      <w:r w:rsidRPr="008C7697">
        <w:rPr>
          <w:rFonts w:eastAsia="Times New Roman"/>
          <w:sz w:val="16"/>
        </w:rPr>
        <w:t>—erupt from the sun and barrel into space. A mere 19 hours later, the solar buckshot blazed past the spot where Earth had been just days before. If it had hit us, scientists say, we might still be reeling.</w:t>
      </w:r>
      <w:r>
        <w:rPr>
          <w:rFonts w:eastAsia="Times New Roman"/>
          <w:sz w:val="16"/>
        </w:rPr>
        <w:t xml:space="preserve"> </w:t>
      </w:r>
      <w:r w:rsidRPr="008C7697">
        <w:rPr>
          <w:rFonts w:eastAsia="Times New Roman"/>
          <w:sz w:val="16"/>
        </w:rPr>
        <w:t xml:space="preserve">Now the assistant director of space weather at the White House Office of Science and Technology Policy in Washington, D.C., Murtagh spends much of his time pondering solar eruptions. </w:t>
      </w:r>
      <w:r w:rsidRPr="008C7697">
        <w:rPr>
          <w:rFonts w:eastAsia="Times New Roman"/>
          <w:u w:val="single"/>
        </w:rPr>
        <w:t>CMEs</w:t>
      </w:r>
      <w:r w:rsidRPr="008C7697">
        <w:rPr>
          <w:rFonts w:eastAsia="Times New Roman"/>
          <w:sz w:val="16"/>
        </w:rPr>
        <w:t xml:space="preserve"> don’t harm human beings directly, and their </w:t>
      </w:r>
      <w:r w:rsidRPr="008C7697">
        <w:rPr>
          <w:rFonts w:eastAsia="Times New Roman"/>
          <w:u w:val="single"/>
        </w:rPr>
        <w:t xml:space="preserve">effects can be spectacular. By </w:t>
      </w:r>
      <w:r w:rsidRPr="0011064F">
        <w:rPr>
          <w:rFonts w:eastAsia="Times New Roman"/>
          <w:highlight w:val="green"/>
          <w:u w:val="single"/>
        </w:rPr>
        <w:t>funnel</w:t>
      </w:r>
      <w:r w:rsidRPr="008C7697">
        <w:rPr>
          <w:rFonts w:eastAsia="Times New Roman"/>
          <w:u w:val="single"/>
        </w:rPr>
        <w:t xml:space="preserve">ing </w:t>
      </w:r>
      <w:r w:rsidRPr="0011064F">
        <w:rPr>
          <w:rFonts w:eastAsia="Times New Roman"/>
          <w:b/>
          <w:bCs/>
          <w:highlight w:val="green"/>
          <w:u w:val="single"/>
        </w:rPr>
        <w:t>charged particles</w:t>
      </w:r>
      <w:r w:rsidRPr="0011064F">
        <w:rPr>
          <w:rFonts w:eastAsia="Times New Roman"/>
          <w:highlight w:val="green"/>
          <w:u w:val="single"/>
        </w:rPr>
        <w:t xml:space="preserve"> into</w:t>
      </w:r>
      <w:r w:rsidRPr="008C7697">
        <w:rPr>
          <w:rFonts w:eastAsia="Times New Roman"/>
          <w:u w:val="single"/>
        </w:rPr>
        <w:t xml:space="preserve"> Earth’s</w:t>
      </w:r>
      <w:r w:rsidRPr="008C7697">
        <w:rPr>
          <w:rFonts w:eastAsia="Times New Roman"/>
          <w:b/>
          <w:bCs/>
          <w:u w:val="single"/>
        </w:rPr>
        <w:t xml:space="preserve"> </w:t>
      </w:r>
      <w:r w:rsidRPr="0011064F">
        <w:rPr>
          <w:rFonts w:eastAsia="Times New Roman"/>
          <w:b/>
          <w:bCs/>
          <w:highlight w:val="green"/>
          <w:u w:val="single"/>
        </w:rPr>
        <w:t>magnetic field</w:t>
      </w:r>
      <w:r w:rsidRPr="008C7697">
        <w:rPr>
          <w:rFonts w:eastAsia="Times New Roman"/>
          <w:u w:val="single"/>
        </w:rPr>
        <w:t>, they</w:t>
      </w:r>
      <w:r w:rsidRPr="008C7697">
        <w:rPr>
          <w:rFonts w:eastAsia="Times New Roman"/>
          <w:sz w:val="16"/>
        </w:rPr>
        <w:t xml:space="preserve"> can </w:t>
      </w:r>
      <w:r w:rsidRPr="0011064F">
        <w:rPr>
          <w:rFonts w:eastAsia="Times New Roman"/>
          <w:highlight w:val="green"/>
          <w:u w:val="single"/>
        </w:rPr>
        <w:t xml:space="preserve">trigger </w:t>
      </w:r>
      <w:r w:rsidRPr="0011064F">
        <w:rPr>
          <w:rFonts w:eastAsia="Times New Roman"/>
          <w:b/>
          <w:bCs/>
          <w:highlight w:val="green"/>
          <w:u w:val="single"/>
        </w:rPr>
        <w:t>geomagnetic storms</w:t>
      </w:r>
      <w:r w:rsidRPr="008C7697">
        <w:rPr>
          <w:rFonts w:eastAsia="Times New Roman"/>
          <w:u w:val="single"/>
        </w:rPr>
        <w:t xml:space="preserve"> that</w:t>
      </w:r>
      <w:r w:rsidRPr="008C7697">
        <w:rPr>
          <w:rFonts w:eastAsia="Times New Roman"/>
          <w:sz w:val="16"/>
        </w:rPr>
        <w:t xml:space="preserve"> ignite dazzling auroral displays. But those storms can also </w:t>
      </w:r>
      <w:r w:rsidRPr="008C7697">
        <w:rPr>
          <w:rFonts w:eastAsia="Times New Roman"/>
          <w:u w:val="single"/>
        </w:rPr>
        <w:t>induce dangerous electrical currents in long-distance power lines</w:t>
      </w:r>
      <w:r w:rsidRPr="008C7697">
        <w:rPr>
          <w:rFonts w:eastAsia="Times New Roman"/>
          <w:sz w:val="16"/>
        </w:rPr>
        <w:t xml:space="preserve">. The currents last only a few minutes, but </w:t>
      </w:r>
      <w:r w:rsidRPr="008C7697">
        <w:rPr>
          <w:rFonts w:eastAsia="Times New Roman"/>
          <w:u w:val="single"/>
        </w:rPr>
        <w:t>they</w:t>
      </w:r>
      <w:r w:rsidRPr="008C7697">
        <w:rPr>
          <w:rFonts w:eastAsia="Times New Roman"/>
          <w:sz w:val="16"/>
        </w:rPr>
        <w:t xml:space="preserve"> can </w:t>
      </w:r>
      <w:r w:rsidRPr="0011064F">
        <w:rPr>
          <w:rFonts w:eastAsia="Times New Roman"/>
          <w:b/>
          <w:bCs/>
          <w:highlight w:val="green"/>
          <w:u w:val="single"/>
        </w:rPr>
        <w:t>take out electrical grids</w:t>
      </w:r>
      <w:r w:rsidRPr="008C7697">
        <w:rPr>
          <w:rFonts w:eastAsia="Times New Roman"/>
          <w:u w:val="single"/>
        </w:rPr>
        <w:t xml:space="preserve"> by destroying high-voltage transformers</w:t>
      </w:r>
      <w:r w:rsidRPr="008C7697">
        <w:rPr>
          <w:rFonts w:eastAsia="Times New Roman"/>
          <w:sz w:val="16"/>
        </w:rPr>
        <w:t>—particularly at high latitudes, where Earth’s magnetic field lines converge as they arc toward the surface.</w:t>
      </w:r>
      <w:r>
        <w:rPr>
          <w:rFonts w:eastAsia="Times New Roman"/>
          <w:sz w:val="16"/>
        </w:rPr>
        <w:t xml:space="preserve"> </w:t>
      </w:r>
      <w:r w:rsidRPr="0011064F">
        <w:rPr>
          <w:rFonts w:eastAsia="Times New Roman"/>
          <w:sz w:val="16"/>
          <w:szCs w:val="16"/>
        </w:rPr>
        <w:t>The worst CME event in recent history struck in 1989, frying a transformer in New Jersey and leaving 6 million people in Quebec province in Canada without power. The largest one on record—the Carrington Event of 1859, named after the U.K. astronomer who witnessed the accompanying solar flare—was up to 10 times more intense. It sent searing currents racing through telegraph cables, sparking fires and shocking operators, while the northern lights danced as far south as Cuba.</w:t>
      </w:r>
      <w:r>
        <w:rPr>
          <w:rFonts w:eastAsia="Times New Roman"/>
          <w:sz w:val="16"/>
        </w:rPr>
        <w:t xml:space="preserve"> </w:t>
      </w:r>
      <w:r w:rsidRPr="0011064F">
        <w:rPr>
          <w:rFonts w:eastAsia="Times New Roman"/>
          <w:sz w:val="16"/>
        </w:rPr>
        <w:t xml:space="preserve">“It was awesome,” says Patricia Reiff, a space physicist at Rice University in Houston, Texas. But </w:t>
      </w:r>
      <w:r w:rsidRPr="0011064F">
        <w:rPr>
          <w:rFonts w:eastAsia="Times New Roman"/>
          <w:u w:val="single"/>
        </w:rPr>
        <w:t>if a</w:t>
      </w:r>
      <w:r w:rsidRPr="0011064F">
        <w:rPr>
          <w:rFonts w:eastAsia="Times New Roman"/>
          <w:sz w:val="16"/>
        </w:rPr>
        <w:t xml:space="preserve">nother </w:t>
      </w:r>
      <w:r w:rsidRPr="0011064F">
        <w:rPr>
          <w:rFonts w:eastAsia="Times New Roman"/>
          <w:u w:val="single"/>
        </w:rPr>
        <w:t>storm</w:t>
      </w:r>
      <w:r w:rsidRPr="0011064F">
        <w:rPr>
          <w:rFonts w:eastAsia="Times New Roman"/>
          <w:sz w:val="16"/>
        </w:rPr>
        <w:t xml:space="preserve"> that size </w:t>
      </w:r>
      <w:r w:rsidRPr="0011064F">
        <w:rPr>
          <w:rFonts w:eastAsia="Times New Roman"/>
          <w:u w:val="single"/>
        </w:rPr>
        <w:t>struck today’s infrastructure</w:t>
      </w:r>
      <w:r w:rsidRPr="0011064F">
        <w:rPr>
          <w:rFonts w:eastAsia="Times New Roman"/>
          <w:sz w:val="16"/>
        </w:rPr>
        <w:t>, she says, “</w:t>
      </w:r>
      <w:r w:rsidRPr="0011064F">
        <w:rPr>
          <w:rFonts w:eastAsia="Times New Roman"/>
          <w:u w:val="single"/>
        </w:rPr>
        <w:t>there would be tremendous consequences</w:t>
      </w:r>
      <w:r w:rsidRPr="0011064F">
        <w:rPr>
          <w:rFonts w:eastAsia="Times New Roman"/>
          <w:sz w:val="16"/>
        </w:rPr>
        <w:t>.”</w:t>
      </w:r>
      <w:r>
        <w:rPr>
          <w:rFonts w:eastAsia="Times New Roman"/>
          <w:sz w:val="16"/>
        </w:rPr>
        <w:t xml:space="preserve"> </w:t>
      </w:r>
      <w:r w:rsidRPr="00E20390">
        <w:rPr>
          <w:rFonts w:eastAsia="Times New Roman"/>
          <w:sz w:val="16"/>
        </w:rPr>
        <w:t xml:space="preserve">Some researchers fear that </w:t>
      </w:r>
      <w:r w:rsidRPr="0011064F">
        <w:rPr>
          <w:rFonts w:eastAsia="Times New Roman"/>
          <w:u w:val="single"/>
        </w:rPr>
        <w:t xml:space="preserve">another </w:t>
      </w:r>
      <w:r w:rsidRPr="00E20390">
        <w:rPr>
          <w:rFonts w:eastAsia="Times New Roman"/>
          <w:u w:val="single"/>
        </w:rPr>
        <w:t>Carrington-like event</w:t>
      </w:r>
      <w:r w:rsidRPr="0011064F">
        <w:rPr>
          <w:rFonts w:eastAsia="Times New Roman"/>
          <w:u w:val="single"/>
        </w:rPr>
        <w:t xml:space="preserve"> could destroy tens to hundreds of transformers, plunging vast portions of entire continents into the dark for weeks or months—perhaps even years</w:t>
      </w:r>
      <w:r w:rsidRPr="00E20390">
        <w:rPr>
          <w:rFonts w:eastAsia="Times New Roman"/>
          <w:sz w:val="16"/>
        </w:rPr>
        <w:t xml:space="preserve">, Murtagh says. That’s because the custom-built, house-sized replacement transformers can’t be bought off the shelf. Transformer manufacturers maintain that such fears are overblown and that most equipment would survive. But Thomas Overbye, an electrical engineer at the University of Illinois, Urbana-Champaign, says nobody knows for sure. “We don’t have a lot of data associated with large storms because they are very rare,” he says. What’s clear is that </w:t>
      </w:r>
      <w:r w:rsidRPr="00E20390">
        <w:rPr>
          <w:rFonts w:eastAsia="Times New Roman"/>
          <w:b/>
          <w:bCs/>
          <w:u w:val="single"/>
        </w:rPr>
        <w:t>wid</w:t>
      </w:r>
      <w:r w:rsidRPr="00E20390">
        <w:rPr>
          <w:rFonts w:eastAsia="Times New Roman"/>
          <w:b/>
          <w:bCs/>
          <w:highlight w:val="green"/>
          <w:u w:val="single"/>
        </w:rPr>
        <w:t>espread blackouts</w:t>
      </w:r>
      <w:r w:rsidRPr="00E20390">
        <w:rPr>
          <w:rFonts w:eastAsia="Times New Roman"/>
          <w:highlight w:val="green"/>
          <w:u w:val="single"/>
        </w:rPr>
        <w:t xml:space="preserve"> could be </w:t>
      </w:r>
      <w:r w:rsidRPr="00E20390">
        <w:rPr>
          <w:rFonts w:eastAsia="Times New Roman"/>
          <w:b/>
          <w:bCs/>
          <w:highlight w:val="green"/>
          <w:u w:val="single"/>
        </w:rPr>
        <w:t>catastrophic</w:t>
      </w:r>
      <w:r w:rsidRPr="00E20390">
        <w:rPr>
          <w:rFonts w:eastAsia="Times New Roman"/>
          <w:sz w:val="16"/>
          <w:highlight w:val="green"/>
        </w:rPr>
        <w:t>,</w:t>
      </w:r>
      <w:r w:rsidRPr="00E20390">
        <w:rPr>
          <w:rFonts w:eastAsia="Times New Roman"/>
          <w:sz w:val="16"/>
        </w:rPr>
        <w:t xml:space="preserve"> especially in countries that depend on highly developed electrical grids. “</w:t>
      </w:r>
      <w:r w:rsidRPr="00E20390">
        <w:rPr>
          <w:rFonts w:eastAsia="Times New Roman"/>
          <w:highlight w:val="green"/>
          <w:u w:val="single"/>
        </w:rPr>
        <w:t>We’ve done</w:t>
      </w:r>
      <w:r w:rsidRPr="00E20390">
        <w:rPr>
          <w:rFonts w:eastAsia="Times New Roman"/>
          <w:u w:val="single"/>
        </w:rPr>
        <w:t xml:space="preserve"> a </w:t>
      </w:r>
      <w:r w:rsidRPr="00E20390">
        <w:rPr>
          <w:rFonts w:eastAsia="Times New Roman"/>
          <w:highlight w:val="green"/>
          <w:u w:val="single"/>
        </w:rPr>
        <w:t>marvelous</w:t>
      </w:r>
      <w:r w:rsidRPr="00E20390">
        <w:rPr>
          <w:rFonts w:eastAsia="Times New Roman"/>
          <w:u w:val="single"/>
        </w:rPr>
        <w:t xml:space="preserve"> job </w:t>
      </w:r>
      <w:r w:rsidRPr="00E20390">
        <w:rPr>
          <w:rFonts w:eastAsia="Times New Roman"/>
          <w:highlight w:val="green"/>
          <w:u w:val="single"/>
        </w:rPr>
        <w:t xml:space="preserve">creating a </w:t>
      </w:r>
      <w:r w:rsidRPr="00E20390">
        <w:rPr>
          <w:rFonts w:eastAsia="Times New Roman"/>
          <w:b/>
          <w:bCs/>
          <w:highlight w:val="green"/>
          <w:u w:val="single"/>
        </w:rPr>
        <w:t>great vulnerability</w:t>
      </w:r>
      <w:r w:rsidRPr="00E20390">
        <w:rPr>
          <w:rFonts w:eastAsia="Times New Roman"/>
          <w:u w:val="single"/>
        </w:rPr>
        <w:t xml:space="preserve"> to this threat</w:t>
      </w:r>
      <w:r w:rsidRPr="00E20390">
        <w:rPr>
          <w:rFonts w:eastAsia="Times New Roman"/>
          <w:sz w:val="16"/>
        </w:rPr>
        <w:t xml:space="preserve">,” Murtagh says. </w:t>
      </w:r>
      <w:r w:rsidRPr="00E20390">
        <w:rPr>
          <w:rFonts w:eastAsia="Times New Roman"/>
          <w:u w:val="single"/>
        </w:rPr>
        <w:t xml:space="preserve">Information technologies, fuel pipelines, water pumps, ATMs, </w:t>
      </w:r>
      <w:r w:rsidRPr="00E20390">
        <w:rPr>
          <w:rFonts w:eastAsia="Times New Roman"/>
          <w:highlight w:val="green"/>
          <w:u w:val="single"/>
        </w:rPr>
        <w:t xml:space="preserve">everything with a plug would be </w:t>
      </w:r>
      <w:r w:rsidRPr="00E20390">
        <w:rPr>
          <w:rFonts w:eastAsia="Times New Roman"/>
          <w:b/>
          <w:bCs/>
          <w:highlight w:val="green"/>
          <w:u w:val="single"/>
        </w:rPr>
        <w:t>rendered useless</w:t>
      </w:r>
      <w:r w:rsidRPr="00E20390">
        <w:rPr>
          <w:rFonts w:eastAsia="Times New Roman"/>
          <w:sz w:val="16"/>
        </w:rPr>
        <w:t>. “</w:t>
      </w:r>
      <w:r w:rsidRPr="00E20390">
        <w:rPr>
          <w:rFonts w:eastAsia="Times New Roman"/>
          <w:u w:val="single"/>
        </w:rPr>
        <w:t>That’s going to affect our ability to govern</w:t>
      </w:r>
      <w:r w:rsidRPr="00E20390">
        <w:rPr>
          <w:rFonts w:eastAsia="Times New Roman"/>
          <w:sz w:val="16"/>
        </w:rPr>
        <w:t xml:space="preserve"> the country,” Murtagh says.</w:t>
      </w:r>
    </w:p>
    <w:p w14:paraId="592E8624" w14:textId="77777777" w:rsidR="00F55C19" w:rsidRPr="00F55C19" w:rsidRDefault="00F55C19" w:rsidP="00F55C19"/>
    <w:p w14:paraId="5D1F0403" w14:textId="77777777" w:rsidR="003461A7" w:rsidRPr="00233B7D" w:rsidRDefault="003461A7" w:rsidP="003461A7"/>
    <w:p w14:paraId="270C9452" w14:textId="71A9674E" w:rsidR="003D0B77" w:rsidRDefault="003D0B77" w:rsidP="003461A7">
      <w:pPr>
        <w:pStyle w:val="Heading4"/>
      </w:pPr>
      <w:r>
        <w:t xml:space="preserve">Scenario </w:t>
      </w:r>
      <w:r w:rsidR="00851C07">
        <w:t>2</w:t>
      </w:r>
      <w:r>
        <w:t xml:space="preserve">: </w:t>
      </w:r>
      <w:r w:rsidR="00664EA1">
        <w:t xml:space="preserve">Miscalc </w:t>
      </w:r>
    </w:p>
    <w:p w14:paraId="0D62D490" w14:textId="77777777" w:rsidR="00664EA1" w:rsidRPr="00175DBB" w:rsidRDefault="00664EA1" w:rsidP="00664EA1">
      <w:pPr>
        <w:pStyle w:val="Heading4"/>
      </w:pPr>
      <w:r w:rsidRPr="00175DBB">
        <w:t xml:space="preserve">Debris triggers </w:t>
      </w:r>
      <w:r w:rsidRPr="00175DBB">
        <w:rPr>
          <w:u w:val="single"/>
        </w:rPr>
        <w:t>miscalculated war</w:t>
      </w:r>
      <w:r w:rsidRPr="00175DBB">
        <w:t>.</w:t>
      </w:r>
    </w:p>
    <w:p w14:paraId="23814EDD" w14:textId="77777777" w:rsidR="00664EA1" w:rsidRPr="00175DBB" w:rsidRDefault="00664EA1" w:rsidP="00664EA1">
      <w:r w:rsidRPr="00175DBB">
        <w:t xml:space="preserve">Peter </w:t>
      </w:r>
      <w:r w:rsidRPr="00175DBB">
        <w:rPr>
          <w:rStyle w:val="Style13ptBold"/>
        </w:rPr>
        <w:t>Dockrill 16</w:t>
      </w:r>
      <w:r w:rsidRPr="00175DBB">
        <w:t xml:space="preserve">. Award-winning science &amp; technology journalist. “Space Junk Accidents Could Trigger Armed Conflict, Study Finds.” </w:t>
      </w:r>
      <w:hyperlink r:id="rId7" w:history="1">
        <w:r w:rsidRPr="00175DBB">
          <w:rPr>
            <w:rStyle w:val="Hyperlink"/>
          </w:rPr>
          <w:t>https://www.sciencealert.com/space-junk-accidents-could-trigger-armed-conflict-expert-warns</w:t>
        </w:r>
      </w:hyperlink>
      <w:r w:rsidRPr="00175DBB">
        <w:t xml:space="preserve">. </w:t>
      </w:r>
    </w:p>
    <w:p w14:paraId="32BB30C1" w14:textId="77777777" w:rsidR="00664EA1" w:rsidRPr="00175DBB" w:rsidRDefault="00664EA1" w:rsidP="00664EA1">
      <w:pPr>
        <w:rPr>
          <w:rStyle w:val="StyleUnderline"/>
        </w:rPr>
      </w:pPr>
      <w:r w:rsidRPr="00175DBB">
        <w:rPr>
          <w:rStyle w:val="StyleUnderline"/>
        </w:rPr>
        <w:t xml:space="preserve">The increasingly </w:t>
      </w:r>
      <w:r w:rsidRPr="009B68E9">
        <w:rPr>
          <w:rStyle w:val="StyleUnderline"/>
          <w:highlight w:val="green"/>
        </w:rPr>
        <w:t>crowded space in Earth's low orbit</w:t>
      </w:r>
      <w:r w:rsidRPr="00175DBB">
        <w:rPr>
          <w:rStyle w:val="StyleUnderline"/>
        </w:rPr>
        <w:t xml:space="preserve"> could </w:t>
      </w:r>
      <w:r w:rsidRPr="009B68E9">
        <w:rPr>
          <w:rStyle w:val="StyleUnderline"/>
          <w:highlight w:val="green"/>
        </w:rPr>
        <w:t xml:space="preserve">set the stage for an </w:t>
      </w:r>
      <w:r w:rsidRPr="009B68E9">
        <w:rPr>
          <w:rStyle w:val="Emphasis"/>
          <w:highlight w:val="green"/>
        </w:rPr>
        <w:t>international armed conflict</w:t>
      </w:r>
      <w:r w:rsidRPr="00175DBB">
        <w:rPr>
          <w:sz w:val="14"/>
        </w:rPr>
        <w:t xml:space="preserve">, says a new study. Researchers from the Russian Academy of Sciences warn </w:t>
      </w:r>
      <w:r w:rsidRPr="00175DBB">
        <w:rPr>
          <w:rStyle w:val="StyleUnderline"/>
        </w:rPr>
        <w:t xml:space="preserve">that </w:t>
      </w:r>
      <w:r w:rsidRPr="009B68E9">
        <w:rPr>
          <w:rStyle w:val="StyleUnderline"/>
          <w:highlight w:val="green"/>
        </w:rPr>
        <w:t>accidents</w:t>
      </w:r>
      <w:r w:rsidRPr="00175DBB">
        <w:rPr>
          <w:rStyle w:val="StyleUnderline"/>
        </w:rPr>
        <w:t xml:space="preserve"> stemming </w:t>
      </w:r>
      <w:r w:rsidRPr="009B68E9">
        <w:rPr>
          <w:rStyle w:val="StyleUnderline"/>
          <w:highlight w:val="green"/>
        </w:rPr>
        <w:t>from</w:t>
      </w:r>
      <w:r w:rsidRPr="00175DBB">
        <w:rPr>
          <w:rStyle w:val="StyleUnderline"/>
        </w:rPr>
        <w:t xml:space="preserve"> the steady rise in </w:t>
      </w:r>
      <w:r w:rsidRPr="009B68E9">
        <w:rPr>
          <w:rStyle w:val="StyleUnderline"/>
          <w:highlight w:val="green"/>
        </w:rPr>
        <w:lastRenderedPageBreak/>
        <w:t>space junk</w:t>
      </w:r>
      <w:r w:rsidRPr="00175DBB">
        <w:rPr>
          <w:rStyle w:val="StyleUnderline"/>
        </w:rPr>
        <w:t xml:space="preserve"> floating around the planet </w:t>
      </w:r>
      <w:r w:rsidRPr="009B68E9">
        <w:rPr>
          <w:rStyle w:val="StyleUnderline"/>
          <w:highlight w:val="green"/>
        </w:rPr>
        <w:t xml:space="preserve">could incite </w:t>
      </w:r>
      <w:r w:rsidRPr="009B68E9">
        <w:rPr>
          <w:rStyle w:val="Emphasis"/>
          <w:highlight w:val="green"/>
        </w:rPr>
        <w:t xml:space="preserve">political </w:t>
      </w:r>
      <w:r w:rsidRPr="00175DBB">
        <w:rPr>
          <w:rStyle w:val="Emphasis"/>
        </w:rPr>
        <w:t>rows</w:t>
      </w:r>
      <w:r w:rsidRPr="00175DBB">
        <w:rPr>
          <w:rStyle w:val="StyleUnderline"/>
        </w:rPr>
        <w:t xml:space="preserve"> and even </w:t>
      </w:r>
      <w:r w:rsidRPr="009B68E9">
        <w:rPr>
          <w:rStyle w:val="Emphasis"/>
          <w:highlight w:val="green"/>
        </w:rPr>
        <w:t>warfare</w:t>
      </w:r>
      <w:r w:rsidRPr="009B68E9">
        <w:rPr>
          <w:rStyle w:val="StyleUnderline"/>
          <w:highlight w:val="green"/>
        </w:rPr>
        <w:t>, with nations</w:t>
      </w:r>
      <w:r w:rsidRPr="00175DBB">
        <w:rPr>
          <w:rStyle w:val="StyleUnderline"/>
        </w:rPr>
        <w:t xml:space="preserve"> potentially </w:t>
      </w:r>
      <w:r w:rsidRPr="009B68E9">
        <w:rPr>
          <w:rStyle w:val="Emphasis"/>
          <w:highlight w:val="green"/>
        </w:rPr>
        <w:t>mistaking debris</w:t>
      </w:r>
      <w:r w:rsidRPr="00175DBB">
        <w:rPr>
          <w:rStyle w:val="StyleUnderline"/>
        </w:rPr>
        <w:t xml:space="preserve">-caused incidents </w:t>
      </w:r>
      <w:r w:rsidRPr="009B68E9">
        <w:rPr>
          <w:rStyle w:val="StyleUnderline"/>
          <w:highlight w:val="green"/>
        </w:rPr>
        <w:t>as</w:t>
      </w:r>
      <w:r w:rsidRPr="00175DBB">
        <w:rPr>
          <w:rStyle w:val="StyleUnderline"/>
        </w:rPr>
        <w:t xml:space="preserve"> the results of </w:t>
      </w:r>
      <w:r w:rsidRPr="009B68E9">
        <w:rPr>
          <w:rStyle w:val="Emphasis"/>
          <w:highlight w:val="green"/>
        </w:rPr>
        <w:t>intentional aggressive acts</w:t>
      </w:r>
      <w:r w:rsidRPr="00175DBB">
        <w:rPr>
          <w:rStyle w:val="Emphasis"/>
        </w:rPr>
        <w:t xml:space="preserve"> </w:t>
      </w:r>
      <w:r w:rsidRPr="00175DBB">
        <w:rPr>
          <w:rStyle w:val="StyleUnderline"/>
        </w:rPr>
        <w:t xml:space="preserve">by others. </w:t>
      </w:r>
      <w:r w:rsidRPr="00175DBB">
        <w:rPr>
          <w:sz w:val="14"/>
        </w:rPr>
        <w:t xml:space="preserve">In a paper published in Acta Astronautica, the </w:t>
      </w:r>
      <w:r w:rsidRPr="00175DBB">
        <w:rPr>
          <w:rStyle w:val="StyleUnderline"/>
        </w:rPr>
        <w:t xml:space="preserve">team suggests that space </w:t>
      </w:r>
      <w:r w:rsidRPr="009B68E9">
        <w:rPr>
          <w:rStyle w:val="StyleUnderline"/>
          <w:highlight w:val="green"/>
        </w:rPr>
        <w:t>debris</w:t>
      </w:r>
      <w:r w:rsidRPr="00175DBB">
        <w:rPr>
          <w:rStyle w:val="StyleUnderline"/>
        </w:rPr>
        <w:t xml:space="preserve"> in the form of spent rocket parts and other fragments of hardware hurtling at high speed </w:t>
      </w:r>
      <w:r w:rsidRPr="009B68E9">
        <w:rPr>
          <w:rStyle w:val="StyleUnderline"/>
          <w:highlight w:val="green"/>
        </w:rPr>
        <w:t>pose a "</w:t>
      </w:r>
      <w:r w:rsidRPr="009B68E9">
        <w:rPr>
          <w:rStyle w:val="Emphasis"/>
          <w:highlight w:val="green"/>
        </w:rPr>
        <w:t>special political danger</w:t>
      </w:r>
      <w:r w:rsidRPr="009B68E9">
        <w:rPr>
          <w:rStyle w:val="StyleUnderline"/>
          <w:highlight w:val="green"/>
        </w:rPr>
        <w:t xml:space="preserve">" that could </w:t>
      </w:r>
      <w:r w:rsidRPr="009B68E9">
        <w:rPr>
          <w:rStyle w:val="Emphasis"/>
          <w:highlight w:val="green"/>
        </w:rPr>
        <w:t>dangerously escalate</w:t>
      </w:r>
      <w:r w:rsidRPr="00175DBB">
        <w:rPr>
          <w:rStyle w:val="StyleUnderline"/>
        </w:rPr>
        <w:t xml:space="preserve"> </w:t>
      </w:r>
      <w:r w:rsidRPr="009B68E9">
        <w:rPr>
          <w:rStyle w:val="StyleUnderline"/>
          <w:highlight w:val="green"/>
        </w:rPr>
        <w:t>tensions between nations.</w:t>
      </w:r>
      <w:r w:rsidRPr="00175DBB">
        <w:rPr>
          <w:rStyle w:val="StyleUnderline"/>
        </w:rPr>
        <w:t xml:space="preserve"> </w:t>
      </w:r>
      <w:r w:rsidRPr="00175DBB">
        <w:rPr>
          <w:sz w:val="14"/>
        </w:rPr>
        <w:t xml:space="preserve">According to the study, </w:t>
      </w:r>
      <w:r w:rsidRPr="00175DBB">
        <w:rPr>
          <w:rStyle w:val="StyleUnderline"/>
        </w:rPr>
        <w:t xml:space="preserve">destructive impacts caused by random </w:t>
      </w:r>
      <w:r w:rsidRPr="009B68E9">
        <w:rPr>
          <w:rStyle w:val="StyleUnderline"/>
          <w:highlight w:val="green"/>
        </w:rPr>
        <w:t>space junk cannot</w:t>
      </w:r>
      <w:r w:rsidRPr="00175DBB">
        <w:rPr>
          <w:rStyle w:val="StyleUnderline"/>
        </w:rPr>
        <w:t xml:space="preserve"> easily </w:t>
      </w:r>
      <w:r w:rsidRPr="009B68E9">
        <w:rPr>
          <w:rStyle w:val="StyleUnderline"/>
          <w:highlight w:val="green"/>
        </w:rPr>
        <w:t>be told apart from military attacks.</w:t>
      </w:r>
      <w:r w:rsidRPr="00175DBB">
        <w:rPr>
          <w:sz w:val="14"/>
        </w:rPr>
        <w:t xml:space="preserve"> "</w:t>
      </w:r>
      <w:r w:rsidRPr="00175DBB">
        <w:rPr>
          <w:rStyle w:val="StyleUnderline"/>
        </w:rPr>
        <w:t>The owner of the impacted and destroyed satellite can hardly quickly determine the real cause of the accident</w:t>
      </w:r>
      <w:r w:rsidRPr="00175DBB">
        <w:rPr>
          <w:sz w:val="14"/>
        </w:rPr>
        <w:t xml:space="preserve">," the authors write. </w:t>
      </w:r>
      <w:r w:rsidRPr="009B68E9">
        <w:rPr>
          <w:rStyle w:val="StyleUnderline"/>
          <w:highlight w:val="green"/>
        </w:rPr>
        <w:t>The risks</w:t>
      </w:r>
      <w:r w:rsidRPr="00175DBB">
        <w:rPr>
          <w:rStyle w:val="StyleUnderline"/>
        </w:rPr>
        <w:t xml:space="preserve"> of such an event occurring </w:t>
      </w:r>
      <w:r w:rsidRPr="009B68E9">
        <w:rPr>
          <w:rStyle w:val="StyleUnderline"/>
          <w:highlight w:val="green"/>
        </w:rPr>
        <w:t xml:space="preserve">are compounded by the </w:t>
      </w:r>
      <w:r w:rsidRPr="009B68E9">
        <w:rPr>
          <w:rStyle w:val="Emphasis"/>
          <w:highlight w:val="green"/>
        </w:rPr>
        <w:t>sheer volume</w:t>
      </w:r>
      <w:r w:rsidRPr="009B68E9">
        <w:rPr>
          <w:rStyle w:val="StyleUnderline"/>
          <w:highlight w:val="green"/>
        </w:rPr>
        <w:t xml:space="preserve"> of debris</w:t>
      </w:r>
      <w:r w:rsidRPr="00175DBB">
        <w:rPr>
          <w:rStyle w:val="StyleUnderline"/>
        </w:rPr>
        <w:t xml:space="preserve"> now orbiting Earth. Recent figures from NASA indicate that there are more than 500,000 pieces of space junk currently being tracked in orbit, travelling at speeds up to 28,160 km/h</w:t>
      </w:r>
      <w:r w:rsidRPr="00175DBB">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75DBB">
        <w:rPr>
          <w:rStyle w:val="StyleUnderline"/>
        </w:rPr>
        <w:t xml:space="preserve">NASA estimates that there are millions of undetectable pieces of debris in orbit that are too small to be monitored. But </w:t>
      </w:r>
      <w:r w:rsidRPr="009B68E9">
        <w:rPr>
          <w:rStyle w:val="StyleUnderline"/>
          <w:highlight w:val="green"/>
        </w:rPr>
        <w:t>even extremely small fragments</w:t>
      </w:r>
      <w:r w:rsidRPr="00175DBB">
        <w:rPr>
          <w:rStyle w:val="StyleUnderline"/>
        </w:rPr>
        <w:t xml:space="preserve"> such as these pose a threat – in fact, they're considered </w:t>
      </w:r>
      <w:r w:rsidRPr="009B68E9">
        <w:rPr>
          <w:rStyle w:val="StyleUnderline"/>
          <w:highlight w:val="green"/>
        </w:rPr>
        <w:t>a greater risk than</w:t>
      </w:r>
      <w:r w:rsidRPr="00175DBB">
        <w:rPr>
          <w:rStyle w:val="StyleUnderline"/>
        </w:rPr>
        <w:t xml:space="preserve"> </w:t>
      </w:r>
      <w:r w:rsidRPr="009B68E9">
        <w:rPr>
          <w:rStyle w:val="StyleUnderline"/>
          <w:highlight w:val="green"/>
        </w:rPr>
        <w:t>trackable debris</w:t>
      </w:r>
      <w:r w:rsidRPr="00175DBB">
        <w:rPr>
          <w:rStyle w:val="StyleUnderline"/>
        </w:rPr>
        <w:t xml:space="preserve">, as </w:t>
      </w:r>
      <w:r w:rsidRPr="009B68E9">
        <w:rPr>
          <w:rStyle w:val="StyleUnderline"/>
          <w:highlight w:val="green"/>
        </w:rPr>
        <w:t xml:space="preserve">their </w:t>
      </w:r>
      <w:r w:rsidRPr="009B68E9">
        <w:rPr>
          <w:rStyle w:val="Emphasis"/>
          <w:highlight w:val="green"/>
        </w:rPr>
        <w:t>invisible status</w:t>
      </w:r>
      <w:r w:rsidRPr="009B68E9">
        <w:rPr>
          <w:rStyle w:val="StyleUnderline"/>
          <w:highlight w:val="green"/>
        </w:rPr>
        <w:t xml:space="preserve"> means</w:t>
      </w:r>
      <w:r w:rsidRPr="00175DBB">
        <w:rPr>
          <w:rStyle w:val="StyleUnderline"/>
        </w:rPr>
        <w:t xml:space="preserve"> spacecraft and </w:t>
      </w:r>
      <w:r w:rsidRPr="009B68E9">
        <w:rPr>
          <w:rStyle w:val="StyleUnderline"/>
          <w:highlight w:val="green"/>
        </w:rPr>
        <w:t>satellites can't</w:t>
      </w:r>
      <w:r w:rsidRPr="00175DBB">
        <w:rPr>
          <w:rStyle w:val="StyleUnderline"/>
        </w:rPr>
        <w:t xml:space="preserve"> do anything to </w:t>
      </w:r>
      <w:r w:rsidRPr="009B68E9">
        <w:rPr>
          <w:rStyle w:val="StyleUnderline"/>
          <w:highlight w:val="green"/>
        </w:rPr>
        <w:t xml:space="preserve">avoid them </w:t>
      </w:r>
      <w:r w:rsidRPr="009B68E9">
        <w:rPr>
          <w:rStyle w:val="Emphasis"/>
          <w:highlight w:val="green"/>
        </w:rPr>
        <w:t>until it's too late.</w:t>
      </w:r>
      <w:r w:rsidRPr="00175DBB">
        <w:rPr>
          <w:sz w:val="14"/>
        </w:rPr>
        <w:t xml:space="preserve"> As NASA observed in 2013:</w:t>
      </w:r>
      <w:r w:rsidRPr="00175DBB">
        <w:rPr>
          <w:rStyle w:val="StyleUnderline"/>
        </w:rPr>
        <w:t xml:space="preserve"> </w:t>
      </w:r>
      <w:r w:rsidRPr="00175DBB">
        <w:rPr>
          <w:sz w:val="14"/>
        </w:rPr>
        <w:t>"</w:t>
      </w:r>
      <w:r w:rsidRPr="00175DBB">
        <w:rPr>
          <w:rStyle w:val="StyleUnderline"/>
        </w:rPr>
        <w:t>Even tiny paint flecks can damage a spacecraft when travelling at these velocities</w:t>
      </w:r>
      <w:r w:rsidRPr="00175DBB">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9B68E9">
        <w:rPr>
          <w:rStyle w:val="StyleUnderline"/>
          <w:highlight w:val="green"/>
        </w:rPr>
        <w:t>While we may have been lucky</w:t>
      </w:r>
      <w:r w:rsidRPr="00175DBB">
        <w:rPr>
          <w:rStyle w:val="StyleUnderline"/>
        </w:rPr>
        <w:t xml:space="preserve"> in the past, </w:t>
      </w:r>
      <w:r w:rsidRPr="009B68E9">
        <w:rPr>
          <w:rStyle w:val="Emphasis"/>
          <w:highlight w:val="green"/>
        </w:rPr>
        <w:t>we can't rely on that to continue</w:t>
      </w:r>
      <w:r w:rsidRPr="00175DBB">
        <w:rPr>
          <w:sz w:val="14"/>
        </w:rPr>
        <w:t xml:space="preserve">. The study by the Russian team </w:t>
      </w:r>
      <w:r w:rsidRPr="00175DBB">
        <w:rPr>
          <w:rStyle w:val="StyleUnderline"/>
        </w:rPr>
        <w:t xml:space="preserve">cites the repeated sudden </w:t>
      </w:r>
      <w:r w:rsidRPr="009B68E9">
        <w:rPr>
          <w:rStyle w:val="StyleUnderline"/>
          <w:highlight w:val="green"/>
        </w:rPr>
        <w:t>failures of defence satellites in past decades</w:t>
      </w:r>
      <w:r w:rsidRPr="00175DBB">
        <w:rPr>
          <w:rStyle w:val="StyleUnderline"/>
        </w:rPr>
        <w:t xml:space="preserve"> that were never explained. The researchers attribute </w:t>
      </w:r>
      <w:r w:rsidRPr="009B68E9">
        <w:rPr>
          <w:rStyle w:val="StyleUnderline"/>
          <w:highlight w:val="green"/>
        </w:rPr>
        <w:t>two possible causes:</w:t>
      </w:r>
      <w:r w:rsidRPr="00175DBB">
        <w:rPr>
          <w:rStyle w:val="StyleUnderline"/>
        </w:rPr>
        <w:t xml:space="preserve"> either unrecorded </w:t>
      </w:r>
      <w:r w:rsidRPr="009B68E9">
        <w:rPr>
          <w:rStyle w:val="StyleUnderline"/>
          <w:highlight w:val="green"/>
        </w:rPr>
        <w:t xml:space="preserve">collisions with space junk, or aggressive actions from adversaries. "This is a </w:t>
      </w:r>
      <w:r w:rsidRPr="009B68E9">
        <w:rPr>
          <w:rStyle w:val="Emphasis"/>
          <w:highlight w:val="green"/>
        </w:rPr>
        <w:t>politically dangerous dilemma</w:t>
      </w:r>
      <w:r w:rsidRPr="00175DBB">
        <w:rPr>
          <w:rStyle w:val="StyleUnderline"/>
        </w:rPr>
        <w:t>," the authors write.</w:t>
      </w:r>
    </w:p>
    <w:p w14:paraId="524A25FE" w14:textId="77777777" w:rsidR="00664EA1" w:rsidRPr="00175DBB" w:rsidRDefault="00664EA1" w:rsidP="00664EA1">
      <w:pPr>
        <w:pStyle w:val="Heading4"/>
        <w:rPr>
          <w:rStyle w:val="Style13ptBold"/>
          <w:b/>
          <w:bCs w:val="0"/>
        </w:rPr>
      </w:pPr>
      <w:r w:rsidRPr="00175DBB">
        <w:rPr>
          <w:rStyle w:val="Style13ptBold"/>
          <w:b/>
        </w:rPr>
        <w:t>It goes nuclear.</w:t>
      </w:r>
    </w:p>
    <w:p w14:paraId="01A05EDD" w14:textId="77777777" w:rsidR="00664EA1" w:rsidRPr="00175DBB" w:rsidRDefault="00664EA1" w:rsidP="00664EA1">
      <w:r w:rsidRPr="00175DBB">
        <w:rPr>
          <w:rStyle w:val="Style13ptBold"/>
        </w:rPr>
        <w:t>Johnson 14 –</w:t>
      </w:r>
      <w:r w:rsidRPr="00175DBB">
        <w:rPr>
          <w:rFonts w:eastAsia="Times New Roman"/>
          <w:b/>
          <w:bCs/>
          <w:color w:val="000000"/>
          <w:sz w:val="17"/>
          <w:szCs w:val="17"/>
          <w:shd w:val="clear" w:color="auto" w:fill="FFFFFF"/>
        </w:rPr>
        <w:t xml:space="preserve"> (</w:t>
      </w:r>
      <w:r w:rsidRPr="00175DBB">
        <w:t xml:space="preserve">Les Johnson is a Baen science fiction author, popular science writer, and NASA technologist. 2014, “Living without satellites” </w:t>
      </w:r>
      <w:hyperlink r:id="rId8" w:history="1">
        <w:r w:rsidRPr="00175DBB">
          <w:rPr>
            <w:rStyle w:val="Hyperlink"/>
          </w:rPr>
          <w:t>https://www.baen.com/living_without_satellites</w:t>
        </w:r>
      </w:hyperlink>
      <w:r w:rsidRPr="00175DBB">
        <w:t>)</w:t>
      </w:r>
    </w:p>
    <w:p w14:paraId="4404F61F" w14:textId="2FCDCDA6" w:rsidR="00664EA1" w:rsidRDefault="00664EA1" w:rsidP="00664EA1">
      <w:pPr>
        <w:rPr>
          <w:rStyle w:val="StyleUnderline"/>
        </w:rPr>
      </w:pPr>
      <w:r w:rsidRPr="009B68E9">
        <w:rPr>
          <w:rStyle w:val="StyleUnderline"/>
          <w:highlight w:val="green"/>
        </w:rPr>
        <w:t>Satellite</w:t>
      </w:r>
      <w:r w:rsidRPr="00175DBB">
        <w:rPr>
          <w:rStyle w:val="StyleUnderline"/>
        </w:rPr>
        <w:t xml:space="preserve"> imagery is </w:t>
      </w:r>
      <w:r w:rsidRPr="009B68E9">
        <w:rPr>
          <w:rStyle w:val="StyleUnderline"/>
          <w:highlight w:val="green"/>
        </w:rPr>
        <w:t>used by</w:t>
      </w:r>
      <w:r w:rsidRPr="00175DBB">
        <w:rPr>
          <w:rStyle w:val="StyleUnderline"/>
        </w:rPr>
        <w:t xml:space="preserve"> the </w:t>
      </w:r>
      <w:r w:rsidRPr="009B68E9">
        <w:rPr>
          <w:rStyle w:val="StyleUnderline"/>
          <w:highlight w:val="green"/>
        </w:rPr>
        <w:t>military</w:t>
      </w:r>
      <w:r w:rsidRPr="00175DBB">
        <w:rPr>
          <w:rStyle w:val="StyleUnderline"/>
        </w:rPr>
        <w:t xml:space="preserve"> and</w:t>
      </w:r>
      <w:r w:rsidRPr="00175DBB">
        <w:rPr>
          <w:sz w:val="14"/>
        </w:rPr>
        <w:t xml:space="preserve"> our </w:t>
      </w:r>
      <w:r w:rsidRPr="00175DBB">
        <w:rPr>
          <w:rStyle w:val="StyleUnderline"/>
        </w:rPr>
        <w:t xml:space="preserve">political leaders </w:t>
      </w:r>
      <w:r w:rsidRPr="009B68E9">
        <w:rPr>
          <w:rStyle w:val="StyleUnderline"/>
          <w:highlight w:val="green"/>
        </w:rPr>
        <w:t>to maintain</w:t>
      </w:r>
      <w:r w:rsidRPr="00175DBB">
        <w:rPr>
          <w:rStyle w:val="StyleUnderline"/>
        </w:rPr>
        <w:t xml:space="preserve"> the </w:t>
      </w:r>
      <w:r w:rsidRPr="009B68E9">
        <w:rPr>
          <w:rStyle w:val="StyleUnderline"/>
          <w:highlight w:val="green"/>
        </w:rPr>
        <w:t>peace</w:t>
      </w:r>
      <w:r w:rsidRPr="00175DBB">
        <w:rPr>
          <w:sz w:val="14"/>
        </w:rPr>
        <w:t xml:space="preserve">. </w:t>
      </w:r>
      <w:r w:rsidRPr="00175DBB">
        <w:rPr>
          <w:rStyle w:val="StyleUnderline"/>
        </w:rPr>
        <w:t>When</w:t>
      </w:r>
      <w:r w:rsidRPr="00175DBB">
        <w:rPr>
          <w:sz w:val="14"/>
        </w:rPr>
        <w:t xml:space="preserve"> your </w:t>
      </w:r>
      <w:r w:rsidRPr="00175DBB">
        <w:rPr>
          <w:rStyle w:val="StyleUnderline"/>
        </w:rPr>
        <w:t xml:space="preserve">potential adversaries can’t hide what they’re doing, where their armies are moving and what they are doing with their civilian and military infrastructure, then the </w:t>
      </w:r>
      <w:r w:rsidRPr="009B68E9">
        <w:rPr>
          <w:rStyle w:val="StyleUnderline"/>
          <w:highlight w:val="green"/>
        </w:rPr>
        <w:t>danger of</w:t>
      </w:r>
      <w:r w:rsidRPr="00175DBB">
        <w:rPr>
          <w:rStyle w:val="StyleUnderline"/>
        </w:rPr>
        <w:t xml:space="preserve"> surprise </w:t>
      </w:r>
      <w:r w:rsidRPr="009B68E9">
        <w:rPr>
          <w:rStyle w:val="StyleUnderline"/>
          <w:highlight w:val="green"/>
        </w:rPr>
        <w:t>attack is diminished</w:t>
      </w:r>
      <w:r w:rsidRPr="00175DBB">
        <w:rPr>
          <w:sz w:val="14"/>
        </w:rPr>
        <w:t xml:space="preserve">. </w:t>
      </w:r>
      <w:r w:rsidRPr="00175DBB">
        <w:rPr>
          <w:rStyle w:val="StyleUnderline"/>
        </w:rPr>
        <w:t>In</w:t>
      </w:r>
      <w:r w:rsidRPr="00175DBB">
        <w:rPr>
          <w:sz w:val="14"/>
        </w:rPr>
        <w:t xml:space="preserve"> our </w:t>
      </w:r>
      <w:r w:rsidRPr="00175DBB">
        <w:rPr>
          <w:rStyle w:val="StyleUnderline"/>
        </w:rPr>
        <w:t>nuclear age with instant death only minutes away by missile attack</w:t>
      </w:r>
      <w:r w:rsidRPr="00175DBB">
        <w:rPr>
          <w:sz w:val="14"/>
        </w:rPr>
        <w:t xml:space="preserve">, the doctrine of Mutual Assured Destruction </w:t>
      </w:r>
      <w:r w:rsidRPr="009B68E9">
        <w:rPr>
          <w:rStyle w:val="Emphasis"/>
          <w:highlight w:val="green"/>
        </w:rPr>
        <w:t xml:space="preserve">(MAD) only works if both sides know </w:t>
      </w:r>
      <w:r w:rsidRPr="00175DBB">
        <w:rPr>
          <w:rStyle w:val="Emphasis"/>
        </w:rPr>
        <w:t xml:space="preserve">whether or not </w:t>
      </w:r>
      <w:r w:rsidRPr="009B68E9">
        <w:rPr>
          <w:rStyle w:val="Emphasis"/>
          <w:highlight w:val="green"/>
        </w:rPr>
        <w:t>they are being attacked</w:t>
      </w:r>
      <w:r w:rsidRPr="00175DBB">
        <w:rPr>
          <w:rStyle w:val="Emphasis"/>
        </w:rPr>
        <w:t>.</w:t>
      </w:r>
      <w:r w:rsidRPr="00175DBB">
        <w:rPr>
          <w:sz w:val="14"/>
        </w:rPr>
        <w:t xml:space="preserve"> The launch of missiles or a bomber fleet </w:t>
      </w:r>
      <w:r w:rsidRPr="00175DBB">
        <w:rPr>
          <w:rStyle w:val="StyleUnderline"/>
        </w:rPr>
        <w:t>can easily be seen from space far in advance of either reaching their potential targets halfway around the globe</w:t>
      </w:r>
      <w:r w:rsidRPr="00175DBB">
        <w:rPr>
          <w:sz w:val="14"/>
        </w:rPr>
        <w:t xml:space="preserve">. The </w:t>
      </w:r>
      <w:r w:rsidRPr="00175DBB">
        <w:rPr>
          <w:rStyle w:val="StyleUnderline"/>
        </w:rPr>
        <w:t xml:space="preserve">danger of surprise attack is therefore small, </w:t>
      </w:r>
      <w:r w:rsidRPr="009B68E9">
        <w:rPr>
          <w:rStyle w:val="StyleUnderline"/>
          <w:highlight w:val="green"/>
        </w:rPr>
        <w:t>making</w:t>
      </w:r>
      <w:r w:rsidRPr="00175DBB">
        <w:rPr>
          <w:rStyle w:val="StyleUnderline"/>
        </w:rPr>
        <w:t xml:space="preserve"> an </w:t>
      </w:r>
      <w:r w:rsidRPr="009B68E9">
        <w:rPr>
          <w:rStyle w:val="Emphasis"/>
          <w:highlight w:val="green"/>
        </w:rPr>
        <w:t>accidental war</w:t>
      </w:r>
      <w:r w:rsidRPr="009B68E9">
        <w:rPr>
          <w:rStyle w:val="StyleUnderline"/>
          <w:highlight w:val="green"/>
        </w:rPr>
        <w:t xml:space="preserve"> far less likely</w:t>
      </w:r>
      <w:r w:rsidRPr="00175DBB">
        <w:rPr>
          <w:rStyle w:val="StyleUnderline"/>
        </w:rPr>
        <w:t xml:space="preserve">. </w:t>
      </w:r>
      <w:r w:rsidRPr="00175DBB">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9B68E9">
        <w:rPr>
          <w:rStyle w:val="Emphasis"/>
          <w:highlight w:val="green"/>
        </w:rPr>
        <w:t>security</w:t>
      </w:r>
      <w:r w:rsidRPr="00175DBB">
        <w:rPr>
          <w:rStyle w:val="Emphasis"/>
        </w:rPr>
        <w:t xml:space="preserve"> of countries </w:t>
      </w:r>
      <w:r w:rsidRPr="00175DBB">
        <w:rPr>
          <w:sz w:val="14"/>
        </w:rPr>
        <w:t>in the developed world</w:t>
      </w:r>
      <w:r w:rsidRPr="00175DBB">
        <w:rPr>
          <w:rStyle w:val="Emphasis"/>
        </w:rPr>
        <w:t xml:space="preserve"> are now </w:t>
      </w:r>
      <w:r w:rsidRPr="009B68E9">
        <w:rPr>
          <w:rStyle w:val="Emphasis"/>
          <w:highlight w:val="green"/>
        </w:rPr>
        <w:t>dependent on space satellites</w:t>
      </w:r>
      <w:r w:rsidRPr="00175DBB">
        <w:rPr>
          <w:sz w:val="14"/>
        </w:rPr>
        <w:t xml:space="preserve">. We space advocates should celebrate our success and be terrified of it at the same time. </w:t>
      </w:r>
      <w:r w:rsidRPr="009B68E9">
        <w:rPr>
          <w:rStyle w:val="StyleUnderline"/>
          <w:highlight w:val="green"/>
        </w:rPr>
        <w:t>Should we lose</w:t>
      </w:r>
      <w:r w:rsidRPr="00175DBB">
        <w:rPr>
          <w:rStyle w:val="StyleUnderline"/>
        </w:rPr>
        <w:t xml:space="preserve"> these fragile </w:t>
      </w:r>
      <w:r w:rsidRPr="009B68E9">
        <w:rPr>
          <w:rStyle w:val="StyleUnderline"/>
          <w:highlight w:val="green"/>
        </w:rPr>
        <w:t>assets in space</w:t>
      </w:r>
      <w:r w:rsidRPr="00175DBB">
        <w:rPr>
          <w:rStyle w:val="StyleUnderline"/>
        </w:rPr>
        <w:t>,</w:t>
      </w:r>
      <w:r w:rsidRPr="00175DBB">
        <w:rPr>
          <w:sz w:val="14"/>
        </w:rPr>
        <w:t xml:space="preserve"> our </w:t>
      </w:r>
      <w:r w:rsidRPr="00175DBB">
        <w:rPr>
          <w:rStyle w:val="StyleUnderline"/>
        </w:rPr>
        <w:t>economy would experience a disruption like no other: ship, air and train travel would stop and only restart/operate in a much-reduced capacity for years (GPS loss)</w:t>
      </w:r>
      <w:r w:rsidRPr="00175DBB">
        <w:rPr>
          <w:sz w:val="14"/>
        </w:rPr>
        <w:t xml:space="preserve">. Many banking and retail transactions would cease (VSAT loss). Distribution of news and vital national information would be crippled (communications satellite loss). </w:t>
      </w:r>
      <w:r w:rsidRPr="009B68E9">
        <w:rPr>
          <w:rStyle w:val="Emphasis"/>
          <w:highlight w:val="green"/>
        </w:rPr>
        <w:t>Lives would be</w:t>
      </w:r>
      <w:r w:rsidRPr="00175DBB">
        <w:rPr>
          <w:rStyle w:val="Emphasis"/>
        </w:rPr>
        <w:t xml:space="preserve"> put </w:t>
      </w:r>
      <w:r w:rsidRPr="009B68E9">
        <w:rPr>
          <w:rStyle w:val="Emphasis"/>
          <w:highlight w:val="green"/>
        </w:rPr>
        <w:t>at risk</w:t>
      </w:r>
      <w:r w:rsidRPr="00175DBB">
        <w:rPr>
          <w:rStyle w:val="StyleUnderline"/>
        </w:rPr>
        <w:t xml:space="preserve"> and the productivity of our farming would dramatically decrease (weather satellite loss). The </w:t>
      </w:r>
      <w:r w:rsidRPr="009B68E9">
        <w:rPr>
          <w:rStyle w:val="StyleUnderline"/>
          <w:highlight w:val="green"/>
        </w:rPr>
        <w:t>risk of</w:t>
      </w:r>
      <w:r w:rsidRPr="00175DBB">
        <w:rPr>
          <w:rStyle w:val="StyleUnderline"/>
        </w:rPr>
        <w:t xml:space="preserve"> war, including </w:t>
      </w:r>
      <w:r w:rsidRPr="009B68E9">
        <w:rPr>
          <w:rStyle w:val="Emphasis"/>
          <w:highlight w:val="green"/>
        </w:rPr>
        <w:t>nuclear war, would increase</w:t>
      </w:r>
      <w:r w:rsidRPr="00175DBB">
        <w:rPr>
          <w:rStyle w:val="StyleUnderline"/>
        </w:rPr>
        <w:t xml:space="preserve"> (loss of spy satellites) </w:t>
      </w:r>
      <w:r w:rsidRPr="009B68E9">
        <w:rPr>
          <w:rStyle w:val="StyleUnderline"/>
          <w:highlight w:val="green"/>
        </w:rPr>
        <w:t>and</w:t>
      </w:r>
      <w:r w:rsidRPr="00175DBB">
        <w:rPr>
          <w:rStyle w:val="StyleUnderline"/>
        </w:rPr>
        <w:t xml:space="preserve"> our </w:t>
      </w:r>
      <w:r w:rsidRPr="009B68E9">
        <w:rPr>
          <w:rStyle w:val="StyleUnderline"/>
          <w:highlight w:val="green"/>
        </w:rPr>
        <w:t>military’s ability to react</w:t>
      </w:r>
      <w:r w:rsidRPr="00175DBB">
        <w:rPr>
          <w:rStyle w:val="StyleUnderline"/>
        </w:rPr>
        <w:t xml:space="preserve"> to crises </w:t>
      </w:r>
      <w:r w:rsidRPr="009B68E9">
        <w:rPr>
          <w:rStyle w:val="StyleUnderline"/>
          <w:highlight w:val="green"/>
        </w:rPr>
        <w:t>would be</w:t>
      </w:r>
      <w:r w:rsidRPr="00175DBB">
        <w:rPr>
          <w:rStyle w:val="StyleUnderline"/>
        </w:rPr>
        <w:t xml:space="preserve"> significantly </w:t>
      </w:r>
      <w:r w:rsidRPr="009B68E9">
        <w:rPr>
          <w:rStyle w:val="StyleUnderline"/>
          <w:highlight w:val="green"/>
        </w:rPr>
        <w:t>reduced</w:t>
      </w:r>
      <w:r w:rsidRPr="00175DBB">
        <w:rPr>
          <w:rStyle w:val="StyleUnderline"/>
        </w:rPr>
        <w:t xml:space="preserve"> (loss of military logistics and intelligence gathering satellites).</w:t>
      </w:r>
    </w:p>
    <w:p w14:paraId="73D2B024" w14:textId="0AED0E5B" w:rsidR="003461A7" w:rsidRDefault="003D0B77" w:rsidP="003D0B77">
      <w:pPr>
        <w:pStyle w:val="Heading3"/>
      </w:pPr>
      <w:r>
        <w:lastRenderedPageBreak/>
        <w:t xml:space="preserve">Framing </w:t>
      </w:r>
    </w:p>
    <w:p w14:paraId="6E0441E1" w14:textId="0ED9C5F6" w:rsidR="002D5C20" w:rsidRDefault="002D5C20" w:rsidP="00784443">
      <w:pPr>
        <w:pStyle w:val="Heading4"/>
      </w:pPr>
      <w:r>
        <w:t xml:space="preserve">Util Its good --- </w:t>
      </w:r>
    </w:p>
    <w:bookmarkEnd w:id="0"/>
    <w:p w14:paraId="14951476" w14:textId="29417DBA" w:rsidR="00952EB7" w:rsidRDefault="007C7667" w:rsidP="00952EB7">
      <w:pPr>
        <w:pStyle w:val="Heading4"/>
      </w:pPr>
      <w:r>
        <w:t>1---</w:t>
      </w:r>
      <w:r w:rsidR="00952EB7">
        <w:t>Actor spec—</w:t>
      </w:r>
    </w:p>
    <w:p w14:paraId="363EAF56" w14:textId="77777777" w:rsidR="00952EB7" w:rsidRDefault="00952EB7" w:rsidP="00952EB7">
      <w:pPr>
        <w:pStyle w:val="Heading4"/>
      </w:pPr>
      <w:r>
        <w:t>a. governments have to aggregate since all collective actions incur tradeoffs that help some and hurt other, means based side constraints freeze action.</w:t>
      </w:r>
    </w:p>
    <w:p w14:paraId="1DD94020" w14:textId="77777777" w:rsidR="00952EB7" w:rsidRDefault="00952EB7" w:rsidP="00952EB7">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ie voting against something is still acting.</w:t>
      </w:r>
    </w:p>
    <w:p w14:paraId="327DC2D9" w14:textId="77777777" w:rsidR="00952EB7" w:rsidRDefault="00952EB7" w:rsidP="00952EB7">
      <w:pPr>
        <w:pStyle w:val="Heading4"/>
      </w:pPr>
      <w:r>
        <w:t>c. no intent foresight distinction— governments can’t have intent since they’re made up of multiple actors with separate motivations, ie some congress people might vote for something to gain votes while other actually think the bill is good.</w:t>
      </w:r>
    </w:p>
    <w:p w14:paraId="1DA8D3A7" w14:textId="77777777" w:rsidR="00952EB7" w:rsidRDefault="00952EB7" w:rsidP="00952EB7">
      <w:pPr>
        <w:pStyle w:val="Heading4"/>
      </w:pPr>
      <w:r>
        <w:t>Takes out and turns calc indicts, consequentialism might be hard but it’s not impossible, and the alternative is no action which is worse; and actor spec outweighs since different actors have different ethical standings.</w:t>
      </w:r>
    </w:p>
    <w:p w14:paraId="70CC78D2" w14:textId="407E4DB9" w:rsidR="00952EB7" w:rsidRPr="001314EE" w:rsidRDefault="007C7667" w:rsidP="00952EB7">
      <w:pPr>
        <w:pStyle w:val="Heading4"/>
        <w:rPr>
          <w:rFonts w:cs="Calibri"/>
        </w:rPr>
      </w:pPr>
      <w:r>
        <w:rPr>
          <w:rFonts w:cs="Calibri"/>
        </w:rPr>
        <w:t>2---</w:t>
      </w:r>
      <w:r w:rsidR="00952EB7" w:rsidRPr="001314EE">
        <w:rPr>
          <w:rFonts w:cs="Calibri"/>
        </w:rPr>
        <w:t xml:space="preserve"> Substitutability—</w:t>
      </w:r>
      <w:r w:rsidR="00952EB7">
        <w:rPr>
          <w:rFonts w:cs="Calibri"/>
        </w:rPr>
        <w:t xml:space="preserve"> </w:t>
      </w:r>
      <w:r w:rsidR="00952EB7" w:rsidRPr="001314EE">
        <w:rPr>
          <w:rFonts w:cs="Calibri"/>
        </w:rPr>
        <w:t>only consequentiali</w:t>
      </w:r>
      <w:r w:rsidR="00952EB7">
        <w:rPr>
          <w:rFonts w:cs="Calibri"/>
        </w:rPr>
        <w:t>sm explains necessary enablers.</w:t>
      </w:r>
    </w:p>
    <w:p w14:paraId="6F43F13E" w14:textId="77777777" w:rsidR="00952EB7" w:rsidRPr="0093224E" w:rsidRDefault="00952EB7" w:rsidP="00952EB7">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1C8AD987" w14:textId="77777777" w:rsidR="00952EB7" w:rsidRPr="0093224E" w:rsidRDefault="00952EB7" w:rsidP="00952EB7">
      <w:pPr>
        <w:rPr>
          <w:sz w:val="16"/>
          <w:szCs w:val="16"/>
        </w:rPr>
      </w:pPr>
      <w:r w:rsidRPr="0093224E">
        <w:rPr>
          <w:sz w:val="16"/>
          <w:szCs w:val="16"/>
        </w:rPr>
        <w:t xml:space="preserve"> </w:t>
      </w:r>
    </w:p>
    <w:p w14:paraId="62A38005" w14:textId="6F9BAEA1" w:rsidR="00952EB7" w:rsidRPr="00952EB7" w:rsidRDefault="00952EB7" w:rsidP="00952EB7">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as a result of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w:t>
      </w:r>
      <w:r w:rsidRPr="00DC7E83">
        <w:rPr>
          <w:sz w:val="16"/>
        </w:rPr>
        <w:lastRenderedPageBreak/>
        <w:t xml:space="preserve">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without starting my mower</w:t>
      </w:r>
      <w:r w:rsidRPr="00844933">
        <w:rPr>
          <w:rStyle w:val="StyleUnderline"/>
        </w:rPr>
        <w:t xml:space="preserve">, and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35733C20" w14:textId="2D19F48B" w:rsidR="00952EB7" w:rsidRDefault="007C7667" w:rsidP="00952EB7">
      <w:pPr>
        <w:pStyle w:val="Heading4"/>
      </w:pPr>
      <w:r>
        <w:t>3---</w:t>
      </w:r>
      <w:r w:rsidR="00952EB7">
        <w:t xml:space="preserve"> Weighability— only consequentialism explains </w:t>
      </w:r>
      <w:r w:rsidR="00952EB7" w:rsidRPr="00014CB0">
        <w:rPr>
          <w:u w:val="single"/>
        </w:rPr>
        <w:t>degrees of wrongness</w:t>
      </w:r>
      <w:r w:rsidR="00952EB7">
        <w:t>— you can only explain why breaking a promise to take a dying person to the hospital is worse than breaking a promise to meet for lunch by appealing to consequences.</w:t>
      </w:r>
    </w:p>
    <w:p w14:paraId="20D65837" w14:textId="54D7375A" w:rsidR="00952EB7" w:rsidRDefault="00465FEA" w:rsidP="00952EB7">
      <w:pPr>
        <w:pStyle w:val="Heading4"/>
      </w:pPr>
      <w:r>
        <w:t>4---</w:t>
      </w:r>
      <w:r w:rsidR="00952EB7">
        <w:t xml:space="preserve"> Use epistemic modesty— that’s the probability of the framework being true times the magnitude of an impact under it.</w:t>
      </w:r>
    </w:p>
    <w:p w14:paraId="5A02FF7C" w14:textId="77777777" w:rsidR="00952EB7" w:rsidRDefault="00952EB7" w:rsidP="00952EB7">
      <w:pPr>
        <w:pStyle w:val="Heading4"/>
      </w:pPr>
      <w:r>
        <w:t>a. substantively true: maximizes the probability of the most moral value; arguments against a framework mitigate offense under it but that mitigation is contingent, half the debate shouldn’t be thrown out just since someone’s 1% ahead on fwk.</w:t>
      </w:r>
    </w:p>
    <w:p w14:paraId="40101927" w14:textId="77777777" w:rsidR="00952EB7" w:rsidRPr="00E971A8" w:rsidRDefault="00952EB7" w:rsidP="00952EB7">
      <w:pPr>
        <w:pStyle w:val="Heading4"/>
      </w:pPr>
      <w:r>
        <w:t>b. clash: discourages debaters from ignoring contention level debate which means we get education about phil and the topic— topical ed outweighs since we only have 2 months for each topic; this is drop the arg.</w:t>
      </w:r>
    </w:p>
    <w:p w14:paraId="2AC525CB" w14:textId="65F7A758" w:rsidR="00A82DB7" w:rsidRPr="00C76EB5" w:rsidRDefault="00465FEA" w:rsidP="00A82DB7">
      <w:pPr>
        <w:pStyle w:val="Heading4"/>
        <w:rPr>
          <w:rFonts w:cs="Calibri"/>
        </w:rPr>
      </w:pPr>
      <w:r>
        <w:rPr>
          <w:rFonts w:cs="Calibri"/>
        </w:rPr>
        <w:t>5</w:t>
      </w:r>
      <w:r w:rsidR="007C7667">
        <w:rPr>
          <w:rFonts w:cs="Calibri"/>
        </w:rPr>
        <w:t>---</w:t>
      </w:r>
      <w:r w:rsidR="00A82DB7" w:rsidRPr="00C76EB5">
        <w:rPr>
          <w:rFonts w:cs="Calibri"/>
        </w:rPr>
        <w:t>Evaluate consequences – not doing so is morally bankrupt</w:t>
      </w:r>
    </w:p>
    <w:p w14:paraId="684794A4" w14:textId="77777777" w:rsidR="00A82DB7" w:rsidRPr="00C76EB5" w:rsidRDefault="00A82DB7" w:rsidP="00A82DB7">
      <w:r w:rsidRPr="00C76EB5">
        <w:rPr>
          <w:rStyle w:val="Style13ptBold"/>
        </w:rPr>
        <w:t>Daase and Friesendorf 10</w:t>
      </w:r>
      <w:r w:rsidRPr="00C76EB5">
        <w:t xml:space="preserve"> (Daase; Christopher Daase; professor at the Goethe University Frankfurt and head of the program area International Organizations and International Law at the Peace Research Institute Frankfurt; Friesendorf; Cornelius Friesendorf; lecturer at the Goethe University Frankfurt and research fellow at the Peace Research Institute Frankfurt; “Rethinking Security Governance: the problem of unintended consequences”; Routledge; 2010; pp 205-207; </w:t>
      </w:r>
      <w:hyperlink r:id="rId9"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576CE088" w14:textId="1D1E44C0" w:rsidR="00664EA1" w:rsidRPr="00664EA1" w:rsidRDefault="00A82DB7" w:rsidP="00A82DB7">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w:t>
      </w:r>
      <w:r w:rsidRPr="00C76EB5">
        <w:rPr>
          <w:sz w:val="16"/>
          <w:szCs w:val="16"/>
        </w:rPr>
        <w:lastRenderedPageBreak/>
        <w:t xml:space="preserve">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Adding to these difficulties, there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in order to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r w:rsidRPr="00C76EB5">
        <w:rPr>
          <w:rStyle w:val="StyleUnderline"/>
          <w:highlight w:val="green"/>
        </w:rPr>
        <w:t>is</w:t>
      </w:r>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sectPr w:rsidR="00664EA1" w:rsidRPr="00664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A1A07"/>
    <w:multiLevelType w:val="hybridMultilevel"/>
    <w:tmpl w:val="75E65D80"/>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93B2F"/>
    <w:multiLevelType w:val="hybridMultilevel"/>
    <w:tmpl w:val="4F7CD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610B6"/>
    <w:multiLevelType w:val="hybridMultilevel"/>
    <w:tmpl w:val="6AAE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937483389024"/>
    <w:docVar w:name="VerbatimVersion" w:val="5.1"/>
  </w:docVars>
  <w:rsids>
    <w:rsidRoot w:val="00543B4A"/>
    <w:rsid w:val="000139A3"/>
    <w:rsid w:val="000908EF"/>
    <w:rsid w:val="000E5F12"/>
    <w:rsid w:val="00100833"/>
    <w:rsid w:val="00104529"/>
    <w:rsid w:val="00105942"/>
    <w:rsid w:val="00107396"/>
    <w:rsid w:val="00144A4C"/>
    <w:rsid w:val="00176AB0"/>
    <w:rsid w:val="00177B7D"/>
    <w:rsid w:val="0018322D"/>
    <w:rsid w:val="00185CC5"/>
    <w:rsid w:val="001B1435"/>
    <w:rsid w:val="001B5776"/>
    <w:rsid w:val="001E527A"/>
    <w:rsid w:val="001F78CE"/>
    <w:rsid w:val="00251FC7"/>
    <w:rsid w:val="002855A7"/>
    <w:rsid w:val="002A2A67"/>
    <w:rsid w:val="002B146A"/>
    <w:rsid w:val="002B5E17"/>
    <w:rsid w:val="002D5C20"/>
    <w:rsid w:val="00315690"/>
    <w:rsid w:val="00316B75"/>
    <w:rsid w:val="00325646"/>
    <w:rsid w:val="003460F2"/>
    <w:rsid w:val="003461A7"/>
    <w:rsid w:val="0038158C"/>
    <w:rsid w:val="003902BA"/>
    <w:rsid w:val="003A09E2"/>
    <w:rsid w:val="003B27F0"/>
    <w:rsid w:val="003D0B77"/>
    <w:rsid w:val="00407037"/>
    <w:rsid w:val="004333BD"/>
    <w:rsid w:val="00445B06"/>
    <w:rsid w:val="004605D6"/>
    <w:rsid w:val="00465FEA"/>
    <w:rsid w:val="004A2A24"/>
    <w:rsid w:val="004C60E8"/>
    <w:rsid w:val="004C77D1"/>
    <w:rsid w:val="004E3579"/>
    <w:rsid w:val="004E728B"/>
    <w:rsid w:val="004F39E0"/>
    <w:rsid w:val="00534521"/>
    <w:rsid w:val="00537BD5"/>
    <w:rsid w:val="00543B4A"/>
    <w:rsid w:val="00552857"/>
    <w:rsid w:val="0057268A"/>
    <w:rsid w:val="005D2912"/>
    <w:rsid w:val="006065BD"/>
    <w:rsid w:val="006412F3"/>
    <w:rsid w:val="00645FA9"/>
    <w:rsid w:val="00647866"/>
    <w:rsid w:val="00664EA1"/>
    <w:rsid w:val="00665003"/>
    <w:rsid w:val="0067053D"/>
    <w:rsid w:val="006A2AD0"/>
    <w:rsid w:val="006A5BC5"/>
    <w:rsid w:val="006C2375"/>
    <w:rsid w:val="006D4ECC"/>
    <w:rsid w:val="00722258"/>
    <w:rsid w:val="007243E5"/>
    <w:rsid w:val="00766EA0"/>
    <w:rsid w:val="00784443"/>
    <w:rsid w:val="007A2226"/>
    <w:rsid w:val="007C7667"/>
    <w:rsid w:val="007F5B66"/>
    <w:rsid w:val="00823A1C"/>
    <w:rsid w:val="00845B9D"/>
    <w:rsid w:val="00851C07"/>
    <w:rsid w:val="00860984"/>
    <w:rsid w:val="008A13FF"/>
    <w:rsid w:val="008B3ECB"/>
    <w:rsid w:val="008B4E85"/>
    <w:rsid w:val="008C1B2E"/>
    <w:rsid w:val="0091627E"/>
    <w:rsid w:val="00917D90"/>
    <w:rsid w:val="00952EB7"/>
    <w:rsid w:val="0097032B"/>
    <w:rsid w:val="009B68E9"/>
    <w:rsid w:val="009D2C09"/>
    <w:rsid w:val="009D2EAD"/>
    <w:rsid w:val="009D54B2"/>
    <w:rsid w:val="009E1922"/>
    <w:rsid w:val="009F7ED2"/>
    <w:rsid w:val="00A01378"/>
    <w:rsid w:val="00A82DB7"/>
    <w:rsid w:val="00A93661"/>
    <w:rsid w:val="00A95652"/>
    <w:rsid w:val="00AC0AB8"/>
    <w:rsid w:val="00AD31E9"/>
    <w:rsid w:val="00B33C6D"/>
    <w:rsid w:val="00B41679"/>
    <w:rsid w:val="00B426D5"/>
    <w:rsid w:val="00B4508F"/>
    <w:rsid w:val="00B55AD5"/>
    <w:rsid w:val="00B8057C"/>
    <w:rsid w:val="00B91A5A"/>
    <w:rsid w:val="00BC1109"/>
    <w:rsid w:val="00BD2EE6"/>
    <w:rsid w:val="00BD4E04"/>
    <w:rsid w:val="00BD6238"/>
    <w:rsid w:val="00BF593B"/>
    <w:rsid w:val="00BF773A"/>
    <w:rsid w:val="00BF7E81"/>
    <w:rsid w:val="00C060CE"/>
    <w:rsid w:val="00C13773"/>
    <w:rsid w:val="00C17CC8"/>
    <w:rsid w:val="00C3388B"/>
    <w:rsid w:val="00C46AF5"/>
    <w:rsid w:val="00C52AE2"/>
    <w:rsid w:val="00C83417"/>
    <w:rsid w:val="00C9604F"/>
    <w:rsid w:val="00CA19AA"/>
    <w:rsid w:val="00CC5298"/>
    <w:rsid w:val="00CC7643"/>
    <w:rsid w:val="00CD736E"/>
    <w:rsid w:val="00CD798D"/>
    <w:rsid w:val="00CE161E"/>
    <w:rsid w:val="00CF59A8"/>
    <w:rsid w:val="00D325A9"/>
    <w:rsid w:val="00D36A8A"/>
    <w:rsid w:val="00D61409"/>
    <w:rsid w:val="00D6691E"/>
    <w:rsid w:val="00D71170"/>
    <w:rsid w:val="00DA1C92"/>
    <w:rsid w:val="00DA25D4"/>
    <w:rsid w:val="00DA6538"/>
    <w:rsid w:val="00DE0CC0"/>
    <w:rsid w:val="00DF2725"/>
    <w:rsid w:val="00DF45F6"/>
    <w:rsid w:val="00E15E75"/>
    <w:rsid w:val="00E5262C"/>
    <w:rsid w:val="00EA45FD"/>
    <w:rsid w:val="00EC7DC4"/>
    <w:rsid w:val="00ED30CF"/>
    <w:rsid w:val="00F176EF"/>
    <w:rsid w:val="00F45E10"/>
    <w:rsid w:val="00F55C1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C595"/>
  <w15:docId w15:val="{3BD3AFCA-DD0F-4906-87AC-F2445486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5FEA"/>
    <w:rPr>
      <w:rFonts w:ascii="Calibri" w:hAnsi="Calibri"/>
    </w:rPr>
  </w:style>
  <w:style w:type="paragraph" w:styleId="Heading1">
    <w:name w:val="heading 1"/>
    <w:aliases w:val="Pocket"/>
    <w:basedOn w:val="Normal"/>
    <w:next w:val="Normal"/>
    <w:link w:val="Heading1Char"/>
    <w:qFormat/>
    <w:rsid w:val="00465F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5F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65F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465F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5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FEA"/>
  </w:style>
  <w:style w:type="character" w:customStyle="1" w:styleId="Heading1Char">
    <w:name w:val="Heading 1 Char"/>
    <w:aliases w:val="Pocket Char"/>
    <w:basedOn w:val="DefaultParagraphFont"/>
    <w:link w:val="Heading1"/>
    <w:rsid w:val="00465F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5FE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465FE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465FE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B1"/>
    <w:basedOn w:val="DefaultParagraphFont"/>
    <w:link w:val="textbold"/>
    <w:uiPriority w:val="7"/>
    <w:qFormat/>
    <w:rsid w:val="00465F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65FE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65FEA"/>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465FEA"/>
    <w:rPr>
      <w:color w:val="auto"/>
      <w:u w:val="none"/>
    </w:rPr>
  </w:style>
  <w:style w:type="character" w:styleId="FollowedHyperlink">
    <w:name w:val="FollowedHyperlink"/>
    <w:basedOn w:val="DefaultParagraphFont"/>
    <w:uiPriority w:val="99"/>
    <w:semiHidden/>
    <w:unhideWhenUsed/>
    <w:rsid w:val="00465FEA"/>
    <w:rPr>
      <w:color w:val="auto"/>
      <w:u w:val="none"/>
    </w:rPr>
  </w:style>
  <w:style w:type="paragraph" w:customStyle="1" w:styleId="Style1">
    <w:name w:val="Style1"/>
    <w:basedOn w:val="Normal"/>
    <w:link w:val="Style1Char"/>
    <w:uiPriority w:val="4"/>
    <w:qFormat/>
    <w:rsid w:val="007C7667"/>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7C7667"/>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7C7667"/>
    <w:rPr>
      <w:color w:val="4472C4" w:themeColor="accent5"/>
    </w:rPr>
  </w:style>
  <w:style w:type="character" w:customStyle="1" w:styleId="analytics---nngbChar">
    <w:name w:val="analytics---nngb Char"/>
    <w:basedOn w:val="DefaultParagraphFont"/>
    <w:link w:val="analytics---nngb"/>
    <w:uiPriority w:val="4"/>
    <w:rsid w:val="007C7667"/>
    <w:rPr>
      <w:rFonts w:ascii="Calibri" w:eastAsiaTheme="majorEastAsia" w:hAnsi="Calibri" w:cstheme="majorBidi"/>
      <w:b/>
      <w:iCs/>
      <w:color w:val="4472C4" w:themeColor="accent5"/>
      <w:sz w:val="2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43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43B4A"/>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543B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D31E9"/>
    <w:rPr>
      <w:color w:val="605E5C"/>
      <w:shd w:val="clear" w:color="auto" w:fill="E1DFDD"/>
    </w:rPr>
  </w:style>
  <w:style w:type="paragraph" w:customStyle="1" w:styleId="Emphasis1">
    <w:name w:val="Emphasis1"/>
    <w:basedOn w:val="Normal"/>
    <w:autoRedefine/>
    <w:uiPriority w:val="7"/>
    <w:qFormat/>
    <w:rsid w:val="00664E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64EA1"/>
    <w:pPr>
      <w:widowControl w:val="0"/>
      <w:suppressAutoHyphens/>
      <w:spacing w:after="200" w:line="256" w:lineRule="auto"/>
      <w:contextualSpacing/>
    </w:pPr>
    <w:rPr>
      <w:rFonts w:asciiTheme="minorHAnsi" w:hAnsiTheme="minorHAnsi"/>
      <w:u w:val="single"/>
    </w:rPr>
  </w:style>
  <w:style w:type="paragraph" w:styleId="ListParagraph">
    <w:name w:val="List Paragraph"/>
    <w:aliases w:val="6 font"/>
    <w:basedOn w:val="Normal"/>
    <w:uiPriority w:val="99"/>
    <w:qFormat/>
    <w:rsid w:val="00664E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Tag and Cite,Very Small Text,Small Text,No Spacing11211"/>
    <w:basedOn w:val="Heading1"/>
    <w:link w:val="Hyperlink"/>
    <w:autoRedefine/>
    <w:uiPriority w:val="99"/>
    <w:qFormat/>
    <w:rsid w:val="002D5C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07684">
      <w:bodyDiv w:val="1"/>
      <w:marLeft w:val="0"/>
      <w:marRight w:val="0"/>
      <w:marTop w:val="0"/>
      <w:marBottom w:val="0"/>
      <w:divBdr>
        <w:top w:val="none" w:sz="0" w:space="0" w:color="auto"/>
        <w:left w:val="none" w:sz="0" w:space="0" w:color="auto"/>
        <w:bottom w:val="none" w:sz="0" w:space="0" w:color="auto"/>
        <w:right w:val="none" w:sz="0" w:space="0" w:color="auto"/>
      </w:divBdr>
      <w:divsChild>
        <w:div w:id="689069730">
          <w:marLeft w:val="0"/>
          <w:marRight w:val="0"/>
          <w:marTop w:val="0"/>
          <w:marBottom w:val="0"/>
          <w:divBdr>
            <w:top w:val="none" w:sz="0" w:space="0" w:color="auto"/>
            <w:left w:val="none" w:sz="0" w:space="0" w:color="auto"/>
            <w:bottom w:val="none" w:sz="0" w:space="0" w:color="auto"/>
            <w:right w:val="none" w:sz="0" w:space="0" w:color="auto"/>
          </w:divBdr>
          <w:divsChild>
            <w:div w:id="853303541">
              <w:marLeft w:val="0"/>
              <w:marRight w:val="0"/>
              <w:marTop w:val="0"/>
              <w:marBottom w:val="0"/>
              <w:divBdr>
                <w:top w:val="none" w:sz="0" w:space="0" w:color="auto"/>
                <w:left w:val="none" w:sz="0" w:space="0" w:color="auto"/>
                <w:bottom w:val="none" w:sz="0" w:space="0" w:color="auto"/>
                <w:right w:val="none" w:sz="0" w:space="0" w:color="auto"/>
              </w:divBdr>
              <w:divsChild>
                <w:div w:id="855853413">
                  <w:marLeft w:val="0"/>
                  <w:marRight w:val="0"/>
                  <w:marTop w:val="0"/>
                  <w:marBottom w:val="0"/>
                  <w:divBdr>
                    <w:top w:val="none" w:sz="0" w:space="0" w:color="auto"/>
                    <w:left w:val="none" w:sz="0" w:space="0" w:color="auto"/>
                    <w:bottom w:val="none" w:sz="0" w:space="0" w:color="auto"/>
                    <w:right w:val="none" w:sz="0" w:space="0" w:color="auto"/>
                  </w:divBdr>
                  <w:divsChild>
                    <w:div w:id="17199303">
                      <w:marLeft w:val="0"/>
                      <w:marRight w:val="0"/>
                      <w:marTop w:val="0"/>
                      <w:marBottom w:val="0"/>
                      <w:divBdr>
                        <w:top w:val="none" w:sz="0" w:space="0" w:color="auto"/>
                        <w:left w:val="none" w:sz="0" w:space="0" w:color="auto"/>
                        <w:bottom w:val="none" w:sz="0" w:space="0" w:color="auto"/>
                        <w:right w:val="none" w:sz="0" w:space="0" w:color="auto"/>
                      </w:divBdr>
                      <w:divsChild>
                        <w:div w:id="289097850">
                          <w:marLeft w:val="0"/>
                          <w:marRight w:val="0"/>
                          <w:marTop w:val="0"/>
                          <w:marBottom w:val="0"/>
                          <w:divBdr>
                            <w:top w:val="none" w:sz="0" w:space="0" w:color="auto"/>
                            <w:left w:val="none" w:sz="0" w:space="0" w:color="auto"/>
                            <w:bottom w:val="none" w:sz="0" w:space="0" w:color="auto"/>
                            <w:right w:val="none" w:sz="0" w:space="0" w:color="auto"/>
                          </w:divBdr>
                          <w:divsChild>
                            <w:div w:id="81875344">
                              <w:marLeft w:val="-240"/>
                              <w:marRight w:val="-120"/>
                              <w:marTop w:val="0"/>
                              <w:marBottom w:val="0"/>
                              <w:divBdr>
                                <w:top w:val="none" w:sz="0" w:space="0" w:color="auto"/>
                                <w:left w:val="none" w:sz="0" w:space="0" w:color="auto"/>
                                <w:bottom w:val="none" w:sz="0" w:space="0" w:color="auto"/>
                                <w:right w:val="none" w:sz="0" w:space="0" w:color="auto"/>
                              </w:divBdr>
                              <w:divsChild>
                                <w:div w:id="1636568552">
                                  <w:marLeft w:val="0"/>
                                  <w:marRight w:val="0"/>
                                  <w:marTop w:val="0"/>
                                  <w:marBottom w:val="60"/>
                                  <w:divBdr>
                                    <w:top w:val="none" w:sz="0" w:space="0" w:color="auto"/>
                                    <w:left w:val="none" w:sz="0" w:space="0" w:color="auto"/>
                                    <w:bottom w:val="none" w:sz="0" w:space="0" w:color="auto"/>
                                    <w:right w:val="none" w:sz="0" w:space="0" w:color="auto"/>
                                  </w:divBdr>
                                  <w:divsChild>
                                    <w:div w:id="147748628">
                                      <w:marLeft w:val="0"/>
                                      <w:marRight w:val="0"/>
                                      <w:marTop w:val="0"/>
                                      <w:marBottom w:val="0"/>
                                      <w:divBdr>
                                        <w:top w:val="none" w:sz="0" w:space="0" w:color="auto"/>
                                        <w:left w:val="none" w:sz="0" w:space="0" w:color="auto"/>
                                        <w:bottom w:val="none" w:sz="0" w:space="0" w:color="auto"/>
                                        <w:right w:val="none" w:sz="0" w:space="0" w:color="auto"/>
                                      </w:divBdr>
                                      <w:divsChild>
                                        <w:div w:id="135033420">
                                          <w:marLeft w:val="0"/>
                                          <w:marRight w:val="0"/>
                                          <w:marTop w:val="0"/>
                                          <w:marBottom w:val="0"/>
                                          <w:divBdr>
                                            <w:top w:val="none" w:sz="0" w:space="0" w:color="auto"/>
                                            <w:left w:val="none" w:sz="0" w:space="0" w:color="auto"/>
                                            <w:bottom w:val="none" w:sz="0" w:space="0" w:color="auto"/>
                                            <w:right w:val="none" w:sz="0" w:space="0" w:color="auto"/>
                                          </w:divBdr>
                                          <w:divsChild>
                                            <w:div w:id="457995606">
                                              <w:marLeft w:val="0"/>
                                              <w:marRight w:val="0"/>
                                              <w:marTop w:val="0"/>
                                              <w:marBottom w:val="0"/>
                                              <w:divBdr>
                                                <w:top w:val="none" w:sz="0" w:space="0" w:color="auto"/>
                                                <w:left w:val="none" w:sz="0" w:space="0" w:color="auto"/>
                                                <w:bottom w:val="none" w:sz="0" w:space="0" w:color="auto"/>
                                                <w:right w:val="none" w:sz="0" w:space="0" w:color="auto"/>
                                              </w:divBdr>
                                              <w:divsChild>
                                                <w:div w:id="123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3202097">
          <w:marLeft w:val="0"/>
          <w:marRight w:val="0"/>
          <w:marTop w:val="0"/>
          <w:marBottom w:val="0"/>
          <w:divBdr>
            <w:top w:val="none" w:sz="0" w:space="0" w:color="auto"/>
            <w:left w:val="none" w:sz="0" w:space="0" w:color="auto"/>
            <w:bottom w:val="none" w:sz="0" w:space="0" w:color="auto"/>
            <w:right w:val="none" w:sz="0" w:space="0" w:color="auto"/>
          </w:divBdr>
          <w:divsChild>
            <w:div w:id="1618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en.com/living_without_satellites" TargetMode="External"/><Relationship Id="rId3" Type="http://schemas.openxmlformats.org/officeDocument/2006/relationships/styles" Target="styles.xml"/><Relationship Id="rId7" Type="http://schemas.openxmlformats.org/officeDocument/2006/relationships/hyperlink" Target="https://www.sciencealert.com/space-junk-accidents-could-trigger-armed-conflict-expert-war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cholarship.mcgill.ca/downloads/n009w560v?locale=e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1305</TotalTime>
  <Pages>19</Pages>
  <Words>17208</Words>
  <Characters>98089</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Elizabeth Elliott</cp:lastModifiedBy>
  <cp:revision>22</cp:revision>
  <dcterms:created xsi:type="dcterms:W3CDTF">2021-12-12T04:12:00Z</dcterms:created>
  <dcterms:modified xsi:type="dcterms:W3CDTF">2022-02-17T21:54:00Z</dcterms:modified>
</cp:coreProperties>
</file>