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C6E8" w14:textId="77777777" w:rsidR="003B664E" w:rsidRPr="00B34120" w:rsidRDefault="003B664E" w:rsidP="0011359C">
      <w:pPr>
        <w:pStyle w:val="Heading4"/>
        <w:ind w:right="48"/>
        <w:rPr>
          <w:rFonts w:cs="Times New Roman"/>
        </w:rPr>
      </w:pPr>
      <w:r w:rsidRPr="00B34120">
        <w:rPr>
          <w:rFonts w:cs="Times New Roman"/>
        </w:rPr>
        <w:t xml:space="preserve">Our thesis is that the world is in </w:t>
      </w:r>
      <w:r w:rsidRPr="00B34120">
        <w:rPr>
          <w:rFonts w:cs="Times New Roman"/>
          <w:i/>
          <w:u w:val="single"/>
        </w:rPr>
        <w:t>fundamental opposition</w:t>
      </w:r>
      <w:r w:rsidRPr="00B34120">
        <w:rPr>
          <w:rFonts w:cs="Times New Roman"/>
        </w:rPr>
        <w:t xml:space="preserve"> to disability – disability is always caught in an ontological antagonism due to disgust, psychogenesis, and the ‘disability drive’. The 1ACs attempt at progress through policy and very placement in civil society is a way to export disgust based ontological violence. </w:t>
      </w:r>
    </w:p>
    <w:p w14:paraId="3BCBAE70" w14:textId="77777777" w:rsidR="003B664E" w:rsidRPr="00B34120" w:rsidRDefault="003B664E" w:rsidP="0011359C">
      <w:pPr>
        <w:ind w:right="48"/>
        <w:rPr>
          <w:rStyle w:val="Emphasis"/>
        </w:rPr>
      </w:pPr>
      <w:r w:rsidRPr="00B34120">
        <w:rPr>
          <w:rStyle w:val="Style13ptBold"/>
        </w:rPr>
        <w:t>Hughes 12</w:t>
      </w:r>
      <w:r w:rsidRPr="00B34120">
        <w:t xml:space="preserve"> (-Disability and Social Theory pp 17-</w:t>
      </w:r>
      <w:proofErr w:type="gramStart"/>
      <w:r w:rsidRPr="00B34120">
        <w:t>32  |</w:t>
      </w:r>
      <w:proofErr w:type="gramEnd"/>
      <w:r w:rsidRPr="00B34120">
        <w:t xml:space="preserve"> </w:t>
      </w:r>
      <w:proofErr w:type="spellStart"/>
      <w:r w:rsidRPr="00B34120">
        <w:t>Civilising</w:t>
      </w:r>
      <w:proofErr w:type="spellEnd"/>
      <w:r w:rsidRPr="00B34120">
        <w:t xml:space="preserve"> Modernity and the Ontological Invalidation of Disabled People Authors </w:t>
      </w:r>
      <w:proofErr w:type="spellStart"/>
      <w:r w:rsidRPr="00B34120">
        <w:t>Authors</w:t>
      </w:r>
      <w:proofErr w:type="spellEnd"/>
      <w:r w:rsidRPr="00B34120">
        <w:t xml:space="preserve"> and affiliations Bill Hughes-) BL</w:t>
      </w:r>
      <w:r w:rsidRPr="00B34120">
        <w:tab/>
      </w:r>
    </w:p>
    <w:p w14:paraId="0FEFD7C8" w14:textId="77777777" w:rsidR="003B664E" w:rsidRPr="00B34120" w:rsidRDefault="003B664E" w:rsidP="0011359C">
      <w:pPr>
        <w:ind w:right="48"/>
        <w:rPr>
          <w:sz w:val="12"/>
        </w:rPr>
      </w:pPr>
      <w:r w:rsidRPr="006B67EC">
        <w:rPr>
          <w:rStyle w:val="Emphasis"/>
          <w:highlight w:val="green"/>
        </w:rPr>
        <w:t>Elimination and</w:t>
      </w:r>
      <w:r w:rsidRPr="00B34120">
        <w:rPr>
          <w:rStyle w:val="Emphasis"/>
          <w:b w:val="0"/>
          <w:bCs/>
        </w:rPr>
        <w:t xml:space="preserve">/or </w:t>
      </w:r>
      <w:r w:rsidRPr="006B67EC">
        <w:rPr>
          <w:rStyle w:val="Emphasis"/>
          <w:highlight w:val="green"/>
        </w:rPr>
        <w:t>correction have been the</w:t>
      </w:r>
      <w:r w:rsidRPr="006B67EC">
        <w:rPr>
          <w:rStyle w:val="Emphasis"/>
          <w:b w:val="0"/>
          <w:bCs/>
          <w:highlight w:val="green"/>
        </w:rPr>
        <w:t xml:space="preserve"> </w:t>
      </w:r>
      <w:r w:rsidRPr="00B34120">
        <w:rPr>
          <w:rStyle w:val="Emphasis"/>
          <w:b w:val="0"/>
          <w:bCs/>
        </w:rPr>
        <w:t xml:space="preserve">primary </w:t>
      </w:r>
      <w:r w:rsidRPr="006B67EC">
        <w:rPr>
          <w:rStyle w:val="Emphasis"/>
          <w:highlight w:val="green"/>
        </w:rPr>
        <w:t>social response to disabled people</w:t>
      </w:r>
      <w:r w:rsidRPr="00B34120">
        <w:rPr>
          <w:rStyle w:val="Emphasis"/>
          <w:b w:val="0"/>
          <w:bCs/>
        </w:rPr>
        <w:t xml:space="preserve"> in modernity.</w:t>
      </w:r>
      <w:r w:rsidRPr="00B34120">
        <w:rPr>
          <w:b/>
          <w:bCs/>
          <w:sz w:val="12"/>
        </w:rPr>
        <w:t xml:space="preserve"> </w:t>
      </w:r>
      <w:r w:rsidRPr="00B34120">
        <w:rPr>
          <w:rStyle w:val="Emphasis"/>
          <w:b w:val="0"/>
          <w:bCs/>
        </w:rPr>
        <w:t>The primary form of experience (of disability</w:t>
      </w:r>
      <w:r w:rsidRPr="00B34120">
        <w:rPr>
          <w:b/>
          <w:bCs/>
          <w:sz w:val="12"/>
        </w:rPr>
        <w:t xml:space="preserve">), </w:t>
      </w:r>
      <w:r w:rsidRPr="00B34120">
        <w:rPr>
          <w:sz w:val="12"/>
        </w:rPr>
        <w:t>during the same period,</w:t>
      </w:r>
      <w:r w:rsidRPr="00B34120">
        <w:rPr>
          <w:b/>
          <w:bCs/>
          <w:sz w:val="12"/>
        </w:rPr>
        <w:t xml:space="preserve"> </w:t>
      </w:r>
      <w:r w:rsidRPr="00B34120">
        <w:rPr>
          <w:rStyle w:val="Emphasis"/>
          <w:b w:val="0"/>
          <w:bCs/>
        </w:rPr>
        <w:t>has been one of invalidation. Invalidation carries a ‘dual meaning’ as both ‘confinement through incapacity’ and ‘deficit of credibility’</w:t>
      </w:r>
      <w:r w:rsidRPr="00B34120">
        <w:rPr>
          <w:b/>
          <w:bCs/>
          <w:sz w:val="12"/>
        </w:rPr>
        <w:t xml:space="preserve"> (</w:t>
      </w:r>
      <w:r w:rsidRPr="00B34120">
        <w:rPr>
          <w:sz w:val="12"/>
        </w:rPr>
        <w:t>Hughes, 2000: 558). This (latter and more crucial) claim</w:t>
      </w:r>
      <w:r w:rsidRPr="00B34120">
        <w:rPr>
          <w:b/>
          <w:bCs/>
          <w:sz w:val="12"/>
        </w:rPr>
        <w:t xml:space="preserve"> </w:t>
      </w:r>
      <w:r w:rsidRPr="00B34120">
        <w:rPr>
          <w:rStyle w:val="Emphasis"/>
          <w:b w:val="0"/>
          <w:bCs/>
        </w:rPr>
        <w:t xml:space="preserve">is based on the view that in the non-disabled imaginary </w:t>
      </w:r>
      <w:r w:rsidRPr="006B67EC">
        <w:rPr>
          <w:rStyle w:val="Emphasis"/>
          <w:highlight w:val="green"/>
        </w:rPr>
        <w:t>disability is an ‘ontological deficit’</w:t>
      </w:r>
      <w:r w:rsidRPr="00B34120">
        <w:rPr>
          <w:b/>
          <w:bCs/>
          <w:sz w:val="12"/>
        </w:rPr>
        <w:t xml:space="preserve"> </w:t>
      </w:r>
      <w:r w:rsidRPr="00B34120">
        <w:rPr>
          <w:sz w:val="12"/>
        </w:rPr>
        <w:t>– a reduction of ‘</w:t>
      </w:r>
      <w:proofErr w:type="spellStart"/>
      <w:r w:rsidRPr="00B34120">
        <w:rPr>
          <w:sz w:val="12"/>
        </w:rPr>
        <w:t>leib</w:t>
      </w:r>
      <w:proofErr w:type="spellEnd"/>
      <w:r w:rsidRPr="00B34120">
        <w:rPr>
          <w:sz w:val="12"/>
        </w:rPr>
        <w:t>’ to ‘</w:t>
      </w:r>
      <w:proofErr w:type="spellStart"/>
      <w:r w:rsidRPr="00B34120">
        <w:rPr>
          <w:sz w:val="12"/>
        </w:rPr>
        <w:t>korpor</w:t>
      </w:r>
      <w:proofErr w:type="spellEnd"/>
      <w:r w:rsidRPr="00B34120">
        <w:rPr>
          <w:sz w:val="12"/>
        </w:rPr>
        <w:t>’</w:t>
      </w:r>
      <w:r w:rsidRPr="00B34120">
        <w:rPr>
          <w:rStyle w:val="Emphasis"/>
        </w:rPr>
        <w:t>,</w:t>
      </w:r>
      <w:r w:rsidRPr="00B34120">
        <w:rPr>
          <w:rStyle w:val="Emphasis"/>
          <w:b w:val="0"/>
          <w:bCs/>
        </w:rPr>
        <w:t xml:space="preserve"> human to animal, subjectivity to flesh, identity to excessive corporeal</w:t>
      </w:r>
      <w:r w:rsidRPr="00B34120">
        <w:rPr>
          <w:b/>
          <w:bCs/>
          <w:sz w:val="12"/>
        </w:rPr>
        <w:t xml:space="preserve"> </w:t>
      </w:r>
      <w:r w:rsidRPr="00B34120">
        <w:rPr>
          <w:rStyle w:val="Emphasis"/>
          <w:b w:val="0"/>
          <w:bCs/>
        </w:rPr>
        <w:t>presence</w:t>
      </w:r>
      <w:r w:rsidRPr="00B34120">
        <w:rPr>
          <w:b/>
          <w:bCs/>
          <w:sz w:val="12"/>
        </w:rPr>
        <w:t xml:space="preserve">. </w:t>
      </w:r>
      <w:r w:rsidRPr="00B34120">
        <w:rPr>
          <w:rStyle w:val="Emphasis"/>
          <w:b w:val="0"/>
          <w:bCs/>
        </w:rPr>
        <w:t>It is this deficit of credibility that provides the spurious rationale for the disposal of disabled bodies by means of elimination</w:t>
      </w:r>
      <w:r w:rsidRPr="00B34120">
        <w:rPr>
          <w:b/>
          <w:bCs/>
          <w:sz w:val="12"/>
        </w:rPr>
        <w:t xml:space="preserve"> </w:t>
      </w:r>
      <w:r w:rsidRPr="00B34120">
        <w:rPr>
          <w:sz w:val="12"/>
        </w:rPr>
        <w:t xml:space="preserve">(inter alia extermination or segregation) </w:t>
      </w:r>
      <w:r w:rsidRPr="00B34120">
        <w:rPr>
          <w:rStyle w:val="Emphasis"/>
          <w:b w:val="0"/>
          <w:bCs/>
        </w:rPr>
        <w:t>or correction</w:t>
      </w:r>
      <w:r w:rsidRPr="00B34120">
        <w:rPr>
          <w:b/>
          <w:bCs/>
          <w:sz w:val="12"/>
        </w:rPr>
        <w:t xml:space="preserve"> </w:t>
      </w:r>
      <w:r w:rsidRPr="00B34120">
        <w:rPr>
          <w:sz w:val="12"/>
        </w:rPr>
        <w:t xml:space="preserve">(inter alia </w:t>
      </w:r>
      <w:proofErr w:type="spellStart"/>
      <w:r w:rsidRPr="00B34120">
        <w:rPr>
          <w:sz w:val="12"/>
        </w:rPr>
        <w:t>sterilisation</w:t>
      </w:r>
      <w:proofErr w:type="spellEnd"/>
      <w:r w:rsidRPr="00B34120">
        <w:rPr>
          <w:sz w:val="12"/>
        </w:rPr>
        <w:t xml:space="preserve"> or rehabilitation). </w:t>
      </w:r>
      <w:r w:rsidRPr="00B34120">
        <w:rPr>
          <w:rStyle w:val="Emphasis"/>
          <w:b w:val="0"/>
          <w:bCs/>
        </w:rPr>
        <w:t xml:space="preserve">These are the </w:t>
      </w:r>
      <w:r w:rsidRPr="006B67EC">
        <w:rPr>
          <w:rStyle w:val="Emphasis"/>
          <w:highlight w:val="green"/>
        </w:rPr>
        <w:t>social practices</w:t>
      </w:r>
      <w:r w:rsidRPr="00B34120">
        <w:rPr>
          <w:rStyle w:val="Emphasis"/>
          <w:b w:val="0"/>
          <w:bCs/>
        </w:rPr>
        <w:t xml:space="preserve"> that </w:t>
      </w:r>
      <w:r w:rsidRPr="006B67EC">
        <w:rPr>
          <w:rStyle w:val="Emphasis"/>
          <w:highlight w:val="green"/>
        </w:rPr>
        <w:t>have been used to erase</w:t>
      </w:r>
      <w:r w:rsidRPr="00B34120">
        <w:rPr>
          <w:rStyle w:val="Emphasis"/>
          <w:b w:val="0"/>
          <w:bCs/>
        </w:rPr>
        <w:t xml:space="preserve"> both </w:t>
      </w:r>
      <w:r w:rsidRPr="006B67EC">
        <w:rPr>
          <w:rStyle w:val="Emphasis"/>
          <w:highlight w:val="green"/>
        </w:rPr>
        <w:t>the psychological aversion and the</w:t>
      </w:r>
      <w:r w:rsidRPr="00B34120">
        <w:rPr>
          <w:rStyle w:val="Emphasis"/>
          <w:b w:val="0"/>
          <w:bCs/>
        </w:rPr>
        <w:t xml:space="preserve"> problematic </w:t>
      </w:r>
      <w:r w:rsidRPr="006B67EC">
        <w:rPr>
          <w:rStyle w:val="Emphasis"/>
          <w:highlight w:val="green"/>
        </w:rPr>
        <w:t>social difference that disability has come to represent</w:t>
      </w:r>
      <w:r w:rsidRPr="00B34120">
        <w:rPr>
          <w:b/>
          <w:bCs/>
          <w:sz w:val="12"/>
        </w:rPr>
        <w:t xml:space="preserve">. </w:t>
      </w:r>
      <w:r w:rsidRPr="00B34120">
        <w:rPr>
          <w:sz w:val="12"/>
        </w:rPr>
        <w:t>In this chapter, I will argue – using Norbert Elias as a touchstone – that</w:t>
      </w:r>
      <w:r w:rsidRPr="00B34120">
        <w:rPr>
          <w:b/>
          <w:bCs/>
          <w:sz w:val="12"/>
        </w:rPr>
        <w:t xml:space="preserve"> </w:t>
      </w:r>
      <w:r w:rsidRPr="00B34120">
        <w:rPr>
          <w:rStyle w:val="Emphasis"/>
          <w:b w:val="0"/>
          <w:bCs/>
        </w:rPr>
        <w:t>the treatment of disabled people in the modern period is a barbaric sideshow in the long march of the ‘</w:t>
      </w:r>
      <w:proofErr w:type="spellStart"/>
      <w:r w:rsidRPr="00B34120">
        <w:rPr>
          <w:rStyle w:val="Emphasis"/>
          <w:b w:val="0"/>
          <w:bCs/>
        </w:rPr>
        <w:t>civilising</w:t>
      </w:r>
      <w:proofErr w:type="spellEnd"/>
      <w:r w:rsidRPr="00B34120">
        <w:rPr>
          <w:rStyle w:val="Emphasis"/>
          <w:b w:val="0"/>
          <w:bCs/>
        </w:rPr>
        <w:t xml:space="preserve"> process’</w:t>
      </w:r>
      <w:r w:rsidRPr="00B34120">
        <w:rPr>
          <w:b/>
          <w:bCs/>
          <w:sz w:val="12"/>
        </w:rPr>
        <w:t xml:space="preserve"> </w:t>
      </w:r>
      <w:r w:rsidRPr="00B34120">
        <w:rPr>
          <w:sz w:val="12"/>
        </w:rPr>
        <w:t xml:space="preserve">(Elias, 2000). The ‘personality structure’ ableism (see Kumari Campbell (2001) and in this volume) in modernity </w:t>
      </w:r>
      <w:r w:rsidRPr="00B34120">
        <w:rPr>
          <w:rStyle w:val="Emphasis"/>
          <w:b w:val="0"/>
          <w:bCs/>
        </w:rPr>
        <w:t>transforms its own ontological precariousness into aversion for and disposal of disability. The negative response to biological and intellectual difference in modernity is strongly influenced by the tendency embedded in the ‘</w:t>
      </w:r>
      <w:proofErr w:type="spellStart"/>
      <w:r w:rsidRPr="00B34120">
        <w:rPr>
          <w:rStyle w:val="Emphasis"/>
          <w:b w:val="0"/>
          <w:bCs/>
        </w:rPr>
        <w:t>civilising</w:t>
      </w:r>
      <w:proofErr w:type="spellEnd"/>
      <w:r w:rsidRPr="00B34120">
        <w:rPr>
          <w:rStyle w:val="Emphasis"/>
          <w:b w:val="0"/>
          <w:bCs/>
        </w:rPr>
        <w:t xml:space="preserve"> process’ to incrementally deride the value of physical and intellectual difference and promote a </w:t>
      </w:r>
      <w:proofErr w:type="spellStart"/>
      <w:r w:rsidRPr="00B34120">
        <w:rPr>
          <w:rStyle w:val="Emphasis"/>
          <w:b w:val="0"/>
          <w:bCs/>
        </w:rPr>
        <w:t>sanitised</w:t>
      </w:r>
      <w:proofErr w:type="spellEnd"/>
      <w:r w:rsidRPr="00B34120">
        <w:rPr>
          <w:rStyle w:val="Emphasis"/>
          <w:b w:val="0"/>
          <w:bCs/>
        </w:rPr>
        <w:t xml:space="preserve"> norm of human </w:t>
      </w:r>
      <w:proofErr w:type="spellStart"/>
      <w:r w:rsidRPr="00B34120">
        <w:rPr>
          <w:rStyle w:val="Emphasis"/>
          <w:b w:val="0"/>
          <w:bCs/>
        </w:rPr>
        <w:t>behaviour</w:t>
      </w:r>
      <w:proofErr w:type="spellEnd"/>
      <w:r w:rsidRPr="00B34120">
        <w:rPr>
          <w:rStyle w:val="Emphasis"/>
          <w:b w:val="0"/>
          <w:bCs/>
        </w:rPr>
        <w:t xml:space="preserve"> and appearance </w:t>
      </w:r>
      <w:r w:rsidRPr="00B34120">
        <w:rPr>
          <w:rStyle w:val="Emphasis"/>
          <w:b w:val="0"/>
          <w:bCs/>
          <w:sz w:val="12"/>
          <w:u w:val="none"/>
        </w:rPr>
        <w:t>(</w:t>
      </w:r>
      <w:r w:rsidRPr="00B34120">
        <w:rPr>
          <w:sz w:val="12"/>
        </w:rPr>
        <w:t>Elias, 2000).</w:t>
      </w:r>
      <w:r w:rsidRPr="00B34120">
        <w:rPr>
          <w:b/>
          <w:bCs/>
          <w:sz w:val="12"/>
        </w:rPr>
        <w:t xml:space="preserve"> </w:t>
      </w:r>
      <w:r w:rsidRPr="006B67EC">
        <w:rPr>
          <w:rStyle w:val="Emphasis"/>
          <w:highlight w:val="green"/>
        </w:rPr>
        <w:t>The social and</w:t>
      </w:r>
      <w:r w:rsidRPr="00B34120">
        <w:rPr>
          <w:b/>
          <w:bCs/>
          <w:sz w:val="12"/>
        </w:rPr>
        <w:t xml:space="preserve"> </w:t>
      </w:r>
      <w:r w:rsidRPr="00B34120">
        <w:rPr>
          <w:sz w:val="12"/>
        </w:rPr>
        <w:t>social</w:t>
      </w:r>
      <w:r w:rsidRPr="00B34120">
        <w:rPr>
          <w:b/>
          <w:bCs/>
          <w:sz w:val="12"/>
        </w:rPr>
        <w:t xml:space="preserve"> </w:t>
      </w:r>
      <w:r w:rsidRPr="006B67EC">
        <w:rPr>
          <w:rStyle w:val="Emphasis"/>
          <w:highlight w:val="green"/>
        </w:rPr>
        <w:t>policy response to disability in the modern period cannot be separated from the emotional aversion to impairment characteristic of non-disabled hegemony</w:t>
      </w:r>
      <w:r w:rsidRPr="00B34120">
        <w:rPr>
          <w:b/>
          <w:bCs/>
          <w:sz w:val="12"/>
        </w:rPr>
        <w:t xml:space="preserve">. </w:t>
      </w:r>
      <w:r w:rsidRPr="00B34120">
        <w:rPr>
          <w:sz w:val="12"/>
        </w:rPr>
        <w:t xml:space="preserve">I will </w:t>
      </w:r>
      <w:proofErr w:type="spellStart"/>
      <w:r w:rsidRPr="00B34120">
        <w:rPr>
          <w:sz w:val="12"/>
        </w:rPr>
        <w:t>utilise</w:t>
      </w:r>
      <w:proofErr w:type="spellEnd"/>
      <w:r w:rsidRPr="00B34120">
        <w:rPr>
          <w:sz w:val="12"/>
        </w:rPr>
        <w:t xml:space="preserve"> Elias’s concepts of psychogenesis and sociogenesis1 to explain that the story of disability in modernity is one that develops towards the social and ontological invalidation of disabled people’s lives. The </w:t>
      </w:r>
      <w:proofErr w:type="spellStart"/>
      <w:r w:rsidRPr="00B34120">
        <w:rPr>
          <w:sz w:val="12"/>
        </w:rPr>
        <w:t>sociogenisis</w:t>
      </w:r>
      <w:proofErr w:type="spellEnd"/>
      <w:r w:rsidRPr="00B34120">
        <w:rPr>
          <w:sz w:val="12"/>
        </w:rPr>
        <w:t xml:space="preserve"> of disability is, in practice, twofold: it can be ‘</w:t>
      </w:r>
      <w:proofErr w:type="spellStart"/>
      <w:r w:rsidRPr="00B34120">
        <w:rPr>
          <w:sz w:val="12"/>
        </w:rPr>
        <w:t>anthropoemic</w:t>
      </w:r>
      <w:proofErr w:type="spellEnd"/>
      <w:r w:rsidRPr="00B34120">
        <w:rPr>
          <w:sz w:val="12"/>
        </w:rPr>
        <w:t xml:space="preserve">’ or ‘anthropophagic’. The first refers to social processes that </w:t>
      </w:r>
      <w:proofErr w:type="spellStart"/>
      <w:r w:rsidRPr="00B34120">
        <w:rPr>
          <w:sz w:val="12"/>
        </w:rPr>
        <w:t>rootout</w:t>
      </w:r>
      <w:proofErr w:type="spellEnd"/>
      <w:r w:rsidRPr="00B34120">
        <w:rPr>
          <w:sz w:val="12"/>
        </w:rPr>
        <w:t xml:space="preserve"> and eliminate people:</w:t>
      </w:r>
      <w:r w:rsidRPr="00B34120">
        <w:rPr>
          <w:b/>
          <w:bCs/>
          <w:sz w:val="12"/>
        </w:rPr>
        <w:t xml:space="preserve"> </w:t>
      </w:r>
      <w:r w:rsidRPr="00B34120">
        <w:rPr>
          <w:rStyle w:val="Emphasis"/>
          <w:b w:val="0"/>
          <w:bCs/>
        </w:rPr>
        <w:t xml:space="preserve">if error and imperfection are the anti-heroes of modernity, then one might expect to find examples in which </w:t>
      </w:r>
      <w:r w:rsidRPr="006B67EC">
        <w:rPr>
          <w:rStyle w:val="Emphasis"/>
          <w:highlight w:val="green"/>
        </w:rPr>
        <w:t>the desire for truth and purity is exercised through the</w:t>
      </w:r>
      <w:r w:rsidRPr="00B34120">
        <w:rPr>
          <w:rStyle w:val="Emphasis"/>
          <w:b w:val="0"/>
          <w:bCs/>
        </w:rPr>
        <w:t xml:space="preserve"> root and branch </w:t>
      </w:r>
      <w:r w:rsidRPr="006B67EC">
        <w:rPr>
          <w:rStyle w:val="Emphasis"/>
          <w:highlight w:val="green"/>
        </w:rPr>
        <w:t>elimination of those who offend</w:t>
      </w:r>
      <w:r w:rsidRPr="00B34120">
        <w:rPr>
          <w:rStyle w:val="Emphasis"/>
          <w:b w:val="0"/>
          <w:bCs/>
        </w:rPr>
        <w:t xml:space="preserve"> against </w:t>
      </w:r>
      <w:r w:rsidRPr="006B67EC">
        <w:rPr>
          <w:rStyle w:val="Emphasis"/>
          <w:highlight w:val="green"/>
        </w:rPr>
        <w:t>this</w:t>
      </w:r>
      <w:r w:rsidRPr="00B34120">
        <w:rPr>
          <w:rStyle w:val="Emphasis"/>
          <w:b w:val="0"/>
          <w:bCs/>
        </w:rPr>
        <w:t xml:space="preserve"> moral </w:t>
      </w:r>
      <w:r w:rsidRPr="006B67EC">
        <w:rPr>
          <w:rStyle w:val="Emphasis"/>
          <w:highlight w:val="green"/>
        </w:rPr>
        <w:t>universe</w:t>
      </w:r>
      <w:r w:rsidRPr="00B34120">
        <w:rPr>
          <w:rStyle w:val="Emphasis"/>
          <w:b w:val="0"/>
          <w:bCs/>
        </w:rPr>
        <w:t xml:space="preserve">. </w:t>
      </w:r>
      <w:r w:rsidRPr="006B67EC">
        <w:rPr>
          <w:rStyle w:val="Emphasis"/>
          <w:highlight w:val="green"/>
        </w:rPr>
        <w:t>Locking disabled people into a ‘zone of exception’</w:t>
      </w:r>
      <w:r w:rsidRPr="00B34120">
        <w:rPr>
          <w:b/>
          <w:bCs/>
          <w:sz w:val="12"/>
        </w:rPr>
        <w:t xml:space="preserve"> </w:t>
      </w:r>
      <w:r w:rsidRPr="00B34120">
        <w:rPr>
          <w:sz w:val="12"/>
        </w:rPr>
        <w:t>(Agamben, 2004)</w:t>
      </w:r>
      <w:r w:rsidRPr="00B34120">
        <w:rPr>
          <w:b/>
          <w:bCs/>
          <w:sz w:val="12"/>
        </w:rPr>
        <w:t xml:space="preserve"> </w:t>
      </w:r>
      <w:r w:rsidRPr="006B67EC">
        <w:rPr>
          <w:rStyle w:val="Emphasis"/>
          <w:highlight w:val="green"/>
        </w:rPr>
        <w:t>in which they are subjected to the eugenic gaze</w:t>
      </w:r>
      <w:r w:rsidRPr="00B34120">
        <w:rPr>
          <w:rStyle w:val="Emphasis"/>
          <w:b w:val="0"/>
          <w:bCs/>
        </w:rPr>
        <w:t xml:space="preserve"> and </w:t>
      </w:r>
      <w:proofErr w:type="spellStart"/>
      <w:r w:rsidRPr="00B34120">
        <w:rPr>
          <w:rStyle w:val="Emphasis"/>
          <w:b w:val="0"/>
          <w:bCs/>
        </w:rPr>
        <w:t>categorised</w:t>
      </w:r>
      <w:proofErr w:type="spellEnd"/>
      <w:r w:rsidRPr="00B34120">
        <w:rPr>
          <w:rStyle w:val="Emphasis"/>
          <w:b w:val="0"/>
          <w:bCs/>
        </w:rPr>
        <w:t xml:space="preserve"> as inhuman</w:t>
      </w:r>
      <w:r w:rsidRPr="00B34120">
        <w:rPr>
          <w:b/>
          <w:bCs/>
          <w:sz w:val="12"/>
        </w:rPr>
        <w:t xml:space="preserve"> </w:t>
      </w:r>
      <w:r w:rsidRPr="00B34120">
        <w:rPr>
          <w:sz w:val="12"/>
        </w:rPr>
        <w:t>or sub-human</w:t>
      </w:r>
      <w:r w:rsidRPr="00B34120">
        <w:rPr>
          <w:b/>
          <w:bCs/>
          <w:sz w:val="12"/>
        </w:rPr>
        <w:t xml:space="preserve"> </w:t>
      </w:r>
      <w:r w:rsidRPr="00B34120">
        <w:rPr>
          <w:rStyle w:val="Emphasis"/>
          <w:b w:val="0"/>
          <w:bCs/>
        </w:rPr>
        <w:t>is one strategy for dealing with disability</w:t>
      </w:r>
      <w:r w:rsidRPr="00B34120">
        <w:rPr>
          <w:b/>
          <w:bCs/>
          <w:sz w:val="12"/>
        </w:rPr>
        <w:t xml:space="preserve"> </w:t>
      </w:r>
      <w:r w:rsidRPr="00B34120">
        <w:rPr>
          <w:sz w:val="12"/>
        </w:rPr>
        <w:t xml:space="preserve">(Reave, 2008). ‘The real solution to heresy’ suggested George Canguilhem in his discussion of the normal and the pathological (1991: 280) ‘is extirpation’, meaning to destroy totally or exterminate. </w:t>
      </w:r>
      <w:r w:rsidRPr="00B34120">
        <w:rPr>
          <w:rStyle w:val="Emphasis"/>
          <w:b w:val="0"/>
          <w:bCs/>
        </w:rPr>
        <w:t xml:space="preserve">In modernity </w:t>
      </w:r>
      <w:r w:rsidRPr="006B67EC">
        <w:rPr>
          <w:rStyle w:val="Emphasis"/>
          <w:highlight w:val="green"/>
        </w:rPr>
        <w:t>medical</w:t>
      </w:r>
      <w:r w:rsidRPr="00B34120">
        <w:rPr>
          <w:rStyle w:val="Emphasis"/>
          <w:b w:val="0"/>
          <w:bCs/>
        </w:rPr>
        <w:t xml:space="preserve"> ideas and </w:t>
      </w:r>
      <w:r w:rsidRPr="006B67EC">
        <w:rPr>
          <w:rStyle w:val="Emphasis"/>
          <w:highlight w:val="green"/>
        </w:rPr>
        <w:t>practices have been a</w:t>
      </w:r>
      <w:r w:rsidRPr="006B67EC">
        <w:rPr>
          <w:rStyle w:val="Emphasis"/>
          <w:b w:val="0"/>
          <w:bCs/>
          <w:highlight w:val="green"/>
        </w:rPr>
        <w:t xml:space="preserve"> </w:t>
      </w:r>
      <w:r w:rsidRPr="00B34120">
        <w:rPr>
          <w:rStyle w:val="Emphasis"/>
          <w:b w:val="0"/>
          <w:bCs/>
        </w:rPr>
        <w:t xml:space="preserve">fertile </w:t>
      </w:r>
      <w:r w:rsidRPr="006B67EC">
        <w:rPr>
          <w:rStyle w:val="Emphasis"/>
          <w:highlight w:val="green"/>
        </w:rPr>
        <w:t>source of</w:t>
      </w:r>
      <w:r w:rsidRPr="00B34120">
        <w:rPr>
          <w:rStyle w:val="Emphasis"/>
          <w:b w:val="0"/>
          <w:bCs/>
        </w:rPr>
        <w:t xml:space="preserve"> radical </w:t>
      </w:r>
      <w:r w:rsidRPr="006B67EC">
        <w:rPr>
          <w:rStyle w:val="Emphasis"/>
          <w:highlight w:val="green"/>
        </w:rPr>
        <w:t>solutions to impairment</w:t>
      </w:r>
      <w:r w:rsidRPr="00B34120">
        <w:rPr>
          <w:rStyle w:val="Emphasis"/>
          <w:b w:val="0"/>
          <w:bCs/>
        </w:rPr>
        <w:t xml:space="preserve">. Medical solutions also embrace anthropophagic strategies. They deal in the correction and rehabilitation of ‘abnormal </w:t>
      </w:r>
      <w:proofErr w:type="gramStart"/>
      <w:r w:rsidRPr="00B34120">
        <w:rPr>
          <w:rStyle w:val="Emphasis"/>
          <w:b w:val="0"/>
          <w:bCs/>
        </w:rPr>
        <w:t>bodies’</w:t>
      </w:r>
      <w:proofErr w:type="gramEnd"/>
      <w:r w:rsidRPr="00B34120">
        <w:rPr>
          <w:rStyle w:val="Emphasis"/>
          <w:b w:val="0"/>
          <w:bCs/>
        </w:rPr>
        <w:t>. Cure/rehabilitation stands at the heart of the medical doctrine of salvation (soteriology</w:t>
      </w:r>
      <w:proofErr w:type="gramStart"/>
      <w:r w:rsidRPr="00B34120">
        <w:rPr>
          <w:rStyle w:val="Emphasis"/>
          <w:b w:val="0"/>
          <w:bCs/>
        </w:rPr>
        <w:t>)</w:t>
      </w:r>
      <w:proofErr w:type="gramEnd"/>
      <w:r w:rsidRPr="00B34120">
        <w:rPr>
          <w:rStyle w:val="Emphasis"/>
          <w:b w:val="0"/>
          <w:bCs/>
        </w:rPr>
        <w:t xml:space="preserve"> and it is a prospect often held up to disabled people by optimists who </w:t>
      </w:r>
      <w:proofErr w:type="spellStart"/>
      <w:r w:rsidRPr="00B34120">
        <w:rPr>
          <w:rStyle w:val="Emphasis"/>
          <w:b w:val="0"/>
          <w:bCs/>
        </w:rPr>
        <w:t>fetishise</w:t>
      </w:r>
      <w:proofErr w:type="spellEnd"/>
      <w:r w:rsidRPr="00B34120">
        <w:rPr>
          <w:rStyle w:val="Emphasis"/>
          <w:b w:val="0"/>
          <w:bCs/>
        </w:rPr>
        <w:t xml:space="preserve"> scientific progress and promote biological solutions to impairment. Both strategies – </w:t>
      </w:r>
      <w:r w:rsidRPr="006B67EC">
        <w:rPr>
          <w:rStyle w:val="Emphasis"/>
          <w:highlight w:val="green"/>
        </w:rPr>
        <w:t>to kill or to cure</w:t>
      </w:r>
      <w:r w:rsidRPr="00B34120">
        <w:rPr>
          <w:rStyle w:val="Emphasis"/>
          <w:b w:val="0"/>
          <w:bCs/>
        </w:rPr>
        <w:t xml:space="preserve"> – </w:t>
      </w:r>
      <w:r w:rsidRPr="006B67EC">
        <w:rPr>
          <w:rStyle w:val="Emphasis"/>
          <w:highlight w:val="green"/>
        </w:rPr>
        <w:t>transmit the</w:t>
      </w:r>
      <w:r w:rsidRPr="00B34120">
        <w:rPr>
          <w:rStyle w:val="Emphasis"/>
          <w:b w:val="0"/>
          <w:bCs/>
        </w:rPr>
        <w:t xml:space="preserve"> same core cultural </w:t>
      </w:r>
      <w:r w:rsidRPr="006B67EC">
        <w:rPr>
          <w:rStyle w:val="Emphasis"/>
          <w:highlight w:val="green"/>
        </w:rPr>
        <w:t>message</w:t>
      </w:r>
      <w:r w:rsidRPr="00B34120">
        <w:rPr>
          <w:rStyle w:val="Emphasis"/>
          <w:b w:val="0"/>
          <w:bCs/>
        </w:rPr>
        <w:t xml:space="preserve">: </w:t>
      </w:r>
      <w:r w:rsidRPr="006B67EC">
        <w:rPr>
          <w:rStyle w:val="Emphasis"/>
          <w:highlight w:val="green"/>
        </w:rPr>
        <w:t>disabled people represent ‘what not to be’ and are</w:t>
      </w:r>
      <w:r w:rsidRPr="00B34120">
        <w:rPr>
          <w:rStyle w:val="Emphasis"/>
          <w:b w:val="0"/>
          <w:bCs/>
        </w:rPr>
        <w:t xml:space="preserve">, therefore, </w:t>
      </w:r>
      <w:r w:rsidRPr="006B67EC">
        <w:rPr>
          <w:rStyle w:val="Emphasis"/>
          <w:highlight w:val="green"/>
        </w:rPr>
        <w:t xml:space="preserve">ontologically </w:t>
      </w:r>
      <w:proofErr w:type="gramStart"/>
      <w:r w:rsidRPr="006B67EC">
        <w:rPr>
          <w:rStyle w:val="Emphasis"/>
          <w:highlight w:val="green"/>
        </w:rPr>
        <w:t>invalid</w:t>
      </w:r>
      <w:proofErr w:type="gramEnd"/>
      <w:r w:rsidRPr="00B34120">
        <w:rPr>
          <w:rStyle w:val="Emphasis"/>
          <w:b w:val="0"/>
          <w:bCs/>
        </w:rPr>
        <w:t xml:space="preserve"> or ‘</w:t>
      </w:r>
      <w:proofErr w:type="spellStart"/>
      <w:r w:rsidRPr="00B34120">
        <w:rPr>
          <w:rStyle w:val="Emphasis"/>
          <w:b w:val="0"/>
          <w:bCs/>
        </w:rPr>
        <w:t>uncivilised</w:t>
      </w:r>
      <w:proofErr w:type="spellEnd"/>
      <w:r w:rsidRPr="00B34120">
        <w:rPr>
          <w:rStyle w:val="Emphasis"/>
          <w:b w:val="0"/>
          <w:bCs/>
        </w:rPr>
        <w:t>’. Social responses to impairment, in modernity, are underpinned by the processes that</w:t>
      </w:r>
      <w:r w:rsidRPr="00B34120">
        <w:rPr>
          <w:b/>
          <w:bCs/>
          <w:sz w:val="12"/>
        </w:rPr>
        <w:t xml:space="preserve"> </w:t>
      </w:r>
      <w:r w:rsidRPr="00B34120">
        <w:rPr>
          <w:rStyle w:val="Emphasis"/>
          <w:b w:val="0"/>
          <w:bCs/>
        </w:rPr>
        <w:t>constitute</w:t>
      </w:r>
      <w:r w:rsidRPr="00B34120">
        <w:rPr>
          <w:b/>
          <w:bCs/>
          <w:sz w:val="12"/>
        </w:rPr>
        <w:t xml:space="preserve"> the </w:t>
      </w:r>
      <w:proofErr w:type="spellStart"/>
      <w:r w:rsidRPr="00B34120">
        <w:rPr>
          <w:b/>
          <w:bCs/>
          <w:sz w:val="12"/>
        </w:rPr>
        <w:t>psychogenisis</w:t>
      </w:r>
      <w:proofErr w:type="spellEnd"/>
      <w:r w:rsidRPr="00B34120">
        <w:rPr>
          <w:b/>
          <w:bCs/>
          <w:sz w:val="12"/>
        </w:rPr>
        <w:t xml:space="preserve"> of disability. These include the emotional </w:t>
      </w:r>
      <w:r w:rsidRPr="00B34120">
        <w:rPr>
          <w:rStyle w:val="Emphasis"/>
          <w:b w:val="0"/>
          <w:bCs/>
        </w:rPr>
        <w:t xml:space="preserve">aversions and intolerances of impairment that derive from the </w:t>
      </w:r>
      <w:proofErr w:type="spellStart"/>
      <w:r w:rsidRPr="00B34120">
        <w:rPr>
          <w:rStyle w:val="Emphasis"/>
          <w:b w:val="0"/>
          <w:bCs/>
        </w:rPr>
        <w:t>civilising</w:t>
      </w:r>
      <w:proofErr w:type="spellEnd"/>
      <w:r w:rsidRPr="00B34120">
        <w:rPr>
          <w:rStyle w:val="Emphasis"/>
          <w:b w:val="0"/>
          <w:bCs/>
        </w:rPr>
        <w:t xml:space="preserve"> process. </w:t>
      </w:r>
      <w:r w:rsidRPr="006B67EC">
        <w:rPr>
          <w:rStyle w:val="Emphasis"/>
          <w:highlight w:val="green"/>
        </w:rPr>
        <w:t>The ontological invalidation</w:t>
      </w:r>
      <w:r w:rsidRPr="00B34120">
        <w:rPr>
          <w:rStyle w:val="Emphasis"/>
          <w:b w:val="0"/>
          <w:bCs/>
        </w:rPr>
        <w:t xml:space="preserve"> that disabled people experience in their everyday encounters </w:t>
      </w:r>
      <w:r w:rsidRPr="006B67EC">
        <w:rPr>
          <w:rStyle w:val="Emphasis"/>
          <w:highlight w:val="green"/>
        </w:rPr>
        <w:t>is mediated</w:t>
      </w:r>
      <w:r w:rsidRPr="00B34120">
        <w:rPr>
          <w:rStyle w:val="Emphasis"/>
          <w:b w:val="0"/>
          <w:bCs/>
        </w:rPr>
        <w:t xml:space="preserve"> primarily </w:t>
      </w:r>
      <w:r w:rsidRPr="006B67EC">
        <w:rPr>
          <w:rStyle w:val="Emphasis"/>
          <w:highlight w:val="green"/>
        </w:rPr>
        <w:t>by the emotion of disgust</w:t>
      </w:r>
      <w:r w:rsidRPr="00B34120">
        <w:rPr>
          <w:rStyle w:val="Emphasis"/>
          <w:b w:val="0"/>
          <w:bCs/>
        </w:rPr>
        <w:t xml:space="preserve"> </w:t>
      </w:r>
      <w:r w:rsidRPr="00B34120">
        <w:rPr>
          <w:sz w:val="12"/>
        </w:rPr>
        <w:t>(with fear and pity in tow</w:t>
      </w:r>
      <w:r w:rsidRPr="00B34120">
        <w:rPr>
          <w:rStyle w:val="Emphasis"/>
          <w:b w:val="0"/>
          <w:bCs/>
          <w:sz w:val="12"/>
          <w:szCs w:val="12"/>
          <w:u w:val="none"/>
        </w:rPr>
        <w:t>).</w:t>
      </w:r>
      <w:r w:rsidRPr="00B34120">
        <w:rPr>
          <w:rStyle w:val="Emphasis"/>
          <w:b w:val="0"/>
          <w:bCs/>
        </w:rPr>
        <w:t xml:space="preserve"> At an existential level the presence of the disabled body is unsettling for non-disabled people who are often in denial about their own vulnerability</w:t>
      </w:r>
      <w:r w:rsidRPr="00B34120">
        <w:rPr>
          <w:b/>
          <w:bCs/>
          <w:sz w:val="12"/>
        </w:rPr>
        <w:t xml:space="preserve">. </w:t>
      </w:r>
      <w:r w:rsidRPr="00B34120">
        <w:rPr>
          <w:sz w:val="12"/>
        </w:rPr>
        <w:t xml:space="preserve">This is the psychological and emotional component of what disability scholars call ableism. The standard resolution to this ‘problem’ of non-disability in modernity has been to have the object of discomfort – the disabled person – removed or corrected. The sociogenesis of </w:t>
      </w:r>
      <w:proofErr w:type="spellStart"/>
      <w:r w:rsidRPr="00B34120">
        <w:rPr>
          <w:sz w:val="12"/>
        </w:rPr>
        <w:t>anthropoemic</w:t>
      </w:r>
      <w:proofErr w:type="spellEnd"/>
      <w:r w:rsidRPr="00B34120">
        <w:rPr>
          <w:sz w:val="12"/>
        </w:rPr>
        <w:t xml:space="preserve"> and anthropophagic strategies for dealing with impairment are rooted in the emotional dispositions of non-disabled people as they develop their </w:t>
      </w:r>
      <w:proofErr w:type="spellStart"/>
      <w:r w:rsidRPr="00B34120">
        <w:rPr>
          <w:sz w:val="12"/>
        </w:rPr>
        <w:t>civilised</w:t>
      </w:r>
      <w:proofErr w:type="spellEnd"/>
      <w:r w:rsidRPr="00B34120">
        <w:rPr>
          <w:sz w:val="12"/>
        </w:rPr>
        <w:t xml:space="preserve"> protocols for </w:t>
      </w:r>
      <w:proofErr w:type="spellStart"/>
      <w:r w:rsidRPr="00B34120">
        <w:rPr>
          <w:sz w:val="12"/>
        </w:rPr>
        <w:t>behaviour</w:t>
      </w:r>
      <w:proofErr w:type="spellEnd"/>
      <w:r w:rsidRPr="00B34120">
        <w:rPr>
          <w:sz w:val="12"/>
        </w:rPr>
        <w:t xml:space="preserve"> and bodily comportment. In what follows, I will focus on the ways in which </w:t>
      </w:r>
      <w:r w:rsidRPr="00B34120">
        <w:rPr>
          <w:rStyle w:val="Emphasis"/>
          <w:b w:val="0"/>
          <w:bCs/>
        </w:rPr>
        <w:t>the ‘</w:t>
      </w:r>
      <w:proofErr w:type="spellStart"/>
      <w:r w:rsidRPr="00B34120">
        <w:rPr>
          <w:rStyle w:val="Emphasis"/>
          <w:b w:val="0"/>
          <w:bCs/>
        </w:rPr>
        <w:t>civilising</w:t>
      </w:r>
      <w:proofErr w:type="spellEnd"/>
      <w:r w:rsidRPr="00B34120">
        <w:rPr>
          <w:rStyle w:val="Emphasis"/>
          <w:b w:val="0"/>
          <w:bCs/>
        </w:rPr>
        <w:t xml:space="preserve"> process’ invalidates impairment and demonstrate how </w:t>
      </w:r>
      <w:bookmarkStart w:id="0" w:name="_Hlk44541875"/>
      <w:r w:rsidRPr="006B67EC">
        <w:rPr>
          <w:rStyle w:val="Emphasis"/>
          <w:highlight w:val="green"/>
        </w:rPr>
        <w:t>opportunities to</w:t>
      </w:r>
      <w:r w:rsidRPr="00B34120">
        <w:rPr>
          <w:rStyle w:val="Emphasis"/>
        </w:rPr>
        <w:t xml:space="preserve"> </w:t>
      </w:r>
      <w:r w:rsidRPr="006B67EC">
        <w:rPr>
          <w:rStyle w:val="Emphasis"/>
          <w:highlight w:val="green"/>
        </w:rPr>
        <w:t>escape</w:t>
      </w:r>
      <w:r w:rsidRPr="00B34120">
        <w:rPr>
          <w:rStyle w:val="Emphasis"/>
          <w:b w:val="0"/>
          <w:bCs/>
        </w:rPr>
        <w:t xml:space="preserve"> this </w:t>
      </w:r>
      <w:r w:rsidRPr="006B67EC">
        <w:rPr>
          <w:rStyle w:val="Emphasis"/>
          <w:highlight w:val="green"/>
        </w:rPr>
        <w:t>ontological dead-end</w:t>
      </w:r>
      <w:r w:rsidRPr="006B67EC">
        <w:rPr>
          <w:rStyle w:val="Emphasis"/>
          <w:b w:val="0"/>
          <w:bCs/>
          <w:highlight w:val="green"/>
        </w:rPr>
        <w:t xml:space="preserve"> </w:t>
      </w:r>
      <w:r w:rsidRPr="00B34120">
        <w:rPr>
          <w:rStyle w:val="Emphasis"/>
          <w:b w:val="0"/>
          <w:bCs/>
        </w:rPr>
        <w:t xml:space="preserve">usually </w:t>
      </w:r>
      <w:r w:rsidRPr="006B67EC">
        <w:rPr>
          <w:rStyle w:val="Emphasis"/>
          <w:highlight w:val="green"/>
        </w:rPr>
        <w:t>require the erasure of disabled identity</w:t>
      </w:r>
      <w:bookmarkEnd w:id="0"/>
      <w:r w:rsidRPr="00B34120">
        <w:rPr>
          <w:sz w:val="12"/>
        </w:rPr>
        <w:t xml:space="preserve">. In the first section that follows I will give some examples of the way in which one can read disability as a product of the </w:t>
      </w:r>
      <w:proofErr w:type="spellStart"/>
      <w:r w:rsidRPr="00B34120">
        <w:rPr>
          <w:sz w:val="12"/>
        </w:rPr>
        <w:t>civilising</w:t>
      </w:r>
      <w:proofErr w:type="spellEnd"/>
      <w:r w:rsidRPr="00B34120">
        <w:rPr>
          <w:sz w:val="12"/>
        </w:rPr>
        <w:t xml:space="preserve"> process. In the section, thereafter, I will examine the psychogenesis of disability relating it to the disgust response to impairment and to the development of ableism, the complex of processes that exclude disabled people from the ‘psychic habitus’ (Elias, 2000: 367) of modernity. </w:t>
      </w:r>
    </w:p>
    <w:p w14:paraId="7F35C601" w14:textId="77777777" w:rsidR="003B664E" w:rsidRPr="00B34120" w:rsidRDefault="003B664E" w:rsidP="0011359C">
      <w:pPr>
        <w:ind w:right="48"/>
      </w:pPr>
    </w:p>
    <w:p w14:paraId="4CFA16F6" w14:textId="77777777" w:rsidR="003B664E" w:rsidRPr="00B34120" w:rsidRDefault="003B664E" w:rsidP="0011359C">
      <w:pPr>
        <w:pStyle w:val="Heading4"/>
        <w:ind w:right="48"/>
        <w:rPr>
          <w:rFonts w:cs="Times New Roman"/>
          <w:color w:val="000000" w:themeColor="text1"/>
        </w:rPr>
      </w:pPr>
      <w:r w:rsidRPr="00B34120">
        <w:rPr>
          <w:rFonts w:cs="Times New Roman"/>
          <w:color w:val="000000" w:themeColor="text1"/>
        </w:rPr>
        <w:t xml:space="preserve">The role of the ballot is to vote for the debater who best methodologically challenges ableism. Assumptions of ableism is always already inherent in any system of knowledge production thus ableism is </w:t>
      </w:r>
      <w:r w:rsidRPr="00B34120">
        <w:rPr>
          <w:rFonts w:cs="Times New Roman"/>
          <w:i/>
          <w:color w:val="000000" w:themeColor="text1"/>
        </w:rPr>
        <w:t xml:space="preserve">always </w:t>
      </w:r>
      <w:r w:rsidRPr="00B34120">
        <w:rPr>
          <w:rFonts w:cs="Times New Roman"/>
          <w:color w:val="000000" w:themeColor="text1"/>
        </w:rPr>
        <w:t xml:space="preserve">a prior question. Evaluate the 1ACs scholarship and assumptions – anything else allows for ableist norms to be replicated – they </w:t>
      </w:r>
      <w:r w:rsidRPr="00B34120">
        <w:rPr>
          <w:rFonts w:cs="Times New Roman"/>
          <w:i/>
          <w:color w:val="000000" w:themeColor="text1"/>
        </w:rPr>
        <w:t xml:space="preserve">do not </w:t>
      </w:r>
      <w:r w:rsidRPr="00B34120">
        <w:rPr>
          <w:rFonts w:cs="Times New Roman"/>
          <w:color w:val="000000" w:themeColor="text1"/>
        </w:rPr>
        <w:t xml:space="preserve">get to weigh the case. </w:t>
      </w:r>
      <w:r w:rsidRPr="00FB253C">
        <w:rPr>
          <w:rFonts w:cs="Times New Roman"/>
          <w:color w:val="000000" w:themeColor="text1"/>
        </w:rPr>
        <w:t xml:space="preserve">Fiat is illusory –that means 1. vote neg on presumption because the </w:t>
      </w:r>
      <w:proofErr w:type="spellStart"/>
      <w:r w:rsidRPr="00FB253C">
        <w:rPr>
          <w:rFonts w:cs="Times New Roman"/>
          <w:color w:val="000000" w:themeColor="text1"/>
        </w:rPr>
        <w:t>aff</w:t>
      </w:r>
      <w:proofErr w:type="spellEnd"/>
      <w:r w:rsidRPr="00FB253C">
        <w:rPr>
          <w:rFonts w:cs="Times New Roman"/>
          <w:color w:val="000000" w:themeColor="text1"/>
        </w:rPr>
        <w:t xml:space="preserve"> doesn’t do anything to solve any of their impacts and 2. Epistemological focus comes first because that’s the only thing that is relevant in the debate space.</w:t>
      </w:r>
    </w:p>
    <w:p w14:paraId="314FCC49" w14:textId="77777777" w:rsidR="003B664E" w:rsidRPr="00B34120" w:rsidRDefault="003B664E" w:rsidP="0011359C">
      <w:pPr>
        <w:ind w:right="48"/>
        <w:jc w:val="both"/>
        <w:rPr>
          <w:b/>
          <w:color w:val="000000" w:themeColor="text1"/>
          <w:sz w:val="26"/>
          <w:szCs w:val="26"/>
        </w:rPr>
      </w:pPr>
      <w:r w:rsidRPr="00B34120">
        <w:rPr>
          <w:rStyle w:val="Style13ptBold"/>
          <w:color w:val="000000" w:themeColor="text1"/>
          <w:szCs w:val="26"/>
        </w:rPr>
        <w:t xml:space="preserve">Campbell 13 </w:t>
      </w:r>
      <w:r w:rsidRPr="00B34120">
        <w:rPr>
          <w:sz w:val="26"/>
          <w:szCs w:val="2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B34120">
        <w:rPr>
          <w:sz w:val="26"/>
          <w:szCs w:val="26"/>
        </w:rPr>
        <w:t>Empowerment</w:t>
      </w:r>
      <w:proofErr w:type="gramEnd"/>
      <w:r w:rsidRPr="00B34120">
        <w:rPr>
          <w:sz w:val="26"/>
          <w:szCs w:val="26"/>
        </w:rPr>
        <w:t xml:space="preserve"> and the Criminal Law)</w:t>
      </w:r>
    </w:p>
    <w:p w14:paraId="5D5CDC18" w14:textId="77777777" w:rsidR="003B664E" w:rsidRPr="00B34120" w:rsidRDefault="003B664E" w:rsidP="0011359C">
      <w:pPr>
        <w:ind w:right="48"/>
        <w:jc w:val="both"/>
        <w:rPr>
          <w:color w:val="000000" w:themeColor="text1"/>
          <w:sz w:val="12"/>
          <w:szCs w:val="24"/>
        </w:rPr>
      </w:pPr>
      <w:r w:rsidRPr="00B34120">
        <w:rPr>
          <w:color w:val="000000" w:themeColor="text1"/>
          <w:sz w:val="12"/>
          <w:szCs w:val="24"/>
        </w:rPr>
        <w:t>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w:t>
      </w:r>
      <w:r w:rsidRPr="00B34120">
        <w:rPr>
          <w:b/>
          <w:color w:val="000000" w:themeColor="text1"/>
          <w:szCs w:val="24"/>
          <w:u w:val="single"/>
        </w:rPr>
        <w:t xml:space="preserve"> </w:t>
      </w:r>
      <w:r w:rsidRPr="006B67EC">
        <w:rPr>
          <w:b/>
          <w:color w:val="000000" w:themeColor="text1"/>
          <w:szCs w:val="24"/>
          <w:highlight w:val="green"/>
          <w:u w:val="single"/>
        </w:rPr>
        <w:t>Ableism</w:t>
      </w:r>
      <w:r w:rsidRPr="00B34120">
        <w:rPr>
          <w:b/>
          <w:color w:val="000000" w:themeColor="text1"/>
          <w:szCs w:val="24"/>
          <w:u w:val="single"/>
        </w:rPr>
        <w:t xml:space="preserve"> </w:t>
      </w:r>
      <w:r w:rsidRPr="00B34120">
        <w:rPr>
          <w:rStyle w:val="StyleUnderline"/>
        </w:rPr>
        <w:t>is deeply</w:t>
      </w:r>
      <w:r w:rsidRPr="00B34120">
        <w:rPr>
          <w:b/>
          <w:color w:val="000000" w:themeColor="text1"/>
          <w:szCs w:val="24"/>
          <w:u w:val="single"/>
        </w:rPr>
        <w:t xml:space="preserve"> </w:t>
      </w:r>
      <w:r w:rsidRPr="006B67EC">
        <w:rPr>
          <w:b/>
          <w:color w:val="000000" w:themeColor="text1"/>
          <w:szCs w:val="24"/>
          <w:highlight w:val="green"/>
          <w:u w:val="single"/>
        </w:rPr>
        <w:t>seeded</w:t>
      </w:r>
      <w:r w:rsidRPr="00B34120">
        <w:rPr>
          <w:b/>
          <w:color w:val="000000" w:themeColor="text1"/>
          <w:szCs w:val="24"/>
          <w:u w:val="single"/>
        </w:rPr>
        <w:t xml:space="preserve"> </w:t>
      </w:r>
      <w:r w:rsidRPr="006B67EC">
        <w:rPr>
          <w:b/>
          <w:color w:val="000000" w:themeColor="text1"/>
          <w:szCs w:val="24"/>
          <w:highlight w:val="green"/>
          <w:u w:val="single"/>
        </w:rPr>
        <w:t>at the level of knowledge systems</w:t>
      </w:r>
      <w:r w:rsidRPr="00B34120">
        <w:rPr>
          <w:b/>
          <w:color w:val="000000" w:themeColor="text1"/>
          <w:szCs w:val="24"/>
          <w:u w:val="single"/>
        </w:rPr>
        <w:t xml:space="preserve"> </w:t>
      </w:r>
      <w:r w:rsidRPr="00B34120">
        <w:rPr>
          <w:rStyle w:val="StyleUnderline"/>
        </w:rPr>
        <w:t xml:space="preserve">of life, </w:t>
      </w:r>
      <w:proofErr w:type="gramStart"/>
      <w:r w:rsidRPr="00B34120">
        <w:rPr>
          <w:rStyle w:val="StyleUnderline"/>
        </w:rPr>
        <w:t>personhood</w:t>
      </w:r>
      <w:proofErr w:type="gramEnd"/>
      <w:r w:rsidRPr="00B34120">
        <w:rPr>
          <w:rStyle w:val="StyleUnderline"/>
        </w:rPr>
        <w:t xml:space="preserve"> and </w:t>
      </w:r>
      <w:proofErr w:type="spellStart"/>
      <w:r w:rsidRPr="00B34120">
        <w:rPr>
          <w:rStyle w:val="StyleUnderline"/>
        </w:rPr>
        <w:t>liveability</w:t>
      </w:r>
      <w:proofErr w:type="spellEnd"/>
      <w:r w:rsidRPr="00B34120">
        <w:rPr>
          <w:rStyle w:val="StyleUnderline"/>
        </w:rPr>
        <w:t>.</w:t>
      </w:r>
      <w:r w:rsidRPr="00B34120">
        <w:rPr>
          <w:b/>
          <w:color w:val="000000" w:themeColor="text1"/>
          <w:szCs w:val="24"/>
          <w:u w:val="single"/>
        </w:rPr>
        <w:t xml:space="preserve"> </w:t>
      </w:r>
      <w:r w:rsidRPr="00B34120">
        <w:rPr>
          <w:color w:val="000000" w:themeColor="text1"/>
          <w:sz w:val="12"/>
          <w:szCs w:val="24"/>
        </w:rPr>
        <w:t>Ableism is not just a matter of ignorance or negative attitudes towards disabled people;</w:t>
      </w:r>
      <w:r w:rsidRPr="00B34120">
        <w:rPr>
          <w:b/>
          <w:color w:val="000000" w:themeColor="text1"/>
          <w:szCs w:val="24"/>
          <w:u w:val="single"/>
        </w:rPr>
        <w:t xml:space="preserve"> </w:t>
      </w:r>
      <w:r w:rsidRPr="006B67EC">
        <w:rPr>
          <w:b/>
          <w:color w:val="000000" w:themeColor="text1"/>
          <w:szCs w:val="24"/>
          <w:highlight w:val="green"/>
          <w:u w:val="single"/>
        </w:rPr>
        <w:t>it is a schema of perfection, a deep way of thinking about bodies</w:t>
      </w:r>
      <w:r w:rsidRPr="00B34120">
        <w:rPr>
          <w:b/>
          <w:color w:val="000000" w:themeColor="text1"/>
          <w:szCs w:val="24"/>
          <w:u w:val="single"/>
        </w:rPr>
        <w:t xml:space="preserve">, </w:t>
      </w:r>
      <w:proofErr w:type="gramStart"/>
      <w:r w:rsidRPr="00B34120">
        <w:rPr>
          <w:rStyle w:val="StyleUnderline"/>
        </w:rPr>
        <w:t>wholeness</w:t>
      </w:r>
      <w:proofErr w:type="gramEnd"/>
      <w:r w:rsidRPr="00B34120">
        <w:rPr>
          <w:rStyle w:val="StyleUnderline"/>
        </w:rPr>
        <w:t xml:space="preserve"> and permeability.</w:t>
      </w:r>
      <w:r w:rsidRPr="00B34120">
        <w:rPr>
          <w:color w:val="000000" w:themeColor="text1"/>
          <w:sz w:val="12"/>
          <w:szCs w:val="24"/>
        </w:rPr>
        <w:t xml:space="preserve">6 As such integrating ableism into social research and advocacy strategies represents a significant challenge to practice as ableism moves beyond the more familiar territory of social inclusion and usual indices of exclusion to the very divisions of life.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B34120">
        <w:rPr>
          <w:color w:val="000000" w:themeColor="text1"/>
          <w:sz w:val="12"/>
          <w:szCs w:val="24"/>
        </w:rPr>
        <w:t>inflections</w:t>
      </w:r>
      <w:proofErr w:type="gramEnd"/>
      <w:r w:rsidRPr="00B34120">
        <w:rPr>
          <w:color w:val="000000" w:themeColor="text1"/>
          <w:sz w:val="12"/>
          <w:szCs w:val="24"/>
        </w:rPr>
        <w:t xml:space="preserve"> and circumstance. Ability and the corresponding notion of ableism are intertwined. </w:t>
      </w:r>
      <w:r w:rsidRPr="006B67EC">
        <w:rPr>
          <w:b/>
          <w:color w:val="000000" w:themeColor="text1"/>
          <w:szCs w:val="24"/>
          <w:highlight w:val="green"/>
          <w:u w:val="single"/>
        </w:rPr>
        <w:t xml:space="preserve">Compulsory </w:t>
      </w:r>
      <w:proofErr w:type="spellStart"/>
      <w:r w:rsidRPr="006B67EC">
        <w:rPr>
          <w:b/>
          <w:color w:val="000000" w:themeColor="text1"/>
          <w:szCs w:val="24"/>
          <w:highlight w:val="green"/>
          <w:u w:val="single"/>
        </w:rPr>
        <w:t>ablebodiedness</w:t>
      </w:r>
      <w:proofErr w:type="spellEnd"/>
      <w:r w:rsidRPr="006B67EC">
        <w:rPr>
          <w:b/>
          <w:color w:val="000000" w:themeColor="text1"/>
          <w:szCs w:val="24"/>
          <w:highlight w:val="green"/>
          <w:u w:val="single"/>
        </w:rPr>
        <w:t xml:space="preserve"> is implicated in the </w:t>
      </w:r>
      <w:r w:rsidRPr="00B34120">
        <w:rPr>
          <w:b/>
          <w:color w:val="000000" w:themeColor="text1"/>
          <w:szCs w:val="24"/>
          <w:u w:val="single"/>
        </w:rPr>
        <w:t xml:space="preserve">very </w:t>
      </w:r>
      <w:r w:rsidRPr="006B67EC">
        <w:rPr>
          <w:b/>
          <w:color w:val="000000" w:themeColor="text1"/>
          <w:szCs w:val="24"/>
          <w:highlight w:val="green"/>
          <w:u w:val="single"/>
        </w:rPr>
        <w:t>foundations of social theory</w:t>
      </w:r>
      <w:r w:rsidRPr="00B34120">
        <w:rPr>
          <w:b/>
          <w:color w:val="000000" w:themeColor="text1"/>
          <w:szCs w:val="24"/>
          <w:u w:val="single"/>
        </w:rPr>
        <w:t xml:space="preserve">, </w:t>
      </w:r>
      <w:r w:rsidRPr="00B34120">
        <w:rPr>
          <w:color w:val="000000" w:themeColor="text1"/>
          <w:sz w:val="12"/>
          <w:szCs w:val="24"/>
        </w:rPr>
        <w:t>therapeutic jurisprudence, advocacy,</w:t>
      </w:r>
      <w:r w:rsidRPr="00B34120">
        <w:rPr>
          <w:color w:val="000000" w:themeColor="text1"/>
          <w:szCs w:val="24"/>
          <w:u w:val="single"/>
        </w:rPr>
        <w:t xml:space="preserve"> </w:t>
      </w:r>
      <w:r w:rsidRPr="00B34120">
        <w:rPr>
          <w:color w:val="000000" w:themeColor="text1"/>
          <w:szCs w:val="24"/>
          <w:u w:val="single"/>
          <w:bdr w:val="single" w:sz="4" w:space="0" w:color="auto"/>
        </w:rPr>
        <w:t xml:space="preserve">medicine and </w:t>
      </w:r>
      <w:proofErr w:type="gramStart"/>
      <w:r w:rsidRPr="00B34120">
        <w:rPr>
          <w:color w:val="000000" w:themeColor="text1"/>
          <w:szCs w:val="24"/>
          <w:u w:val="single"/>
          <w:bdr w:val="single" w:sz="4" w:space="0" w:color="auto"/>
        </w:rPr>
        <w:t>law;</w:t>
      </w:r>
      <w:proofErr w:type="gramEnd"/>
      <w:r w:rsidRPr="00B34120">
        <w:rPr>
          <w:color w:val="000000" w:themeColor="text1"/>
          <w:szCs w:val="24"/>
          <w:u w:val="single"/>
          <w:bdr w:val="single" w:sz="4" w:space="0" w:color="auto"/>
        </w:rPr>
        <w:t xml:space="preserve"> or in the mappings of human anatomy.</w:t>
      </w:r>
      <w:r w:rsidRPr="00B34120">
        <w:rPr>
          <w:color w:val="000000" w:themeColor="text1"/>
          <w:szCs w:val="24"/>
          <w:u w:val="single"/>
        </w:rPr>
        <w:t xml:space="preserve"> </w:t>
      </w:r>
      <w:proofErr w:type="spellStart"/>
      <w:r w:rsidRPr="00B34120">
        <w:rPr>
          <w:color w:val="000000" w:themeColor="text1"/>
          <w:sz w:val="12"/>
          <w:szCs w:val="24"/>
        </w:rPr>
        <w:t>Summarised</w:t>
      </w:r>
      <w:proofErr w:type="spellEnd"/>
      <w:r w:rsidRPr="00B34120">
        <w:rPr>
          <w:color w:val="000000" w:themeColor="text1"/>
          <w:sz w:val="12"/>
          <w:szCs w:val="24"/>
        </w:rPr>
        <w:t xml:space="preserve"> by Campbell (2001, 44) Ableism refers to; …A network of beliefs processes and practices that produces a particular kind of self and body (the bodily standard) that is projected as the perfect, </w:t>
      </w:r>
      <w:proofErr w:type="spellStart"/>
      <w:r w:rsidRPr="00B34120">
        <w:rPr>
          <w:color w:val="000000" w:themeColor="text1"/>
          <w:sz w:val="12"/>
          <w:szCs w:val="24"/>
        </w:rPr>
        <w:t>speciestypical</w:t>
      </w:r>
      <w:proofErr w:type="spellEnd"/>
      <w:r w:rsidRPr="00B34120">
        <w:rPr>
          <w:color w:val="000000" w:themeColor="text1"/>
          <w:sz w:val="12"/>
          <w:szCs w:val="24"/>
        </w:rPr>
        <w:t xml:space="preserve">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w:t>
      </w:r>
      <w:r w:rsidRPr="00B34120">
        <w:rPr>
          <w:b/>
          <w:color w:val="000000" w:themeColor="text1"/>
          <w:szCs w:val="24"/>
          <w:u w:val="single"/>
        </w:rPr>
        <w:t xml:space="preserve"> </w:t>
      </w:r>
      <w:r w:rsidRPr="006B67EC">
        <w:rPr>
          <w:b/>
          <w:color w:val="000000" w:themeColor="text1"/>
          <w:szCs w:val="24"/>
          <w:highlight w:val="green"/>
          <w:u w:val="single"/>
        </w:rPr>
        <w:t xml:space="preserve">the concept of </w:t>
      </w:r>
      <w:proofErr w:type="spellStart"/>
      <w:r w:rsidRPr="006B67EC">
        <w:rPr>
          <w:b/>
          <w:color w:val="000000" w:themeColor="text1"/>
          <w:szCs w:val="24"/>
          <w:highlight w:val="green"/>
          <w:u w:val="single"/>
        </w:rPr>
        <w:t>abledness</w:t>
      </w:r>
      <w:proofErr w:type="spellEnd"/>
      <w:r w:rsidRPr="006B67EC">
        <w:rPr>
          <w:b/>
          <w:color w:val="000000" w:themeColor="text1"/>
          <w:szCs w:val="24"/>
          <w:highlight w:val="green"/>
          <w:u w:val="single"/>
        </w:rPr>
        <w:t xml:space="preserve"> is predicated on some preexisting notion about the nature of typical species functioning that is beyond culture and historical context</w:t>
      </w:r>
      <w:r w:rsidRPr="00B34120">
        <w:rPr>
          <w:color w:val="000000" w:themeColor="text1"/>
          <w:sz w:val="12"/>
          <w:szCs w:val="24"/>
        </w:rPr>
        <w:t xml:space="preserve">. Ableism does not just stop at propagating what is typical for each species. An ableist imaginary tells us what a healthy body means – a normal mind, the pace, the tenor of thinking and the kinds of emotions and affect that are suitable to express. </w:t>
      </w:r>
      <w:proofErr w:type="gramStart"/>
      <w:r w:rsidRPr="00B34120">
        <w:rPr>
          <w:color w:val="000000" w:themeColor="text1"/>
          <w:sz w:val="12"/>
          <w:szCs w:val="24"/>
        </w:rPr>
        <w:t>Of course</w:t>
      </w:r>
      <w:proofErr w:type="gramEnd"/>
      <w:r w:rsidRPr="00B34120">
        <w:rPr>
          <w:color w:val="000000" w:themeColor="text1"/>
          <w:sz w:val="12"/>
          <w:szCs w:val="24"/>
        </w:rPr>
        <w:t xml:space="preserve"> these ‘fictional’ characteristics then are promoted as a natural ideal.</w:t>
      </w:r>
      <w:r w:rsidRPr="00B34120">
        <w:rPr>
          <w:b/>
          <w:color w:val="000000" w:themeColor="text1"/>
          <w:szCs w:val="24"/>
          <w:u w:val="single"/>
        </w:rPr>
        <w:t xml:space="preserve"> </w:t>
      </w:r>
      <w:r w:rsidRPr="006B67EC">
        <w:rPr>
          <w:b/>
          <w:color w:val="000000" w:themeColor="text1"/>
          <w:szCs w:val="24"/>
          <w:highlight w:val="green"/>
          <w:u w:val="single"/>
        </w:rPr>
        <w:t xml:space="preserve">This abled imaginary relies upon the existence of an unacknowledged </w:t>
      </w:r>
      <w:r w:rsidRPr="00B34120">
        <w:rPr>
          <w:bCs/>
          <w:color w:val="000000" w:themeColor="text1"/>
          <w:szCs w:val="24"/>
          <w:u w:val="single"/>
        </w:rPr>
        <w:t>imagined</w:t>
      </w:r>
      <w:r w:rsidRPr="00B34120">
        <w:rPr>
          <w:b/>
          <w:color w:val="000000" w:themeColor="text1"/>
          <w:szCs w:val="24"/>
          <w:u w:val="single"/>
        </w:rPr>
        <w:t xml:space="preserve"> </w:t>
      </w:r>
      <w:r w:rsidRPr="006B67EC">
        <w:rPr>
          <w:b/>
          <w:color w:val="000000" w:themeColor="text1"/>
          <w:szCs w:val="24"/>
          <w:highlight w:val="green"/>
          <w:u w:val="single"/>
        </w:rPr>
        <w:t>shared community of able-bodied/minded people held together by a common ableist world view that asserts the preferability</w:t>
      </w:r>
      <w:r w:rsidRPr="00B34120">
        <w:rPr>
          <w:b/>
          <w:color w:val="000000" w:themeColor="text1"/>
          <w:szCs w:val="24"/>
          <w:u w:val="single"/>
        </w:rPr>
        <w:t xml:space="preserve"> </w:t>
      </w:r>
      <w:r w:rsidRPr="00B34120">
        <w:rPr>
          <w:color w:val="000000" w:themeColor="text1"/>
          <w:sz w:val="12"/>
          <w:szCs w:val="24"/>
        </w:rPr>
        <w:t>and compulsoriness</w:t>
      </w:r>
      <w:r w:rsidRPr="00B34120">
        <w:rPr>
          <w:b/>
          <w:color w:val="000000" w:themeColor="text1"/>
          <w:szCs w:val="24"/>
          <w:u w:val="single"/>
        </w:rPr>
        <w:t xml:space="preserve"> </w:t>
      </w:r>
      <w:r w:rsidRPr="006B67EC">
        <w:rPr>
          <w:b/>
          <w:color w:val="000000" w:themeColor="text1"/>
          <w:szCs w:val="24"/>
          <w:highlight w:val="green"/>
          <w:u w:val="single"/>
        </w:rPr>
        <w:t>of the norms of ableism.</w:t>
      </w:r>
      <w:r w:rsidRPr="00B34120">
        <w:rPr>
          <w:b/>
          <w:color w:val="000000" w:themeColor="text1"/>
          <w:szCs w:val="24"/>
          <w:u w:val="single"/>
        </w:rPr>
        <w:t xml:space="preserve"> </w:t>
      </w:r>
      <w:r w:rsidRPr="00B34120">
        <w:rPr>
          <w:color w:val="000000" w:themeColor="text1"/>
          <w:sz w:val="12"/>
          <w:szCs w:val="24"/>
        </w:rPr>
        <w:t>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r w:rsidRPr="00B34120">
        <w:rPr>
          <w:color w:val="000000" w:themeColor="text1"/>
          <w:szCs w:val="24"/>
          <w:u w:val="single"/>
        </w:rPr>
        <w:t xml:space="preserve"> Studies in Ableism </w:t>
      </w:r>
      <w:r w:rsidRPr="00B34120">
        <w:rPr>
          <w:color w:val="000000" w:themeColor="text1"/>
          <w:sz w:val="12"/>
          <w:szCs w:val="24"/>
        </w:rPr>
        <w:t>(</w:t>
      </w:r>
      <w:proofErr w:type="spellStart"/>
      <w:r w:rsidRPr="00B34120">
        <w:rPr>
          <w:color w:val="000000" w:themeColor="text1"/>
          <w:sz w:val="12"/>
          <w:szCs w:val="24"/>
        </w:rPr>
        <w:t>SiA</w:t>
      </w:r>
      <w:proofErr w:type="spellEnd"/>
      <w:r w:rsidRPr="00B34120">
        <w:rPr>
          <w:color w:val="000000" w:themeColor="text1"/>
          <w:sz w:val="12"/>
          <w:szCs w:val="24"/>
        </w:rPr>
        <w:t>)</w:t>
      </w:r>
      <w:r w:rsidRPr="00B34120">
        <w:rPr>
          <w:color w:val="000000" w:themeColor="text1"/>
          <w:szCs w:val="24"/>
          <w:u w:val="single"/>
        </w:rPr>
        <w:t xml:space="preserve"> </w:t>
      </w:r>
      <w:r w:rsidRPr="00B34120">
        <w:rPr>
          <w:color w:val="000000" w:themeColor="text1"/>
          <w:sz w:val="12"/>
          <w:szCs w:val="24"/>
        </w:rPr>
        <w:t>inverts traditional approaches, by shifting our concentration to what the study of disability</w:t>
      </w:r>
      <w:r w:rsidRPr="00B34120">
        <w:rPr>
          <w:b/>
          <w:color w:val="000000" w:themeColor="text1"/>
          <w:szCs w:val="24"/>
          <w:u w:val="single"/>
        </w:rPr>
        <w:t xml:space="preserve"> </w:t>
      </w:r>
      <w:r w:rsidRPr="006B67EC">
        <w:rPr>
          <w:b/>
          <w:color w:val="000000" w:themeColor="text1"/>
          <w:szCs w:val="24"/>
          <w:highlight w:val="green"/>
          <w:u w:val="single"/>
        </w:rPr>
        <w:t xml:space="preserve">tells us about the production, </w:t>
      </w:r>
      <w:proofErr w:type="gramStart"/>
      <w:r w:rsidRPr="006B67EC">
        <w:rPr>
          <w:b/>
          <w:color w:val="000000" w:themeColor="text1"/>
          <w:szCs w:val="24"/>
          <w:highlight w:val="green"/>
          <w:u w:val="single"/>
        </w:rPr>
        <w:t>operation</w:t>
      </w:r>
      <w:proofErr w:type="gramEnd"/>
      <w:r w:rsidRPr="006B67EC">
        <w:rPr>
          <w:b/>
          <w:color w:val="000000" w:themeColor="text1"/>
          <w:szCs w:val="24"/>
          <w:highlight w:val="green"/>
          <w:u w:val="single"/>
        </w:rPr>
        <w:t xml:space="preserve"> and maintenance of ableism.</w:t>
      </w:r>
      <w:r w:rsidRPr="00B34120">
        <w:rPr>
          <w:b/>
          <w:color w:val="000000" w:themeColor="text1"/>
          <w:szCs w:val="24"/>
          <w:u w:val="single"/>
        </w:rPr>
        <w:t xml:space="preserve"> </w:t>
      </w:r>
      <w:r w:rsidRPr="00B34120">
        <w:rPr>
          <w:color w:val="000000" w:themeColor="text1"/>
          <w:sz w:val="12"/>
          <w:szCs w:val="24"/>
        </w:rPr>
        <w:t>In not looking solely at disability,</w:t>
      </w:r>
      <w:r w:rsidRPr="00B34120">
        <w:rPr>
          <w:b/>
          <w:color w:val="000000" w:themeColor="text1"/>
          <w:szCs w:val="24"/>
          <w:u w:val="single"/>
        </w:rPr>
        <w:t xml:space="preserve"> </w:t>
      </w:r>
      <w:r w:rsidRPr="00B34120">
        <w:rPr>
          <w:color w:val="000000" w:themeColor="text1"/>
          <w:sz w:val="12"/>
          <w:szCs w:val="24"/>
        </w:rPr>
        <w:t xml:space="preserve">we can focus on how the abled able-bodied, non-disabled identity is maintained and privileged. Disability does not even need to be in the picture. </w:t>
      </w:r>
      <w:proofErr w:type="spellStart"/>
      <w:r w:rsidRPr="00B34120">
        <w:rPr>
          <w:color w:val="000000" w:themeColor="text1"/>
          <w:sz w:val="12"/>
          <w:szCs w:val="24"/>
        </w:rPr>
        <w:t>SiA’s</w:t>
      </w:r>
      <w:proofErr w:type="spellEnd"/>
      <w:r w:rsidRPr="00B34120">
        <w:rPr>
          <w:color w:val="000000" w:themeColor="text1"/>
          <w:sz w:val="12"/>
          <w:szCs w:val="24"/>
        </w:rPr>
        <w:t xml:space="preserve"> interest in </w:t>
      </w:r>
      <w:proofErr w:type="spellStart"/>
      <w:r w:rsidRPr="00B34120">
        <w:rPr>
          <w:color w:val="000000" w:themeColor="text1"/>
          <w:sz w:val="12"/>
          <w:szCs w:val="24"/>
        </w:rPr>
        <w:t>abledness</w:t>
      </w:r>
      <w:proofErr w:type="spellEnd"/>
      <w:r w:rsidRPr="00B34120">
        <w:rPr>
          <w:color w:val="000000" w:themeColor="text1"/>
          <w:sz w:val="12"/>
          <w:szCs w:val="24"/>
        </w:rPr>
        <w:t xml:space="preserve"> means that the theoretical foundations are readily applicable to the study of difference and the dividing practices of race, gender, </w:t>
      </w:r>
      <w:proofErr w:type="gramStart"/>
      <w:r w:rsidRPr="00B34120">
        <w:rPr>
          <w:color w:val="000000" w:themeColor="text1"/>
          <w:sz w:val="12"/>
          <w:szCs w:val="24"/>
        </w:rPr>
        <w:t>location</w:t>
      </w:r>
      <w:proofErr w:type="gramEnd"/>
      <w:r w:rsidRPr="00B34120">
        <w:rPr>
          <w:color w:val="000000" w:themeColor="text1"/>
          <w:sz w:val="12"/>
          <w:szCs w:val="24"/>
        </w:rPr>
        <w:t xml:space="preserve"> and sexual orientation. Reframing our focus from disability to ableism prompts different preoccupations: • What does the study of the politics of ‘vulnerability’ tells us about what it means to be ‘non-vulnerable’? • </w:t>
      </w:r>
      <w:proofErr w:type="gramStart"/>
      <w:r w:rsidRPr="00B34120">
        <w:rPr>
          <w:color w:val="000000" w:themeColor="text1"/>
          <w:sz w:val="12"/>
          <w:szCs w:val="24"/>
        </w:rPr>
        <w:t>Indeed</w:t>
      </w:r>
      <w:proofErr w:type="gramEnd"/>
      <w:r w:rsidRPr="00B34120">
        <w:rPr>
          <w:color w:val="000000" w:themeColor="text1"/>
          <w:sz w:val="12"/>
          <w:szCs w:val="24"/>
        </w:rPr>
        <w:t xml:space="preserve"> how is the very </w:t>
      </w:r>
      <w:proofErr w:type="spellStart"/>
      <w:r w:rsidRPr="00B34120">
        <w:rPr>
          <w:color w:val="000000" w:themeColor="text1"/>
          <w:sz w:val="12"/>
          <w:szCs w:val="24"/>
        </w:rPr>
        <w:t>conceptualisation</w:t>
      </w:r>
      <w:proofErr w:type="spellEnd"/>
      <w:r w:rsidRPr="00B34120">
        <w:rPr>
          <w:color w:val="000000" w:themeColor="text1"/>
          <w:sz w:val="12"/>
          <w:szCs w:val="24"/>
        </w:rPr>
        <w:t xml:space="preserve"> of ‘autonomy’ framed in the light of discourses of ‘vulnerability’? • In representing vulnerability as universal does this detract from the specificity of disability </w:t>
      </w:r>
      <w:proofErr w:type="gramStart"/>
      <w:r w:rsidRPr="00B34120">
        <w:rPr>
          <w:color w:val="000000" w:themeColor="text1"/>
          <w:sz w:val="12"/>
          <w:szCs w:val="24"/>
        </w:rPr>
        <w:t>experiences?</w:t>
      </w:r>
      <w:proofErr w:type="gramEnd"/>
      <w:r w:rsidRPr="00B34120">
        <w:rPr>
          <w:b/>
          <w:color w:val="000000" w:themeColor="text1"/>
          <w:sz w:val="12"/>
          <w:szCs w:val="24"/>
        </w:rPr>
        <w:t xml:space="preserve"> </w:t>
      </w:r>
      <w:proofErr w:type="spellStart"/>
      <w:r w:rsidRPr="00B34120">
        <w:rPr>
          <w:b/>
          <w:color w:val="000000" w:themeColor="text1"/>
          <w:sz w:val="12"/>
          <w:szCs w:val="24"/>
        </w:rPr>
        <w:t>SiA</w:t>
      </w:r>
      <w:proofErr w:type="spellEnd"/>
      <w:r w:rsidRPr="00B34120">
        <w:rPr>
          <w:b/>
          <w:color w:val="000000" w:themeColor="text1"/>
          <w:sz w:val="12"/>
          <w:szCs w:val="24"/>
        </w:rPr>
        <w:t xml:space="preserve"> examines the ways that concepts of </w:t>
      </w:r>
      <w:r w:rsidRPr="00B34120">
        <w:rPr>
          <w:color w:val="000000" w:themeColor="text1"/>
          <w:sz w:val="12"/>
          <w:szCs w:val="24"/>
        </w:rPr>
        <w:t>wellbeing,</w:t>
      </w:r>
      <w:r w:rsidRPr="00B34120">
        <w:rPr>
          <w:b/>
          <w:color w:val="000000" w:themeColor="text1"/>
          <w:sz w:val="12"/>
          <w:szCs w:val="24"/>
        </w:rPr>
        <w:t xml:space="preserve"> vulnerability and deficiency circulate throughout society and impact </w:t>
      </w:r>
      <w:r w:rsidRPr="00B34120">
        <w:rPr>
          <w:color w:val="000000" w:themeColor="text1"/>
          <w:sz w:val="12"/>
          <w:szCs w:val="24"/>
        </w:rPr>
        <w:t>upon economic, social,</w:t>
      </w:r>
      <w:r w:rsidRPr="00B34120">
        <w:rPr>
          <w:b/>
          <w:color w:val="000000" w:themeColor="text1"/>
          <w:sz w:val="12"/>
          <w:szCs w:val="24"/>
        </w:rPr>
        <w:t xml:space="preserve"> </w:t>
      </w:r>
      <w:proofErr w:type="gramStart"/>
      <w:r w:rsidRPr="00B34120">
        <w:rPr>
          <w:b/>
          <w:color w:val="000000" w:themeColor="text1"/>
          <w:sz w:val="12"/>
          <w:szCs w:val="24"/>
        </w:rPr>
        <w:t>legal</w:t>
      </w:r>
      <w:proofErr w:type="gramEnd"/>
      <w:r w:rsidRPr="00B34120">
        <w:rPr>
          <w:b/>
          <w:color w:val="000000" w:themeColor="text1"/>
          <w:sz w:val="12"/>
          <w:szCs w:val="24"/>
        </w:rPr>
        <w:t xml:space="preserve"> and ethical choices</w:t>
      </w:r>
      <w:r w:rsidRPr="00B34120">
        <w:rPr>
          <w:color w:val="000000" w:themeColor="text1"/>
          <w:sz w:val="12"/>
          <w:szCs w:val="24"/>
        </w:rPr>
        <w:t xml:space="preserve">. Principally </w:t>
      </w:r>
      <w:proofErr w:type="spellStart"/>
      <w:r w:rsidRPr="00B34120">
        <w:rPr>
          <w:color w:val="000000" w:themeColor="text1"/>
          <w:sz w:val="12"/>
          <w:szCs w:val="24"/>
        </w:rPr>
        <w:t>SiA</w:t>
      </w:r>
      <w:proofErr w:type="spellEnd"/>
      <w:r w:rsidRPr="00B34120">
        <w:rPr>
          <w:color w:val="000000" w:themeColor="text1"/>
          <w:sz w:val="12"/>
          <w:szCs w:val="24"/>
        </w:rPr>
        <w:t xml:space="preserve"> focuses on the limits of tolerance and possessive individualism. Extending the theorization of disability, </w:t>
      </w:r>
      <w:r w:rsidRPr="00B34120">
        <w:rPr>
          <w:b/>
          <w:color w:val="000000" w:themeColor="text1"/>
          <w:sz w:val="12"/>
          <w:szCs w:val="24"/>
        </w:rPr>
        <w:t xml:space="preserve">studies in ableism can enrich our understanding of the production of vulnerability and the terms of engagement in civic life and the possibilities of social inclusion. </w:t>
      </w:r>
      <w:r w:rsidRPr="00B34120">
        <w:rPr>
          <w:color w:val="000000" w:themeColor="text1"/>
          <w:sz w:val="12"/>
          <w:szCs w:val="24"/>
        </w:rPr>
        <w:t>I now turn to unpacking the nuances and structure of a theory of ableism.</w:t>
      </w:r>
    </w:p>
    <w:p w14:paraId="4E745AD0" w14:textId="77777777" w:rsidR="003B664E" w:rsidRPr="00B34120" w:rsidRDefault="003B664E" w:rsidP="0011359C">
      <w:pPr>
        <w:pStyle w:val="Heading4"/>
        <w:ind w:right="48"/>
        <w:rPr>
          <w:rFonts w:cs="Times New Roman"/>
        </w:rPr>
      </w:pPr>
      <w:r w:rsidRPr="00B34120">
        <w:rPr>
          <w:rFonts w:cs="Times New Roman"/>
        </w:rPr>
        <w:t>Status quo debate is reflective of violent forms of education in the status quo – the 1ACs interjection of disability studies in debate carves out debate as a safe space for disabled students.</w:t>
      </w:r>
    </w:p>
    <w:p w14:paraId="60CCAC16" w14:textId="77777777" w:rsidR="003B664E" w:rsidRPr="00B34120" w:rsidRDefault="003B664E" w:rsidP="0011359C">
      <w:pPr>
        <w:ind w:right="48"/>
        <w:rPr>
          <w:b/>
          <w:color w:val="000000" w:themeColor="text1"/>
          <w:sz w:val="26"/>
          <w:szCs w:val="26"/>
        </w:rPr>
      </w:pPr>
      <w:r w:rsidRPr="00B34120">
        <w:rPr>
          <w:rStyle w:val="Style13ptBold"/>
          <w:color w:val="000000" w:themeColor="text1"/>
          <w:szCs w:val="26"/>
        </w:rPr>
        <w:t xml:space="preserve">Lanning 14 </w:t>
      </w:r>
      <w:r w:rsidRPr="00B34120">
        <w:rPr>
          <w:bCs/>
          <w:color w:val="000000" w:themeColor="text1"/>
          <w:sz w:val="26"/>
          <w:szCs w:val="26"/>
        </w:rPr>
        <w:t xml:space="preserve">(Eric Lanning&lt; Eric Lanning was a debater at the University of Houston and former National Debate Tournament Champion.&gt; January 22, 2014, “What is Access?”, access debate, </w:t>
      </w:r>
      <w:r w:rsidRPr="00B34120">
        <w:rPr>
          <w:rStyle w:val="Hyperlink"/>
          <w:bCs/>
          <w:color w:val="000000" w:themeColor="text1"/>
          <w:sz w:val="26"/>
          <w:szCs w:val="26"/>
        </w:rPr>
        <w:t xml:space="preserve">http://accessdebate.com/2014/01/22/what-is-access/ The website is now no longer working, but you can access an archive of the website through this link: </w:t>
      </w:r>
      <w:r w:rsidRPr="00B34120">
        <w:t xml:space="preserve">https://web.archive.org/web/20151215072330/http://accessdebate.com/2014/01/22/what-is-access/ </w:t>
      </w:r>
      <w:r w:rsidRPr="00B34120">
        <w:rPr>
          <w:rStyle w:val="Hyperlink"/>
          <w:bCs/>
          <w:color w:val="000000" w:themeColor="text1"/>
          <w:sz w:val="26"/>
          <w:szCs w:val="26"/>
        </w:rPr>
        <w:t>Brackets already in the article</w:t>
      </w:r>
      <w:r w:rsidRPr="00B34120">
        <w:rPr>
          <w:bCs/>
          <w:color w:val="000000" w:themeColor="text1"/>
          <w:sz w:val="26"/>
          <w:szCs w:val="26"/>
        </w:rPr>
        <w:t xml:space="preserve">) </w:t>
      </w:r>
    </w:p>
    <w:p w14:paraId="26F2AF9F" w14:textId="77777777" w:rsidR="003B664E" w:rsidRPr="00B34120" w:rsidRDefault="003B664E" w:rsidP="0011359C">
      <w:pPr>
        <w:ind w:right="48"/>
        <w:jc w:val="both"/>
        <w:rPr>
          <w:b/>
          <w:color w:val="000000" w:themeColor="text1"/>
          <w:u w:val="single"/>
        </w:rPr>
      </w:pPr>
      <w:r w:rsidRPr="00B34120">
        <w:rPr>
          <w:color w:val="000000" w:themeColor="text1"/>
          <w:sz w:val="12"/>
        </w:rPr>
        <w:t xml:space="preserve">I’ve been thinking a lot lately about what “access” means in the context of the debate community. I don’t have all (or even a lot) of the answers to this question, but I’m beginning to think that might be the point. We can’t figure this out alone. </w:t>
      </w:r>
      <w:r w:rsidRPr="00B34120">
        <w:rPr>
          <w:rStyle w:val="StyleUnderline"/>
        </w:rPr>
        <w:t xml:space="preserve">We need each other. </w:t>
      </w:r>
      <w:r w:rsidRPr="00B34120">
        <w:rPr>
          <w:color w:val="000000" w:themeColor="text1"/>
          <w:sz w:val="12"/>
        </w:rPr>
        <w:t xml:space="preserve">Disability Studies gives the means, </w:t>
      </w:r>
      <w:proofErr w:type="gramStart"/>
      <w:r w:rsidRPr="00B34120">
        <w:rPr>
          <w:color w:val="000000" w:themeColor="text1"/>
          <w:sz w:val="12"/>
        </w:rPr>
        <w:t>motives</w:t>
      </w:r>
      <w:proofErr w:type="gramEnd"/>
      <w:r w:rsidRPr="00B34120">
        <w:rPr>
          <w:color w:val="000000" w:themeColor="text1"/>
          <w:sz w:val="12"/>
        </w:rPr>
        <w:t xml:space="preserve"> and opportunity to reframe this “dependence” as inevitable, necessary and valuable.</w:t>
      </w:r>
      <w:r w:rsidRPr="00B34120">
        <w:rPr>
          <w:b/>
          <w:color w:val="000000" w:themeColor="text1"/>
          <w:u w:val="single"/>
        </w:rPr>
        <w:t xml:space="preserve"> </w:t>
      </w:r>
      <w:r w:rsidRPr="006B67EC">
        <w:rPr>
          <w:b/>
          <w:color w:val="000000" w:themeColor="text1"/>
          <w:highlight w:val="green"/>
          <w:u w:val="single"/>
        </w:rPr>
        <w:t>What would it mean to universally design debate?</w:t>
      </w:r>
      <w:r w:rsidRPr="00B34120">
        <w:rPr>
          <w:b/>
          <w:color w:val="000000" w:themeColor="text1"/>
          <w:u w:val="single"/>
        </w:rPr>
        <w:t xml:space="preserve"> </w:t>
      </w:r>
      <w:r w:rsidRPr="00B34120">
        <w:rPr>
          <w:bCs/>
          <w:color w:val="000000" w:themeColor="text1"/>
          <w:u w:val="single"/>
        </w:rPr>
        <w:t>What would it mean to ask and answer this question together? I believe that</w:t>
      </w:r>
      <w:r w:rsidRPr="00B34120">
        <w:rPr>
          <w:b/>
          <w:color w:val="000000" w:themeColor="text1"/>
          <w:u w:val="single"/>
        </w:rPr>
        <w:t xml:space="preserve"> </w:t>
      </w:r>
      <w:r w:rsidRPr="006B67EC">
        <w:rPr>
          <w:b/>
          <w:color w:val="000000" w:themeColor="text1"/>
          <w:highlight w:val="green"/>
          <w:u w:val="single"/>
        </w:rPr>
        <w:t>“access” is the process</w:t>
      </w:r>
      <w:r w:rsidRPr="00B34120">
        <w:rPr>
          <w:b/>
          <w:color w:val="000000" w:themeColor="text1"/>
          <w:u w:val="single"/>
        </w:rPr>
        <w:t xml:space="preserve"> </w:t>
      </w:r>
      <w:r w:rsidRPr="00B34120">
        <w:rPr>
          <w:bCs/>
          <w:color w:val="000000" w:themeColor="text1"/>
          <w:u w:val="single"/>
        </w:rPr>
        <w:t>(not outcome)</w:t>
      </w:r>
      <w:r w:rsidRPr="00B34120">
        <w:rPr>
          <w:b/>
          <w:color w:val="000000" w:themeColor="text1"/>
          <w:u w:val="single"/>
        </w:rPr>
        <w:t xml:space="preserve"> </w:t>
      </w:r>
      <w:r w:rsidRPr="006B67EC">
        <w:rPr>
          <w:b/>
          <w:color w:val="000000" w:themeColor="text1"/>
          <w:highlight w:val="green"/>
          <w:u w:val="single"/>
        </w:rPr>
        <w:t>of answering that question</w:t>
      </w:r>
      <w:r w:rsidRPr="00B34120">
        <w:rPr>
          <w:b/>
          <w:color w:val="000000" w:themeColor="text1"/>
          <w:u w:val="single"/>
        </w:rPr>
        <w:t xml:space="preserve"> </w:t>
      </w:r>
      <w:r w:rsidRPr="00B34120">
        <w:rPr>
          <w:bCs/>
          <w:color w:val="000000" w:themeColor="text1"/>
          <w:u w:val="single"/>
        </w:rPr>
        <w:t xml:space="preserve">over and over. </w:t>
      </w:r>
      <w:r w:rsidRPr="006B67EC">
        <w:rPr>
          <w:b/>
          <w:color w:val="000000" w:themeColor="text1"/>
          <w:highlight w:val="green"/>
          <w:u w:val="single"/>
        </w:rPr>
        <w:t>It is the process of destabilizing our assumptions about what debaters “are” and “do”.</w:t>
      </w:r>
      <w:r w:rsidRPr="00B34120">
        <w:rPr>
          <w:b/>
          <w:color w:val="000000" w:themeColor="text1"/>
          <w:u w:val="single"/>
        </w:rPr>
        <w:t xml:space="preserve">  </w:t>
      </w:r>
      <w:r w:rsidRPr="00B34120">
        <w:rPr>
          <w:color w:val="000000" w:themeColor="text1"/>
          <w:sz w:val="12"/>
        </w:rPr>
        <w:t xml:space="preserve">What assumptions do we make about </w:t>
      </w:r>
      <w:proofErr w:type="gramStart"/>
      <w:r w:rsidRPr="00B34120">
        <w:rPr>
          <w:color w:val="000000" w:themeColor="text1"/>
          <w:sz w:val="12"/>
        </w:rPr>
        <w:t>debaters</w:t>
      </w:r>
      <w:proofErr w:type="gramEnd"/>
      <w:r w:rsidRPr="00B34120">
        <w:rPr>
          <w:color w:val="000000" w:themeColor="text1"/>
          <w:sz w:val="12"/>
        </w:rPr>
        <w:t xml:space="preserve"> inherent “abilities” or natural “capabilities” when we debate in particular ways and in particular spaces? What changes should we make to debate practice and culture? These are questions that I am asking and answering in every negative debate – but the “pre-requisite” for me to asking and answering these questions in any debate was my own disability consciousness. The most portable skill debate ever gave me was consciousness. Debate gave me a vocabulary and audience to articulate what my lived experience with disability teaches me </w:t>
      </w:r>
      <w:proofErr w:type="spellStart"/>
      <w:r w:rsidRPr="00B34120">
        <w:rPr>
          <w:color w:val="000000" w:themeColor="text1"/>
          <w:sz w:val="12"/>
        </w:rPr>
        <w:t>everyday</w:t>
      </w:r>
      <w:proofErr w:type="spellEnd"/>
      <w:r w:rsidRPr="00B34120">
        <w:rPr>
          <w:color w:val="000000" w:themeColor="text1"/>
          <w:sz w:val="12"/>
        </w:rPr>
        <w:t xml:space="preserve">. It gave me the experience and environment to develop and explain my own consciousness of disability. For me, that is the beginning of access. Before we can debate about what access means, it is worth thinking about the status quo – what does it mean for debate to be “inaccessible” to </w:t>
      </w:r>
      <w:proofErr w:type="gramStart"/>
      <w:r w:rsidRPr="00B34120">
        <w:rPr>
          <w:color w:val="000000" w:themeColor="text1"/>
          <w:sz w:val="12"/>
        </w:rPr>
        <w:t>particular debaters</w:t>
      </w:r>
      <w:proofErr w:type="gramEnd"/>
      <w:r w:rsidRPr="00B34120">
        <w:rPr>
          <w:color w:val="000000" w:themeColor="text1"/>
          <w:sz w:val="12"/>
        </w:rPr>
        <w:t xml:space="preserve"> and particular identities?  What is wrong with the status quo? For many years and for most debaters, “ableism” was nothing more than a list of words you should not </w:t>
      </w:r>
      <w:proofErr w:type="gramStart"/>
      <w:r w:rsidRPr="00B34120">
        <w:rPr>
          <w:color w:val="000000" w:themeColor="text1"/>
          <w:sz w:val="12"/>
        </w:rPr>
        <w:t>use:</w:t>
      </w:r>
      <w:proofErr w:type="gramEnd"/>
      <w:r w:rsidRPr="00B34120">
        <w:rPr>
          <w:color w:val="000000" w:themeColor="text1"/>
          <w:sz w:val="12"/>
        </w:rPr>
        <w:t xml:space="preserve"> blinded, silenced, paralyzed, crazy, lame, disabled, </w:t>
      </w:r>
      <w:proofErr w:type="spellStart"/>
      <w:r w:rsidRPr="00B34120">
        <w:rPr>
          <w:color w:val="000000" w:themeColor="text1"/>
          <w:sz w:val="12"/>
        </w:rPr>
        <w:t>epled</w:t>
      </w:r>
      <w:proofErr w:type="spellEnd"/>
      <w:r w:rsidRPr="00B34120">
        <w:rPr>
          <w:color w:val="000000" w:themeColor="text1"/>
          <w:sz w:val="12"/>
        </w:rPr>
        <w:t>, etc. To be clear, I think that ableist language is problematic and constitutes a micro-aggression against disabled people that we should all work to stop. But it is about SO much more than language.</w:t>
      </w:r>
      <w:r w:rsidRPr="00B34120">
        <w:rPr>
          <w:b/>
          <w:color w:val="000000" w:themeColor="text1"/>
          <w:u w:val="single"/>
        </w:rPr>
        <w:t xml:space="preserve"> </w:t>
      </w:r>
      <w:r w:rsidRPr="006B67EC">
        <w:rPr>
          <w:b/>
          <w:color w:val="000000" w:themeColor="text1"/>
          <w:highlight w:val="green"/>
          <w:u w:val="single"/>
        </w:rPr>
        <w:t>Disability is an embodied experience.</w:t>
      </w:r>
      <w:r w:rsidRPr="00B34120">
        <w:rPr>
          <w:b/>
          <w:color w:val="000000" w:themeColor="text1"/>
          <w:u w:val="single"/>
        </w:rPr>
        <w:t xml:space="preserve"> </w:t>
      </w:r>
      <w:r w:rsidRPr="00B34120">
        <w:rPr>
          <w:color w:val="000000" w:themeColor="text1"/>
          <w:sz w:val="12"/>
        </w:rPr>
        <w:t xml:space="preserve">In a poem I wrote called “Broken” – I explain this distinction as, “disability is not something you have, </w:t>
      </w:r>
      <w:proofErr w:type="spellStart"/>
      <w:r w:rsidRPr="00B34120">
        <w:rPr>
          <w:color w:val="000000" w:themeColor="text1"/>
          <w:sz w:val="12"/>
        </w:rPr>
        <w:t>its</w:t>
      </w:r>
      <w:proofErr w:type="spellEnd"/>
      <w:r w:rsidRPr="00B34120">
        <w:rPr>
          <w:color w:val="000000" w:themeColor="text1"/>
          <w:sz w:val="12"/>
        </w:rPr>
        <w:t xml:space="preserve"> something you are” (If you’re interested in hearing/reading the entire poem, I’ve included a link at the end).</w:t>
      </w:r>
      <w:r w:rsidRPr="00B34120">
        <w:rPr>
          <w:b/>
          <w:color w:val="000000" w:themeColor="text1"/>
          <w:u w:val="single"/>
        </w:rPr>
        <w:t xml:space="preserve"> </w:t>
      </w:r>
      <w:r w:rsidRPr="00B34120">
        <w:rPr>
          <w:bCs/>
          <w:color w:val="000000" w:themeColor="text1"/>
          <w:u w:val="single"/>
        </w:rPr>
        <w:t>This</w:t>
      </w:r>
      <w:r w:rsidRPr="006B67EC">
        <w:rPr>
          <w:b/>
          <w:color w:val="000000" w:themeColor="text1"/>
          <w:highlight w:val="green"/>
          <w:u w:val="single"/>
        </w:rPr>
        <w:t xml:space="preserve"> recognition of the lived experience of disability </w:t>
      </w:r>
      <w:r w:rsidRPr="00B34120">
        <w:rPr>
          <w:bCs/>
          <w:color w:val="000000" w:themeColor="text1"/>
          <w:u w:val="single"/>
        </w:rPr>
        <w:t>– of disability as a social and political fact – of disability as a category of human existence</w:t>
      </w:r>
      <w:r w:rsidRPr="00B34120">
        <w:rPr>
          <w:b/>
          <w:color w:val="000000" w:themeColor="text1"/>
          <w:u w:val="single"/>
        </w:rPr>
        <w:t xml:space="preserve"> </w:t>
      </w:r>
      <w:r w:rsidRPr="006B67EC">
        <w:rPr>
          <w:b/>
          <w:color w:val="000000" w:themeColor="text1"/>
          <w:highlight w:val="green"/>
          <w:u w:val="single"/>
        </w:rPr>
        <w:t xml:space="preserve">is missing from our current debates </w:t>
      </w:r>
      <w:r w:rsidRPr="00B34120">
        <w:rPr>
          <w:bCs/>
          <w:color w:val="000000" w:themeColor="text1"/>
          <w:u w:val="single"/>
        </w:rPr>
        <w:t>about ableism and access</w:t>
      </w:r>
      <w:r w:rsidRPr="00B34120">
        <w:rPr>
          <w:b/>
          <w:color w:val="000000" w:themeColor="text1"/>
          <w:u w:val="single"/>
        </w:rPr>
        <w:t xml:space="preserve">. </w:t>
      </w:r>
      <w:r w:rsidRPr="00B34120">
        <w:rPr>
          <w:color w:val="000000" w:themeColor="text1"/>
          <w:sz w:val="12"/>
        </w:rPr>
        <w:t>One of the most meaningful and empowering contributions of disability studies is expressed in the mantra, “nothing about us without us”.</w:t>
      </w:r>
      <w:r w:rsidRPr="00B34120">
        <w:rPr>
          <w:b/>
          <w:color w:val="000000" w:themeColor="text1"/>
          <w:u w:val="single"/>
        </w:rPr>
        <w:t xml:space="preserve"> </w:t>
      </w:r>
      <w:r w:rsidRPr="006B67EC">
        <w:rPr>
          <w:b/>
          <w:color w:val="000000" w:themeColor="text1"/>
          <w:highlight w:val="green"/>
          <w:u w:val="single"/>
        </w:rPr>
        <w:t>It is a call to foreground and privilege the experience of disability.</w:t>
      </w:r>
      <w:r w:rsidRPr="00B34120">
        <w:rPr>
          <w:b/>
          <w:color w:val="000000" w:themeColor="text1"/>
          <w:u w:val="single"/>
        </w:rPr>
        <w:t xml:space="preserve"> </w:t>
      </w:r>
      <w:r w:rsidRPr="00B34120">
        <w:rPr>
          <w:color w:val="000000" w:themeColor="text1"/>
          <w:sz w:val="12"/>
        </w:rPr>
        <w:t xml:space="preserve">This is not to say that TABS (temporarily abled bodies) can’t participate and contribute to the conversation about access, but instead it is a call to reverse the history of marginalization [of] disabled people[‘s] experience in the academy and our society.  Obviously not every debater has a lived experience with disability, but we all do research. </w:t>
      </w:r>
      <w:r w:rsidRPr="006B67EC">
        <w:rPr>
          <w:b/>
          <w:color w:val="000000" w:themeColor="text1"/>
          <w:highlight w:val="green"/>
          <w:u w:val="single"/>
        </w:rPr>
        <w:t xml:space="preserve">In debate, this research </w:t>
      </w:r>
      <w:proofErr w:type="gramStart"/>
      <w:r w:rsidRPr="006B67EC">
        <w:rPr>
          <w:b/>
          <w:color w:val="000000" w:themeColor="text1"/>
          <w:highlight w:val="green"/>
          <w:u w:val="single"/>
        </w:rPr>
        <w:t>is a reflection of</w:t>
      </w:r>
      <w:proofErr w:type="gramEnd"/>
      <w:r w:rsidRPr="006B67EC">
        <w:rPr>
          <w:b/>
          <w:color w:val="000000" w:themeColor="text1"/>
          <w:highlight w:val="green"/>
          <w:u w:val="single"/>
        </w:rPr>
        <w:t xml:space="preserve"> our priorities</w:t>
      </w:r>
      <w:r w:rsidRPr="00B34120">
        <w:rPr>
          <w:b/>
          <w:color w:val="000000" w:themeColor="text1"/>
          <w:u w:val="single"/>
        </w:rPr>
        <w:t xml:space="preserve"> – </w:t>
      </w:r>
      <w:r w:rsidRPr="006B67EC">
        <w:rPr>
          <w:b/>
          <w:color w:val="000000" w:themeColor="text1"/>
          <w:highlight w:val="green"/>
          <w:u w:val="single"/>
        </w:rPr>
        <w:t>if you want to be part of the solution</w:t>
      </w:r>
      <w:r w:rsidRPr="00B34120">
        <w:rPr>
          <w:b/>
          <w:color w:val="000000" w:themeColor="text1"/>
          <w:u w:val="single"/>
        </w:rPr>
        <w:t xml:space="preserve"> </w:t>
      </w:r>
      <w:r w:rsidRPr="00B34120">
        <w:rPr>
          <w:bCs/>
          <w:color w:val="000000" w:themeColor="text1"/>
          <w:u w:val="single"/>
        </w:rPr>
        <w:t>instead of part of the problem: read a book!</w:t>
      </w:r>
      <w:r w:rsidRPr="00B34120">
        <w:rPr>
          <w:b/>
          <w:color w:val="000000" w:themeColor="text1"/>
          <w:u w:val="single"/>
        </w:rPr>
        <w:t xml:space="preserve"> </w:t>
      </w:r>
      <w:r w:rsidRPr="006B67EC">
        <w:rPr>
          <w:b/>
          <w:color w:val="000000" w:themeColor="text1"/>
          <w:highlight w:val="green"/>
          <w:u w:val="single"/>
        </w:rPr>
        <w:t>Cut some cards</w:t>
      </w:r>
      <w:r w:rsidRPr="00B34120">
        <w:rPr>
          <w:b/>
          <w:color w:val="000000" w:themeColor="text1"/>
          <w:u w:val="single"/>
        </w:rPr>
        <w:t xml:space="preserve">! </w:t>
      </w:r>
      <w:r w:rsidRPr="00B34120">
        <w:rPr>
          <w:color w:val="000000" w:themeColor="text1"/>
          <w:sz w:val="12"/>
        </w:rPr>
        <w:t xml:space="preserve">Ask and answer (yourself) the question, “what is access”! In my negative debates this year, I’ve learned a lot about disability and access. </w:t>
      </w:r>
      <w:r w:rsidRPr="00B34120">
        <w:rPr>
          <w:bCs/>
          <w:color w:val="000000" w:themeColor="text1"/>
          <w:u w:val="single"/>
        </w:rPr>
        <w:t>I’ve learned that</w:t>
      </w:r>
      <w:r w:rsidRPr="00B34120">
        <w:rPr>
          <w:b/>
          <w:color w:val="000000" w:themeColor="text1"/>
          <w:u w:val="single"/>
        </w:rPr>
        <w:t xml:space="preserve"> </w:t>
      </w:r>
      <w:r w:rsidRPr="006B67EC">
        <w:rPr>
          <w:b/>
          <w:color w:val="000000" w:themeColor="text1"/>
          <w:highlight w:val="green"/>
          <w:u w:val="single"/>
        </w:rPr>
        <w:t>the process of “debating it out” is powerful and revolutionary.</w:t>
      </w:r>
      <w:r w:rsidRPr="00B34120">
        <w:rPr>
          <w:b/>
          <w:color w:val="000000" w:themeColor="text1"/>
          <w:u w:val="single"/>
        </w:rPr>
        <w:t xml:space="preserve"> </w:t>
      </w:r>
      <w:r w:rsidRPr="00B34120">
        <w:rPr>
          <w:bCs/>
          <w:color w:val="000000" w:themeColor="text1"/>
          <w:u w:val="single"/>
        </w:rPr>
        <w:t>I’ve learned that my</w:t>
      </w:r>
      <w:r w:rsidRPr="00B34120">
        <w:rPr>
          <w:b/>
          <w:color w:val="000000" w:themeColor="text1"/>
          <w:u w:val="single"/>
        </w:rPr>
        <w:t xml:space="preserve"> </w:t>
      </w:r>
      <w:r w:rsidRPr="006B67EC">
        <w:rPr>
          <w:b/>
          <w:color w:val="000000" w:themeColor="text1"/>
          <w:highlight w:val="green"/>
          <w:u w:val="single"/>
        </w:rPr>
        <w:t>opponent’s willingness to</w:t>
      </w:r>
      <w:r w:rsidRPr="00B34120">
        <w:rPr>
          <w:b/>
          <w:color w:val="000000" w:themeColor="text1"/>
          <w:u w:val="single"/>
        </w:rPr>
        <w:t xml:space="preserve"> </w:t>
      </w:r>
      <w:r w:rsidRPr="00B34120">
        <w:rPr>
          <w:bCs/>
          <w:color w:val="000000" w:themeColor="text1"/>
          <w:u w:val="single"/>
        </w:rPr>
        <w:t>listen and</w:t>
      </w:r>
      <w:r w:rsidRPr="00B34120">
        <w:rPr>
          <w:b/>
          <w:color w:val="000000" w:themeColor="text1"/>
          <w:u w:val="single"/>
        </w:rPr>
        <w:t xml:space="preserve"> </w:t>
      </w:r>
      <w:r w:rsidRPr="006B67EC">
        <w:rPr>
          <w:b/>
          <w:color w:val="000000" w:themeColor="text1"/>
          <w:highlight w:val="green"/>
          <w:u w:val="single"/>
        </w:rPr>
        <w:t>engage with</w:t>
      </w:r>
      <w:r w:rsidRPr="00B34120">
        <w:rPr>
          <w:b/>
          <w:color w:val="000000" w:themeColor="text1"/>
          <w:u w:val="single"/>
        </w:rPr>
        <w:t xml:space="preserve"> </w:t>
      </w:r>
      <w:r w:rsidRPr="00B34120">
        <w:rPr>
          <w:bCs/>
          <w:color w:val="000000" w:themeColor="text1"/>
          <w:u w:val="single"/>
        </w:rPr>
        <w:t>my</w:t>
      </w:r>
      <w:r w:rsidRPr="00B34120">
        <w:rPr>
          <w:b/>
          <w:color w:val="000000" w:themeColor="text1"/>
          <w:u w:val="single"/>
        </w:rPr>
        <w:t xml:space="preserve"> </w:t>
      </w:r>
      <w:r w:rsidRPr="006B67EC">
        <w:rPr>
          <w:b/>
          <w:color w:val="000000" w:themeColor="text1"/>
          <w:highlight w:val="green"/>
          <w:u w:val="single"/>
        </w:rPr>
        <w:t>arguments makes</w:t>
      </w:r>
      <w:r w:rsidRPr="00B34120">
        <w:rPr>
          <w:b/>
          <w:color w:val="000000" w:themeColor="text1"/>
          <w:u w:val="single"/>
        </w:rPr>
        <w:t xml:space="preserve"> </w:t>
      </w:r>
      <w:r w:rsidRPr="00B34120">
        <w:rPr>
          <w:bCs/>
          <w:color w:val="000000" w:themeColor="text1"/>
          <w:u w:val="single"/>
        </w:rPr>
        <w:t>me a</w:t>
      </w:r>
      <w:r w:rsidRPr="00B34120">
        <w:rPr>
          <w:b/>
          <w:color w:val="000000" w:themeColor="text1"/>
          <w:u w:val="single"/>
        </w:rPr>
        <w:t xml:space="preserve"> </w:t>
      </w:r>
      <w:r w:rsidRPr="006B67EC">
        <w:rPr>
          <w:b/>
          <w:color w:val="000000" w:themeColor="text1"/>
          <w:highlight w:val="green"/>
          <w:u w:val="single"/>
        </w:rPr>
        <w:t>better advocate.</w:t>
      </w:r>
      <w:r w:rsidRPr="00B34120">
        <w:rPr>
          <w:b/>
          <w:color w:val="000000" w:themeColor="text1"/>
          <w:u w:val="single"/>
        </w:rPr>
        <w:t xml:space="preserve"> </w:t>
      </w:r>
      <w:r w:rsidRPr="00B34120">
        <w:rPr>
          <w:color w:val="000000" w:themeColor="text1"/>
          <w:sz w:val="12"/>
        </w:rPr>
        <w:t xml:space="preserve">But even more than the potential of the debate round – I’ve been inspired by the potential of the debate community. I’ve had countless conversations, emails and chats with disabled and non-disabled debaters, coaches and judges that have fundamentally changed my answer to the question, why do you debate? Debate made me the person I am today. Everything I love about </w:t>
      </w:r>
      <w:proofErr w:type="spellStart"/>
      <w:r w:rsidRPr="00B34120">
        <w:rPr>
          <w:color w:val="000000" w:themeColor="text1"/>
          <w:sz w:val="12"/>
        </w:rPr>
        <w:t>my self</w:t>
      </w:r>
      <w:proofErr w:type="spellEnd"/>
      <w:r w:rsidRPr="00B34120">
        <w:rPr>
          <w:color w:val="000000" w:themeColor="text1"/>
          <w:sz w:val="12"/>
        </w:rPr>
        <w:t xml:space="preserve"> and my life is a result of my decision to debate. Why do I debate? For access. I debate because I believe in this activity and community. I believe we could and should make debate accessible to everyone, but we can’t do it alone. We need each other.</w:t>
      </w:r>
      <w:r w:rsidRPr="00B34120">
        <w:rPr>
          <w:b/>
          <w:color w:val="000000" w:themeColor="text1"/>
          <w:u w:val="single"/>
        </w:rPr>
        <w:t xml:space="preserve"> </w:t>
      </w:r>
      <w:r w:rsidRPr="00B34120">
        <w:rPr>
          <w:bCs/>
          <w:color w:val="000000" w:themeColor="text1"/>
          <w:u w:val="single"/>
        </w:rPr>
        <w:t>I’ll end with a quote: “</w:t>
      </w:r>
      <w:r w:rsidRPr="006B67EC">
        <w:rPr>
          <w:bCs/>
          <w:color w:val="000000" w:themeColor="text1"/>
          <w:highlight w:val="green"/>
          <w:u w:val="single"/>
        </w:rPr>
        <w:t>[</w:t>
      </w:r>
      <w:r w:rsidRPr="006B67EC">
        <w:rPr>
          <w:b/>
          <w:color w:val="000000" w:themeColor="text1"/>
          <w:highlight w:val="green"/>
          <w:u w:val="single"/>
        </w:rPr>
        <w:t>Access] is</w:t>
      </w:r>
      <w:r w:rsidRPr="00B34120">
        <w:rPr>
          <w:b/>
          <w:color w:val="000000" w:themeColor="text1"/>
          <w:u w:val="single"/>
        </w:rPr>
        <w:t xml:space="preserve"> </w:t>
      </w:r>
      <w:r w:rsidRPr="00B34120">
        <w:rPr>
          <w:bCs/>
          <w:color w:val="000000" w:themeColor="text1"/>
          <w:u w:val="single"/>
        </w:rPr>
        <w:t>not a thing that can be delivered by politician, policymakers or educators, but</w:t>
      </w:r>
      <w:r w:rsidRPr="006B67EC">
        <w:rPr>
          <w:b/>
          <w:color w:val="000000" w:themeColor="text1"/>
          <w:highlight w:val="green"/>
          <w:u w:val="single"/>
        </w:rPr>
        <w:t xml:space="preserve"> a process of struggle that has to be joined</w:t>
      </w:r>
      <w:r w:rsidRPr="00B34120">
        <w:rPr>
          <w:b/>
          <w:color w:val="000000" w:themeColor="text1"/>
          <w:u w:val="single"/>
        </w:rPr>
        <w:t>”</w:t>
      </w:r>
    </w:p>
    <w:p w14:paraId="47482241" w14:textId="77777777" w:rsidR="003B664E" w:rsidRPr="007809EE" w:rsidRDefault="003B664E" w:rsidP="0011359C">
      <w:pPr>
        <w:pStyle w:val="Heading4"/>
        <w:ind w:right="48"/>
        <w:rPr>
          <w:rFonts w:cs="Times New Roman"/>
        </w:rPr>
      </w:pPr>
      <w:r w:rsidRPr="007809EE">
        <w:rPr>
          <w:rFonts w:cs="Times New Roman"/>
        </w:rPr>
        <w:t xml:space="preserve">This produces </w:t>
      </w:r>
      <w:r w:rsidRPr="007809EE">
        <w:rPr>
          <w:rFonts w:cs="Times New Roman"/>
          <w:u w:val="single"/>
        </w:rPr>
        <w:t>disability as disqualifying defect</w:t>
      </w:r>
      <w:r w:rsidRPr="007809EE">
        <w:rPr>
          <w:rFonts w:cs="Times New Roman"/>
        </w:rPr>
        <w:t xml:space="preserve"> – the view that disability is a sign of a lesser quality being – that results in VIOLENCE and SPILLS OVER to other forms of oppression</w:t>
      </w:r>
    </w:p>
    <w:p w14:paraId="3556F9FF" w14:textId="77777777" w:rsidR="003B664E" w:rsidRPr="007809EE" w:rsidRDefault="003B664E" w:rsidP="0011359C">
      <w:pPr>
        <w:ind w:right="48"/>
      </w:pPr>
      <w:proofErr w:type="spellStart"/>
      <w:r w:rsidRPr="007809EE">
        <w:rPr>
          <w:rStyle w:val="Heading4Char"/>
        </w:rPr>
        <w:t>Siebers</w:t>
      </w:r>
      <w:proofErr w:type="spellEnd"/>
      <w:r w:rsidRPr="007809EE">
        <w:rPr>
          <w:rStyle w:val="Heading4Char"/>
        </w:rPr>
        <w:t xml:space="preserve"> 09</w:t>
      </w:r>
      <w:r w:rsidRPr="007809EE">
        <w:t xml:space="preserve"> [Tobin, Co-Chair of the Initiative on Disability Studies and Professor of English at the University of Michigan, October 28, “The Aesthetics of Human Disqualification, pg. 3-10/AKG]</w:t>
      </w:r>
    </w:p>
    <w:p w14:paraId="64C17211" w14:textId="77777777" w:rsidR="003B664E" w:rsidRPr="007809EE" w:rsidRDefault="003B664E" w:rsidP="0011359C">
      <w:pPr>
        <w:ind w:right="48"/>
        <w:rPr>
          <w:b/>
          <w:sz w:val="22"/>
          <w:u w:val="single"/>
        </w:rPr>
      </w:pPr>
      <w:r w:rsidRPr="007809EE">
        <w:rPr>
          <w:rStyle w:val="StyleUnderline"/>
          <w:highlight w:val="green"/>
        </w:rPr>
        <w:t>Disqualification</w:t>
      </w:r>
      <w:r w:rsidRPr="007809EE">
        <w:rPr>
          <w:rStyle w:val="StyleUnderline"/>
        </w:rPr>
        <w:t xml:space="preserve"> as a symbolic process </w:t>
      </w:r>
      <w:r w:rsidRPr="007809EE">
        <w:rPr>
          <w:rStyle w:val="StyleUnderline"/>
          <w:highlight w:val="green"/>
        </w:rPr>
        <w:t xml:space="preserve">removes individuals from the ranks of quality </w:t>
      </w:r>
      <w:r w:rsidRPr="009C038E">
        <w:rPr>
          <w:sz w:val="14"/>
        </w:rPr>
        <w:t>human</w:t>
      </w:r>
      <w:r w:rsidRPr="007809EE">
        <w:rPr>
          <w:rStyle w:val="StyleUnderline"/>
          <w:highlight w:val="green"/>
        </w:rPr>
        <w:t xml:space="preserve"> beings</w:t>
      </w:r>
      <w:r w:rsidRPr="007809EE">
        <w:rPr>
          <w:rStyle w:val="StyleUnderline"/>
        </w:rPr>
        <w:t>, putting them at risk of unequal treatment, bodily harm, and death.</w:t>
      </w:r>
      <w:r w:rsidRPr="009C038E">
        <w:rPr>
          <w:sz w:val="14"/>
        </w:rPr>
        <w:t xml:space="preserve"> That </w:t>
      </w:r>
      <w:r w:rsidRPr="007809EE">
        <w:rPr>
          <w:rStyle w:val="StyleUnderline"/>
          <w:highlight w:val="green"/>
        </w:rPr>
        <w:t>people may be subjected to violence</w:t>
      </w:r>
      <w:r w:rsidRPr="007809EE">
        <w:rPr>
          <w:rStyle w:val="StyleUnderline"/>
        </w:rPr>
        <w:t xml:space="preserve"> if they do not achieve a prescribed level of quality</w:t>
      </w:r>
      <w:r w:rsidRPr="009C038E">
        <w:rPr>
          <w:sz w:val="14"/>
        </w:rPr>
        <w:t xml:space="preserve"> is an injustice rarely questioned. In fact, </w:t>
      </w:r>
      <w:r w:rsidRPr="007809EE">
        <w:rPr>
          <w:rStyle w:val="StyleUnderline"/>
        </w:rPr>
        <w:t>even though we may redefine what we mean by quality people</w:t>
      </w:r>
      <w:r w:rsidRPr="009C038E">
        <w:rPr>
          <w:sz w:val="14"/>
        </w:rPr>
        <w:t xml:space="preserve">, for example as historical minorities are allowed to move into their ranks, </w:t>
      </w:r>
      <w:r w:rsidRPr="007809EE">
        <w:rPr>
          <w:rStyle w:val="StyleUnderline"/>
        </w:rPr>
        <w:t xml:space="preserve">we have not yet ceased to believe that </w:t>
      </w:r>
      <w:proofErr w:type="spellStart"/>
      <w:r w:rsidRPr="007809EE">
        <w:rPr>
          <w:rStyle w:val="StyleUnderline"/>
        </w:rPr>
        <w:t>nonquality</w:t>
      </w:r>
      <w:proofErr w:type="spellEnd"/>
      <w:r w:rsidRPr="007809EE">
        <w:rPr>
          <w:rStyle w:val="StyleUnderline"/>
        </w:rPr>
        <w:t xml:space="preserve"> human beings do exist and that they should be treated differently from people of quality.</w:t>
      </w:r>
      <w:r w:rsidRPr="009C038E">
        <w:rPr>
          <w:sz w:val="14"/>
        </w:rPr>
        <w:t xml:space="preserve"> Harriet McBryde Johnson’s debate with Peter Singer provides a recent example of the widespread belief in the existence of </w:t>
      </w:r>
      <w:proofErr w:type="spellStart"/>
      <w:r w:rsidRPr="009C038E">
        <w:rPr>
          <w:sz w:val="14"/>
        </w:rPr>
        <w:t>nonquality</w:t>
      </w:r>
      <w:proofErr w:type="spellEnd"/>
      <w:r w:rsidRPr="009C038E">
        <w:rPr>
          <w:sz w:val="14"/>
        </w:rPr>
        <w:t xml:space="preserve"> human beings (Johnson). Johnson, a disability activist, argues that all disabled people qualify as persons who have the same rights as everyone else. </w:t>
      </w:r>
      <w:r w:rsidRPr="007809EE">
        <w:rPr>
          <w:rStyle w:val="StyleUnderline"/>
        </w:rPr>
        <w:t>Singer</w:t>
      </w:r>
      <w:r w:rsidRPr="009C038E">
        <w:rPr>
          <w:sz w:val="14"/>
        </w:rPr>
        <w:t xml:space="preserve">, a moral philosopher at Princeton University, </w:t>
      </w:r>
      <w:r w:rsidRPr="007809EE">
        <w:rPr>
          <w:rStyle w:val="StyleUnderline"/>
        </w:rPr>
        <w:t>claims</w:t>
      </w:r>
      <w:r w:rsidRPr="009C038E">
        <w:rPr>
          <w:sz w:val="14"/>
        </w:rPr>
        <w:t xml:space="preserve"> to the contrary </w:t>
      </w:r>
      <w:r w:rsidRPr="007809EE">
        <w:rPr>
          <w:rStyle w:val="StyleUnderline"/>
        </w:rPr>
        <w:t>that people with</w:t>
      </w:r>
      <w:r w:rsidRPr="009C038E">
        <w:rPr>
          <w:sz w:val="14"/>
        </w:rPr>
        <w:t xml:space="preserve"> certain </w:t>
      </w:r>
      <w:r w:rsidRPr="007809EE">
        <w:rPr>
          <w:rStyle w:val="StyleUnderline"/>
        </w:rPr>
        <w:t>disabilities should be euthanized</w:t>
      </w:r>
      <w:r w:rsidRPr="009C038E">
        <w:rPr>
          <w:sz w:val="14"/>
        </w:rPr>
        <w:t xml:space="preserve">, especially if they are thought to be in pain, </w:t>
      </w:r>
      <w:r w:rsidRPr="007809EE">
        <w:rPr>
          <w:rStyle w:val="StyleUnderline"/>
        </w:rPr>
        <w:t xml:space="preserve">because </w:t>
      </w:r>
      <w:r w:rsidRPr="007809EE">
        <w:rPr>
          <w:rStyle w:val="Emphasis"/>
        </w:rPr>
        <w:t>they do not qualify as persons.</w:t>
      </w:r>
      <w:r w:rsidRPr="009C038E">
        <w:rPr>
          <w:sz w:val="14"/>
        </w:rPr>
        <w:t xml:space="preserve"> Similarly, Martha </w:t>
      </w:r>
      <w:r w:rsidRPr="007809EE">
        <w:rPr>
          <w:rStyle w:val="StyleUnderline"/>
        </w:rPr>
        <w:t>Nussbaum</w:t>
      </w:r>
      <w:r w:rsidRPr="009C038E">
        <w:rPr>
          <w:sz w:val="14"/>
        </w:rPr>
        <w:t xml:space="preserve">, the University of Chicago moral philosopher, </w:t>
      </w:r>
      <w:r w:rsidRPr="007809EE">
        <w:rPr>
          <w:rStyle w:val="StyleUnderline"/>
        </w:rPr>
        <w:t>establishes a threshold below which</w:t>
      </w:r>
      <w:r w:rsidRPr="009C038E">
        <w:rPr>
          <w:sz w:val="14"/>
        </w:rPr>
        <w:t xml:space="preserve"> “</w:t>
      </w:r>
      <w:r w:rsidRPr="007809EE">
        <w:rPr>
          <w:rStyle w:val="StyleUnderline"/>
        </w:rPr>
        <w:t>a fully human life</w:t>
      </w:r>
      <w:r w:rsidRPr="009C038E">
        <w:rPr>
          <w:sz w:val="14"/>
        </w:rPr>
        <w:t xml:space="preserve">, a life </w:t>
      </w:r>
      <w:r w:rsidRPr="007809EE">
        <w:rPr>
          <w:rStyle w:val="StyleUnderline"/>
        </w:rPr>
        <w:t>worthy of</w:t>
      </w:r>
      <w:r w:rsidRPr="009C038E">
        <w:rPr>
          <w:sz w:val="14"/>
        </w:rPr>
        <w:t xml:space="preserve"> human </w:t>
      </w:r>
      <w:r w:rsidRPr="007809EE">
        <w:rPr>
          <w:rStyle w:val="StyleUnderline"/>
        </w:rPr>
        <w:t>dignity</w:t>
      </w:r>
      <w:r w:rsidRPr="009C038E">
        <w:rPr>
          <w:sz w:val="14"/>
        </w:rPr>
        <w:t xml:space="preserve">,” </w:t>
      </w:r>
      <w:r w:rsidRPr="007809EE">
        <w:rPr>
          <w:rStyle w:val="StyleUnderline"/>
        </w:rPr>
        <w:t>is not possible</w:t>
      </w:r>
      <w:r w:rsidRPr="009C038E">
        <w:rPr>
          <w:sz w:val="14"/>
        </w:rPr>
        <w:t xml:space="preserve"> (181). In particular, </w:t>
      </w:r>
      <w:r w:rsidRPr="007809EE">
        <w:rPr>
          <w:rStyle w:val="StyleUnderline"/>
        </w:rPr>
        <w:t>she notes that the onset of certain disabilities may reduce a person to the status of former human being</w:t>
      </w:r>
      <w:r w:rsidRPr="009C038E">
        <w:rPr>
          <w:sz w:val="14"/>
        </w:rPr>
        <w:t xml:space="preserve">: “we may say of some conditions of a being, let us say a permanent vegetative state of a (former) human being, that this just is not a human life at all” (181). Surprisingly little thought and energy have been given to disputing </w:t>
      </w:r>
      <w:r w:rsidRPr="007809EE">
        <w:rPr>
          <w:rStyle w:val="StyleUnderline"/>
          <w:highlight w:val="green"/>
        </w:rPr>
        <w:t xml:space="preserve">the belief that </w:t>
      </w:r>
      <w:proofErr w:type="spellStart"/>
      <w:r w:rsidRPr="007809EE">
        <w:rPr>
          <w:rStyle w:val="StyleUnderline"/>
          <w:highlight w:val="green"/>
        </w:rPr>
        <w:t>nonquality</w:t>
      </w:r>
      <w:proofErr w:type="spellEnd"/>
      <w:r w:rsidRPr="007809EE">
        <w:rPr>
          <w:rStyle w:val="StyleUnderline"/>
          <w:highlight w:val="green"/>
        </w:rPr>
        <w:t xml:space="preserve"> </w:t>
      </w:r>
      <w:r w:rsidRPr="009C038E">
        <w:rPr>
          <w:sz w:val="14"/>
        </w:rPr>
        <w:t>human</w:t>
      </w:r>
      <w:r w:rsidRPr="007809EE">
        <w:rPr>
          <w:rStyle w:val="StyleUnderline"/>
          <w:highlight w:val="green"/>
        </w:rPr>
        <w:t xml:space="preserve"> beings</w:t>
      </w:r>
      <w:r w:rsidRPr="009C038E">
        <w:rPr>
          <w:sz w:val="14"/>
        </w:rPr>
        <w:t xml:space="preserve"> do </w:t>
      </w:r>
      <w:r w:rsidRPr="007809EE">
        <w:rPr>
          <w:rStyle w:val="StyleUnderline"/>
          <w:highlight w:val="green"/>
        </w:rPr>
        <w:t>exist</w:t>
      </w:r>
      <w:r w:rsidRPr="009C038E">
        <w:rPr>
          <w:sz w:val="14"/>
        </w:rPr>
        <w:t xml:space="preserve">. This belief </w:t>
      </w:r>
      <w:r w:rsidRPr="007809EE">
        <w:rPr>
          <w:rStyle w:val="StyleUnderline"/>
          <w:highlight w:val="green"/>
        </w:rPr>
        <w:t>is</w:t>
      </w:r>
      <w:r w:rsidRPr="007809EE">
        <w:rPr>
          <w:rStyle w:val="StyleUnderline"/>
        </w:rPr>
        <w:t xml:space="preserve"> so </w:t>
      </w:r>
      <w:r w:rsidRPr="007809EE">
        <w:rPr>
          <w:rStyle w:val="StyleUnderline"/>
          <w:highlight w:val="green"/>
        </w:rPr>
        <w:t>robust</w:t>
      </w:r>
      <w:r w:rsidRPr="007809EE">
        <w:rPr>
          <w:rStyle w:val="StyleUnderline"/>
        </w:rPr>
        <w:t xml:space="preserve"> that it supports the most serious and characteristic injustices of our day. </w:t>
      </w:r>
      <w:r w:rsidRPr="007809EE">
        <w:rPr>
          <w:rStyle w:val="Emphasis"/>
          <w:highlight w:val="green"/>
        </w:rPr>
        <w:t>Disqualification</w:t>
      </w:r>
      <w:r w:rsidRPr="009C038E">
        <w:rPr>
          <w:sz w:val="14"/>
        </w:rPr>
        <w:t xml:space="preserve"> at this moment in time </w:t>
      </w:r>
      <w:r w:rsidRPr="007809EE">
        <w:rPr>
          <w:rStyle w:val="Emphasis"/>
          <w:highlight w:val="green"/>
        </w:rPr>
        <w:t>justifies discrimination,</w:t>
      </w:r>
      <w:r w:rsidRPr="007809EE">
        <w:rPr>
          <w:rStyle w:val="Emphasis"/>
        </w:rPr>
        <w:t xml:space="preserve"> servitude, imprisonment, involuntary institutionalization, euthanasia, </w:t>
      </w:r>
      <w:r w:rsidRPr="009C038E">
        <w:rPr>
          <w:sz w:val="14"/>
        </w:rPr>
        <w:t>human and civil</w:t>
      </w:r>
      <w:r w:rsidRPr="007809EE">
        <w:rPr>
          <w:rStyle w:val="Emphasis"/>
        </w:rPr>
        <w:t xml:space="preserve"> </w:t>
      </w:r>
      <w:r w:rsidRPr="007809EE">
        <w:rPr>
          <w:rStyle w:val="Emphasis"/>
          <w:highlight w:val="green"/>
        </w:rPr>
        <w:t>rights violations,</w:t>
      </w:r>
      <w:r w:rsidRPr="007809EE">
        <w:rPr>
          <w:rStyle w:val="Emphasis"/>
        </w:rPr>
        <w:t xml:space="preserve"> military intervention, compulsory </w:t>
      </w:r>
      <w:r w:rsidRPr="007809EE">
        <w:rPr>
          <w:rStyle w:val="Emphasis"/>
          <w:highlight w:val="green"/>
        </w:rPr>
        <w:t>sterilization,</w:t>
      </w:r>
      <w:r w:rsidRPr="007809EE">
        <w:rPr>
          <w:rStyle w:val="Emphasis"/>
        </w:rPr>
        <w:t xml:space="preserve"> police actions, assisted suicide, </w:t>
      </w:r>
      <w:r w:rsidRPr="007809EE">
        <w:rPr>
          <w:rStyle w:val="Emphasis"/>
          <w:highlight w:val="green"/>
        </w:rPr>
        <w:t>capital punishment, and murder.</w:t>
      </w:r>
      <w:r w:rsidRPr="009C038E">
        <w:rPr>
          <w:sz w:val="14"/>
        </w:rPr>
        <w:t xml:space="preserve"> It is my contention that disqualification finds support in the way that bodies appear and in their specific appearances—that is, </w:t>
      </w:r>
      <w:r w:rsidRPr="007809EE">
        <w:rPr>
          <w:rStyle w:val="StyleUnderline"/>
          <w:highlight w:val="green"/>
        </w:rPr>
        <w:t>disqualification is justified through the accusation of</w:t>
      </w:r>
      <w:r w:rsidRPr="007809EE">
        <w:rPr>
          <w:rStyle w:val="StyleUnderline"/>
        </w:rPr>
        <w:t xml:space="preserve"> mental or physical </w:t>
      </w:r>
      <w:r w:rsidRPr="007809EE">
        <w:rPr>
          <w:rStyle w:val="StyleUnderline"/>
          <w:highlight w:val="green"/>
        </w:rPr>
        <w:t>inferiority based on aesthetic principles</w:t>
      </w:r>
      <w:r w:rsidRPr="009C038E">
        <w:rPr>
          <w:sz w:val="14"/>
        </w:rPr>
        <w:t xml:space="preserve">. Disqualification is </w:t>
      </w:r>
      <w:r w:rsidRPr="007809EE">
        <w:rPr>
          <w:rStyle w:val="StyleUnderline"/>
        </w:rPr>
        <w:t>produced by naturalizing inferiority as the justification for unequal treatment, violence, and oppression.</w:t>
      </w:r>
      <w:r w:rsidRPr="009C038E">
        <w:rPr>
          <w:sz w:val="14"/>
        </w:rPr>
        <w:t xml:space="preserve"> According to Snyder and Mitchell, </w:t>
      </w:r>
      <w:r w:rsidRPr="007809EE">
        <w:rPr>
          <w:rStyle w:val="Emphasis"/>
          <w:highlight w:val="green"/>
        </w:rPr>
        <w:t>disability serves</w:t>
      </w:r>
      <w:r w:rsidRPr="009C038E">
        <w:rPr>
          <w:sz w:val="14"/>
        </w:rPr>
        <w:t xml:space="preserve"> in the modern period </w:t>
      </w:r>
      <w:r w:rsidRPr="007809EE">
        <w:rPr>
          <w:rStyle w:val="Emphasis"/>
          <w:highlight w:val="green"/>
        </w:rPr>
        <w:t>as</w:t>
      </w:r>
      <w:r w:rsidRPr="009C038E">
        <w:rPr>
          <w:sz w:val="14"/>
        </w:rPr>
        <w:t xml:space="preserve"> “</w:t>
      </w:r>
      <w:r w:rsidRPr="007809EE">
        <w:rPr>
          <w:rStyle w:val="Emphasis"/>
          <w:highlight w:val="green"/>
        </w:rPr>
        <w:t>the master trope of</w:t>
      </w:r>
      <w:r w:rsidRPr="009C038E">
        <w:rPr>
          <w:sz w:val="14"/>
        </w:rPr>
        <w:t xml:space="preserve"> human </w:t>
      </w:r>
      <w:r w:rsidRPr="007809EE">
        <w:rPr>
          <w:rStyle w:val="Emphasis"/>
          <w:highlight w:val="green"/>
        </w:rPr>
        <w:t>disqualification</w:t>
      </w:r>
      <w:r w:rsidRPr="007809EE">
        <w:rPr>
          <w:rStyle w:val="Emphasis"/>
        </w:rPr>
        <w:t>.</w:t>
      </w:r>
      <w:r w:rsidRPr="009C038E">
        <w:rPr>
          <w:sz w:val="14"/>
        </w:rPr>
        <w:t xml:space="preserve">” They argue that disability represents </w:t>
      </w:r>
      <w:r w:rsidRPr="007809EE">
        <w:rPr>
          <w:rStyle w:val="StyleUnderline"/>
        </w:rPr>
        <w:t>a marker of otherness that establishes</w:t>
      </w:r>
      <w:r w:rsidRPr="009C038E">
        <w:rPr>
          <w:sz w:val="14"/>
        </w:rPr>
        <w:t xml:space="preserve"> differences between </w:t>
      </w:r>
      <w:r w:rsidRPr="007809EE">
        <w:rPr>
          <w:rStyle w:val="StyleUnderline"/>
        </w:rPr>
        <w:t>human beings</w:t>
      </w:r>
      <w:r w:rsidRPr="009C038E">
        <w:rPr>
          <w:sz w:val="14"/>
        </w:rPr>
        <w:t xml:space="preserve"> not as acceptable or valuable variations but </w:t>
      </w:r>
      <w:r w:rsidRPr="007809EE">
        <w:rPr>
          <w:rStyle w:val="StyleUnderline"/>
        </w:rPr>
        <w:t xml:space="preserve">as </w:t>
      </w:r>
      <w:r w:rsidRPr="007809EE">
        <w:rPr>
          <w:rStyle w:val="Emphasis"/>
        </w:rPr>
        <w:t>dangerous deviations.</w:t>
      </w:r>
      <w:r w:rsidRPr="009C038E">
        <w:rPr>
          <w:sz w:val="14"/>
        </w:rPr>
        <w:t xml:space="preserve"> Douglas Baynton provides compelling examples from the modern era, explaining that during the late nineteenth and early twentieth centuries in the United States disability identity disqualified other identities defined by gender, race, class, and nationality. </w:t>
      </w:r>
      <w:r w:rsidRPr="007809EE">
        <w:rPr>
          <w:rStyle w:val="StyleUnderline"/>
        </w:rPr>
        <w:t xml:space="preserve">Women were deemed inferior because they were said to have mental and physical disabilities. </w:t>
      </w:r>
      <w:r w:rsidRPr="007809EE">
        <w:rPr>
          <w:rStyle w:val="StyleUnderline"/>
          <w:highlight w:val="green"/>
        </w:rPr>
        <w:t>People of color had fewer rights</w:t>
      </w:r>
      <w:r w:rsidRPr="007809EE">
        <w:rPr>
          <w:rStyle w:val="StyleUnderline"/>
        </w:rPr>
        <w:t xml:space="preserve"> than other persons </w:t>
      </w:r>
      <w:r w:rsidRPr="007809EE">
        <w:rPr>
          <w:rStyle w:val="StyleUnderline"/>
          <w:highlight w:val="green"/>
        </w:rPr>
        <w:t>based on accusations of</w:t>
      </w:r>
      <w:r w:rsidRPr="007809EE">
        <w:rPr>
          <w:rStyle w:val="StyleUnderline"/>
        </w:rPr>
        <w:t xml:space="preserve"> biological </w:t>
      </w:r>
      <w:r w:rsidRPr="007809EE">
        <w:rPr>
          <w:rStyle w:val="StyleUnderline"/>
          <w:highlight w:val="green"/>
        </w:rPr>
        <w:t>inferiority</w:t>
      </w:r>
      <w:r w:rsidRPr="007809EE">
        <w:rPr>
          <w:rStyle w:val="StyleUnderline"/>
        </w:rPr>
        <w:t>. Immigrants were excluded</w:t>
      </w:r>
      <w:r w:rsidRPr="009C038E">
        <w:rPr>
          <w:sz w:val="14"/>
        </w:rPr>
        <w:t xml:space="preserve"> from entry into the United States </w:t>
      </w:r>
      <w:r w:rsidRPr="007809EE">
        <w:rPr>
          <w:rStyle w:val="StyleUnderline"/>
        </w:rPr>
        <w:t>when they were poor, sick, or failed standardized tests, even though</w:t>
      </w:r>
      <w:r w:rsidRPr="009C038E">
        <w:rPr>
          <w:sz w:val="14"/>
        </w:rPr>
        <w:t xml:space="preserve"> the </w:t>
      </w:r>
      <w:r w:rsidRPr="007809EE">
        <w:rPr>
          <w:rStyle w:val="StyleUnderline"/>
        </w:rPr>
        <w:t>populations already living there were poor, sick, and failed standardized tests.</w:t>
      </w:r>
      <w:r w:rsidRPr="009C038E">
        <w:rPr>
          <w:sz w:val="14"/>
        </w:rPr>
        <w:t xml:space="preserve"> In every case, disability identity served to justify oppression by amplifying ideas about inferiority already attached to other minority identities. </w:t>
      </w:r>
      <w:r w:rsidRPr="007809EE">
        <w:rPr>
          <w:rStyle w:val="StyleUnderline"/>
        </w:rPr>
        <w:t>Disability is the trope by which</w:t>
      </w:r>
      <w:r w:rsidRPr="009C038E">
        <w:rPr>
          <w:sz w:val="14"/>
        </w:rPr>
        <w:t xml:space="preserve"> the </w:t>
      </w:r>
      <w:r w:rsidRPr="007809EE">
        <w:rPr>
          <w:rStyle w:val="Emphasis"/>
        </w:rPr>
        <w:t>assumed inferiority of</w:t>
      </w:r>
      <w:r w:rsidRPr="009C038E">
        <w:rPr>
          <w:sz w:val="14"/>
        </w:rPr>
        <w:t xml:space="preserve"> these </w:t>
      </w:r>
      <w:r w:rsidRPr="007809EE">
        <w:rPr>
          <w:rStyle w:val="Emphasis"/>
        </w:rPr>
        <w:t>other</w:t>
      </w:r>
      <w:r w:rsidRPr="009C038E">
        <w:rPr>
          <w:sz w:val="14"/>
        </w:rPr>
        <w:t xml:space="preserve"> minority </w:t>
      </w:r>
      <w:r w:rsidRPr="007809EE">
        <w:rPr>
          <w:rStyle w:val="Emphasis"/>
        </w:rPr>
        <w:t>identities achieved expression.</w:t>
      </w:r>
      <w:r w:rsidRPr="007809EE">
        <w:rPr>
          <w:rStyle w:val="StyleUnderline"/>
        </w:rPr>
        <w:t xml:space="preserve"> The </w:t>
      </w:r>
      <w:r w:rsidRPr="007809EE">
        <w:rPr>
          <w:rStyle w:val="StyleUnderline"/>
          <w:highlight w:val="green"/>
        </w:rPr>
        <w:t>appearance of lesser</w:t>
      </w:r>
      <w:r w:rsidRPr="007809EE">
        <w:rPr>
          <w:rStyle w:val="StyleUnderline"/>
        </w:rPr>
        <w:t xml:space="preserve"> mental and physical </w:t>
      </w:r>
      <w:r w:rsidRPr="007809EE">
        <w:rPr>
          <w:rStyle w:val="StyleUnderline"/>
          <w:highlight w:val="green"/>
        </w:rPr>
        <w:t>abilities disqualifies people as inferior</w:t>
      </w:r>
      <w:r w:rsidRPr="007809EE">
        <w:rPr>
          <w:rStyle w:val="StyleUnderline"/>
        </w:rPr>
        <w:t xml:space="preserve"> and justifies their oppression. It is</w:t>
      </w:r>
      <w:r w:rsidRPr="009C038E">
        <w:rPr>
          <w:sz w:val="14"/>
        </w:rPr>
        <w:t xml:space="preserve"> now </w:t>
      </w:r>
      <w:r w:rsidRPr="007809EE">
        <w:rPr>
          <w:rStyle w:val="StyleUnderline"/>
        </w:rPr>
        <w:t>possible to recognize disability as a trope used to posit the inferiority of certain minority populations</w:t>
      </w:r>
      <w:r w:rsidRPr="009C038E">
        <w:rPr>
          <w:sz w:val="14"/>
        </w:rPr>
        <w:t xml:space="preserve">, but it remains extremely difficult to understand that mental and physical markers of inferiority are also tropes placed in the service of disability oppression. </w:t>
      </w:r>
      <w:r w:rsidRPr="007809EE">
        <w:rPr>
          <w:rStyle w:val="StyleUnderline"/>
        </w:rPr>
        <w:t>Before disability can be used as a disqualifier, disability</w:t>
      </w:r>
      <w:r w:rsidRPr="009C038E">
        <w:rPr>
          <w:sz w:val="14"/>
        </w:rPr>
        <w:t xml:space="preserve">, too, </w:t>
      </w:r>
      <w:proofErr w:type="gramStart"/>
      <w:r w:rsidRPr="007809EE">
        <w:rPr>
          <w:rStyle w:val="StyleUnderline"/>
        </w:rPr>
        <w:t>has to</w:t>
      </w:r>
      <w:proofErr w:type="gramEnd"/>
      <w:r w:rsidRPr="007809EE">
        <w:rPr>
          <w:rStyle w:val="StyleUnderline"/>
        </w:rPr>
        <w:t xml:space="preserve"> be disqualified. Beneath the </w:t>
      </w:r>
      <w:proofErr w:type="spellStart"/>
      <w:r w:rsidRPr="007809EE">
        <w:rPr>
          <w:rStyle w:val="StyleUnderline"/>
        </w:rPr>
        <w:t>troping</w:t>
      </w:r>
      <w:proofErr w:type="spellEnd"/>
      <w:r w:rsidRPr="007809EE">
        <w:rPr>
          <w:rStyle w:val="StyleUnderline"/>
        </w:rPr>
        <w:t xml:space="preserve"> of blackness as inbuilt inferiority</w:t>
      </w:r>
      <w:r w:rsidRPr="009C038E">
        <w:rPr>
          <w:sz w:val="14"/>
        </w:rPr>
        <w:t xml:space="preserve">, for example, </w:t>
      </w:r>
      <w:r w:rsidRPr="007809EE">
        <w:rPr>
          <w:rStyle w:val="StyleUnderline"/>
        </w:rPr>
        <w:t xml:space="preserve">lies </w:t>
      </w:r>
      <w:r w:rsidRPr="007809EE">
        <w:rPr>
          <w:rStyle w:val="Emphasis"/>
        </w:rPr>
        <w:t xml:space="preserve">the </w:t>
      </w:r>
      <w:proofErr w:type="spellStart"/>
      <w:r w:rsidRPr="007809EE">
        <w:rPr>
          <w:rStyle w:val="Emphasis"/>
        </w:rPr>
        <w:t>troping</w:t>
      </w:r>
      <w:proofErr w:type="spellEnd"/>
      <w:r w:rsidRPr="007809EE">
        <w:rPr>
          <w:rStyle w:val="Emphasis"/>
        </w:rPr>
        <w:t xml:space="preserve"> of disability as inferior.</w:t>
      </w:r>
      <w:r w:rsidRPr="007809EE">
        <w:rPr>
          <w:rStyle w:val="StyleUnderline"/>
        </w:rPr>
        <w:t xml:space="preserve"> Beneath the </w:t>
      </w:r>
      <w:proofErr w:type="spellStart"/>
      <w:r w:rsidRPr="007809EE">
        <w:rPr>
          <w:rStyle w:val="StyleUnderline"/>
        </w:rPr>
        <w:t>troping</w:t>
      </w:r>
      <w:proofErr w:type="spellEnd"/>
      <w:r w:rsidRPr="007809EE">
        <w:rPr>
          <w:rStyle w:val="StyleUnderline"/>
        </w:rPr>
        <w:t xml:space="preserve"> of femininity as biological deficiency lies the </w:t>
      </w:r>
      <w:proofErr w:type="spellStart"/>
      <w:r w:rsidRPr="007809EE">
        <w:rPr>
          <w:rStyle w:val="StyleUnderline"/>
        </w:rPr>
        <w:t>troping</w:t>
      </w:r>
      <w:proofErr w:type="spellEnd"/>
      <w:r w:rsidRPr="007809EE">
        <w:rPr>
          <w:rStyle w:val="StyleUnderline"/>
        </w:rPr>
        <w:t xml:space="preserve"> of disability as deficiency.</w:t>
      </w:r>
      <w:r w:rsidRPr="009C038E">
        <w:rPr>
          <w:sz w:val="14"/>
        </w:rPr>
        <w:t xml:space="preserve"> The mental and physical </w:t>
      </w:r>
      <w:r w:rsidRPr="007809EE">
        <w:rPr>
          <w:rStyle w:val="StyleUnderline"/>
        </w:rPr>
        <w:t>properties of bodies become</w:t>
      </w:r>
      <w:r w:rsidRPr="009C038E">
        <w:rPr>
          <w:sz w:val="14"/>
        </w:rPr>
        <w:t xml:space="preserve"> the </w:t>
      </w:r>
      <w:r w:rsidRPr="007809EE">
        <w:rPr>
          <w:rStyle w:val="StyleUnderline"/>
        </w:rPr>
        <w:t xml:space="preserve">natural symbols of inferiority via </w:t>
      </w:r>
      <w:r w:rsidRPr="007809EE">
        <w:rPr>
          <w:rStyle w:val="Emphasis"/>
        </w:rPr>
        <w:t>a process</w:t>
      </w:r>
      <w:r w:rsidRPr="009C038E">
        <w:rPr>
          <w:sz w:val="14"/>
        </w:rPr>
        <w:t xml:space="preserve"> of disqualification </w:t>
      </w:r>
      <w:r w:rsidRPr="007809EE">
        <w:rPr>
          <w:rStyle w:val="Emphasis"/>
        </w:rPr>
        <w:t>that seems biological</w:t>
      </w:r>
      <w:r w:rsidRPr="009C038E">
        <w:rPr>
          <w:sz w:val="14"/>
        </w:rPr>
        <w:t>, not cultural—</w:t>
      </w:r>
      <w:r w:rsidRPr="007809EE">
        <w:rPr>
          <w:rStyle w:val="StyleUnderline"/>
        </w:rPr>
        <w:t>which is why disability discrimination seems to be a medical rather than a social problem.</w:t>
      </w:r>
      <w:r w:rsidRPr="009C038E">
        <w:rPr>
          <w:sz w:val="14"/>
        </w:rPr>
        <w:t xml:space="preserve"> If we consider how difficult it is at this moment to disqualify people as inferior </w:t>
      </w:r>
      <w:proofErr w:type="gramStart"/>
      <w:r w:rsidRPr="009C038E">
        <w:rPr>
          <w:sz w:val="14"/>
        </w:rPr>
        <w:t>on the basis of</w:t>
      </w:r>
      <w:proofErr w:type="gramEnd"/>
      <w:r w:rsidRPr="009C038E">
        <w:rPr>
          <w:sz w:val="14"/>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w:t>
      </w:r>
      <w:r w:rsidRPr="007809EE">
        <w:rPr>
          <w:rStyle w:val="Emphasis"/>
          <w:highlight w:val="green"/>
        </w:rPr>
        <w:t>disability performs</w:t>
      </w:r>
      <w:r w:rsidRPr="007809EE">
        <w:rPr>
          <w:rStyle w:val="Emphasis"/>
        </w:rPr>
        <w:t xml:space="preserve"> at present in situations </w:t>
      </w:r>
      <w:r w:rsidRPr="007809EE">
        <w:rPr>
          <w:rStyle w:val="Emphasis"/>
          <w:highlight w:val="green"/>
        </w:rPr>
        <w:t xml:space="preserve">where race, sexuality, gender, and class are used to disqualify people </w:t>
      </w:r>
      <w:r w:rsidRPr="007809EE">
        <w:rPr>
          <w:rStyle w:val="Emphasis"/>
        </w:rPr>
        <w:t>as</w:t>
      </w:r>
      <w:r w:rsidRPr="009C038E">
        <w:rPr>
          <w:sz w:val="14"/>
          <w:szCs w:val="16"/>
        </w:rPr>
        <w:t xml:space="preserve"> physically or mentally </w:t>
      </w:r>
      <w:r w:rsidRPr="007809EE">
        <w:rPr>
          <w:rStyle w:val="Emphasis"/>
        </w:rPr>
        <w:t>inferior.</w:t>
      </w:r>
      <w:r w:rsidRPr="009C038E">
        <w:rPr>
          <w:sz w:val="14"/>
        </w:rPr>
        <w:t xml:space="preserve"> Aesthetics studies the way that some bodies make other bodies feel. </w:t>
      </w:r>
      <w:r w:rsidRPr="007809EE">
        <w:rPr>
          <w:rStyle w:val="StyleUnderline"/>
        </w:rPr>
        <w:t>Bodies</w:t>
      </w:r>
      <w:r w:rsidRPr="009C038E">
        <w:rPr>
          <w:sz w:val="14"/>
        </w:rPr>
        <w:t xml:space="preserve">, minimally defined, are what appear in the world. They </w:t>
      </w:r>
      <w:r w:rsidRPr="007809EE">
        <w:rPr>
          <w:rStyle w:val="StyleUnderline"/>
        </w:rPr>
        <w:t>involve manifestations of physical appearance</w:t>
      </w:r>
      <w:r w:rsidRPr="009C038E">
        <w:rPr>
          <w:sz w:val="14"/>
        </w:rPr>
        <w:t xml:space="preserve">, whether this appearance is </w:t>
      </w:r>
      <w:r w:rsidRPr="007809EE">
        <w:rPr>
          <w:rStyle w:val="StyleUnderline"/>
        </w:rPr>
        <w:t>defined as the physical manifestation itself or</w:t>
      </w:r>
      <w:r w:rsidRPr="009C038E">
        <w:rPr>
          <w:sz w:val="14"/>
        </w:rPr>
        <w:t xml:space="preserve"> as </w:t>
      </w:r>
      <w:r w:rsidRPr="007809EE">
        <w:rPr>
          <w:rStyle w:val="StyleUnderline"/>
        </w:rPr>
        <w:t xml:space="preserve">the </w:t>
      </w:r>
      <w:proofErr w:type="gramStart"/>
      <w:r w:rsidRPr="007809EE">
        <w:rPr>
          <w:rStyle w:val="StyleUnderline"/>
        </w:rPr>
        <w:t>particular appearance</w:t>
      </w:r>
      <w:proofErr w:type="gramEnd"/>
      <w:r w:rsidRPr="007809EE">
        <w:rPr>
          <w:rStyle w:val="StyleUnderline"/>
        </w:rPr>
        <w:t xml:space="preserve"> of a</w:t>
      </w:r>
      <w:r w:rsidRPr="009C038E">
        <w:rPr>
          <w:sz w:val="14"/>
        </w:rPr>
        <w:t xml:space="preserve"> given physical </w:t>
      </w:r>
      <w:r w:rsidRPr="007809EE">
        <w:rPr>
          <w:rStyle w:val="StyleUnderline"/>
        </w:rPr>
        <w:t>manifestation.</w:t>
      </w:r>
      <w:r w:rsidRPr="009C038E">
        <w:rPr>
          <w:sz w:val="14"/>
        </w:rPr>
        <w:t xml:space="preserve">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w:t>
      </w:r>
      <w:r w:rsidRPr="007809EE">
        <w:rPr>
          <w:rStyle w:val="StyleUnderline"/>
        </w:rPr>
        <w:t>Aesthetics is the domain in which the sensation of otherness is felt at its most powerful, strange, and frightening.</w:t>
      </w:r>
      <w:r w:rsidRPr="009C038E">
        <w:rPr>
          <w:sz w:val="14"/>
        </w:rPr>
        <w:t xml:space="preserve"> Whether the effect is beauty and pleasure, ugliness and pain, or sublimity and terror, </w:t>
      </w:r>
      <w:r w:rsidRPr="007809EE">
        <w:rPr>
          <w:rStyle w:val="StyleUnderline"/>
        </w:rPr>
        <w:t>the emotional impact of one body on another is experienced as an assault on autonomy and a testament to the power of otherness.</w:t>
      </w:r>
      <w:r w:rsidRPr="009C038E">
        <w:rPr>
          <w:sz w:val="14"/>
        </w:rPr>
        <w:t xml:space="preserve"> Aesthetics is the human science most concerned with invitations to think and feel otherwise about our own influence, interests, and imagination. Of course, when bodies produce feelings of pleasure or pain, they also invite judgments about whether they should be accepted or rejected in the human community.</w:t>
      </w:r>
      <w:r w:rsidRPr="007809EE">
        <w:rPr>
          <w:rStyle w:val="StyleUnderline"/>
        </w:rPr>
        <w:t xml:space="preserve"> People thought to experience</w:t>
      </w:r>
      <w:r w:rsidRPr="009C038E">
        <w:rPr>
          <w:sz w:val="14"/>
        </w:rPr>
        <w:t xml:space="preserve"> more pleasure or pain than others </w:t>
      </w:r>
      <w:r w:rsidRPr="007809EE">
        <w:rPr>
          <w:rStyle w:val="StyleUnderline"/>
        </w:rPr>
        <w:t>or</w:t>
      </w:r>
      <w:r w:rsidRPr="009C038E">
        <w:rPr>
          <w:sz w:val="14"/>
        </w:rPr>
        <w:t xml:space="preserve"> to </w:t>
      </w:r>
      <w:r w:rsidRPr="007809EE">
        <w:rPr>
          <w:rStyle w:val="StyleUnderline"/>
        </w:rPr>
        <w:t>produce unusual levels of pleasure and pain</w:t>
      </w:r>
      <w:r w:rsidRPr="009C038E">
        <w:rPr>
          <w:sz w:val="14"/>
        </w:rPr>
        <w:t xml:space="preserve"> in other bodies </w:t>
      </w:r>
      <w:r w:rsidRPr="007809EE">
        <w:rPr>
          <w:rStyle w:val="StyleUnderline"/>
        </w:rPr>
        <w:t>are</w:t>
      </w:r>
      <w:r w:rsidRPr="009C038E">
        <w:rPr>
          <w:sz w:val="14"/>
        </w:rPr>
        <w:t xml:space="preserve"> among the bodies most </w:t>
      </w:r>
      <w:r w:rsidRPr="007809EE">
        <w:rPr>
          <w:rStyle w:val="StyleUnderline"/>
        </w:rPr>
        <w:t>discriminated against</w:t>
      </w:r>
      <w:r w:rsidRPr="009C038E">
        <w:rPr>
          <w:sz w:val="14"/>
        </w:rPr>
        <w:t xml:space="preserve">, actively </w:t>
      </w:r>
      <w:r w:rsidRPr="007809EE">
        <w:rPr>
          <w:rStyle w:val="StyleUnderline"/>
        </w:rPr>
        <w:t>excluded, and violated</w:t>
      </w:r>
      <w:r w:rsidRPr="009C038E">
        <w:rPr>
          <w:sz w:val="14"/>
        </w:rPr>
        <w:t xml:space="preserve"> on the current scene, </w:t>
      </w:r>
      <w:r w:rsidRPr="007809EE">
        <w:rPr>
          <w:rStyle w:val="StyleUnderline"/>
        </w:rPr>
        <w:t>be they disabled, sexed, gendered, or racialized bodies</w:t>
      </w:r>
      <w:r w:rsidRPr="009C038E">
        <w:rPr>
          <w:sz w:val="14"/>
        </w:rPr>
        <w:t xml:space="preserve">. Disabled </w:t>
      </w:r>
      <w:r w:rsidRPr="007809EE">
        <w:rPr>
          <w:rStyle w:val="Emphasis"/>
        </w:rPr>
        <w:t>people</w:t>
      </w:r>
      <w:r w:rsidRPr="009C038E">
        <w:rPr>
          <w:sz w:val="14"/>
        </w:rPr>
        <w:t xml:space="preserve">, but also sex workers, gay, lesbian, bisexual, and transgendered people, and people of color, </w:t>
      </w:r>
      <w:r w:rsidRPr="007809EE">
        <w:rPr>
          <w:rStyle w:val="Emphasis"/>
        </w:rPr>
        <w:t>are tortured and killed because of beliefs about their relationship to pain and pleasure</w:t>
      </w:r>
      <w:r w:rsidRPr="009C038E">
        <w:rPr>
          <w:sz w:val="14"/>
        </w:rPr>
        <w:t xml:space="preserve"> (</w:t>
      </w:r>
      <w:proofErr w:type="spellStart"/>
      <w:r w:rsidRPr="009C038E">
        <w:rPr>
          <w:sz w:val="14"/>
        </w:rPr>
        <w:t>Siebers</w:t>
      </w:r>
      <w:proofErr w:type="spellEnd"/>
      <w:r w:rsidRPr="009C038E">
        <w:rPr>
          <w:sz w:val="14"/>
        </w:rPr>
        <w:t xml:space="preserve"> 2009). </w:t>
      </w:r>
      <w:proofErr w:type="gramStart"/>
      <w:r w:rsidRPr="009C038E">
        <w:rPr>
          <w:sz w:val="14"/>
        </w:rPr>
        <w:t>This is why</w:t>
      </w:r>
      <w:proofErr w:type="gramEnd"/>
      <w:r w:rsidRPr="009C038E">
        <w:rPr>
          <w:sz w:val="14"/>
        </w:rPr>
        <w:t xml:space="preserve"> aesthetic disqualification is not merely a matter for art critics or museum directors but a political process of concern to us all. An understanding of aesthetics is crucial because it reveals the operative principles of disqualification used in minority oppression. </w:t>
      </w:r>
      <w:r w:rsidRPr="007809EE">
        <w:rPr>
          <w:rStyle w:val="StyleUnderline"/>
        </w:rPr>
        <w:t>Oppression is the systematic victimization of one group by another</w:t>
      </w:r>
      <w:r w:rsidRPr="009C038E">
        <w:rPr>
          <w:sz w:val="14"/>
        </w:rPr>
        <w:t xml:space="preserve">. It is a form of intergroup violence. That oppression involves “groups,” and not “individuals,” means that </w:t>
      </w:r>
      <w:r w:rsidRPr="007809EE">
        <w:rPr>
          <w:rStyle w:val="StyleUnderline"/>
        </w:rPr>
        <w:t>it concerns identities</w:t>
      </w:r>
      <w:r w:rsidRPr="009C038E">
        <w:rPr>
          <w:sz w:val="14"/>
        </w:rPr>
        <w:t xml:space="preserve">, </w:t>
      </w:r>
      <w:r w:rsidRPr="007809EE">
        <w:rPr>
          <w:rStyle w:val="StyleUnderline"/>
        </w:rPr>
        <w:t>and</w:t>
      </w:r>
      <w:r w:rsidRPr="009C038E">
        <w:rPr>
          <w:sz w:val="14"/>
        </w:rPr>
        <w:t xml:space="preserve"> this means, furthermore, that oppression always </w:t>
      </w:r>
      <w:r w:rsidRPr="007809EE">
        <w:rPr>
          <w:rStyle w:val="StyleUnderline"/>
        </w:rPr>
        <w:t>focuses on how the body appears</w:t>
      </w:r>
      <w:r w:rsidRPr="009C038E">
        <w:rPr>
          <w:sz w:val="14"/>
        </w:rPr>
        <w:t xml:space="preserve">, both on how it appears as a public and physical presence and on its specific and various appearances. </w:t>
      </w:r>
      <w:r w:rsidRPr="007809EE">
        <w:rPr>
          <w:rStyle w:val="Emphasis"/>
        </w:rPr>
        <w:t>Oppression is justified</w:t>
      </w:r>
      <w:r w:rsidRPr="009C038E">
        <w:rPr>
          <w:sz w:val="14"/>
        </w:rPr>
        <w:t xml:space="preserve"> most often </w:t>
      </w:r>
      <w:r w:rsidRPr="007809EE">
        <w:rPr>
          <w:rStyle w:val="Emphasis"/>
        </w:rPr>
        <w:t>by the attribution of natural inferiority</w:t>
      </w:r>
      <w:r w:rsidRPr="009C038E">
        <w:rPr>
          <w:sz w:val="14"/>
        </w:rPr>
        <w:t xml:space="preserve">—what some call “in-built” or “biological” inferiority. Natural inferiority is always somatic, </w:t>
      </w:r>
      <w:r w:rsidRPr="007809EE">
        <w:rPr>
          <w:rStyle w:val="StyleUnderline"/>
        </w:rPr>
        <w:t>focusing on the mental and physical features of the group, and it figures as disability.</w:t>
      </w:r>
      <w:r w:rsidRPr="009C038E">
        <w:rPr>
          <w:sz w:val="14"/>
        </w:rPr>
        <w:t xml:space="preserve"> The prototype of biological inferiority is disability. </w:t>
      </w:r>
      <w:r w:rsidRPr="007809EE">
        <w:rPr>
          <w:rStyle w:val="StyleUnderline"/>
        </w:rPr>
        <w:t xml:space="preserve">The </w:t>
      </w:r>
      <w:r w:rsidRPr="007809EE">
        <w:rPr>
          <w:rStyle w:val="StyleUnderline"/>
          <w:highlight w:val="green"/>
        </w:rPr>
        <w:t>representation of inferiority</w:t>
      </w:r>
      <w:r w:rsidRPr="007809EE">
        <w:rPr>
          <w:rStyle w:val="StyleUnderline"/>
        </w:rPr>
        <w:t xml:space="preserve"> always </w:t>
      </w:r>
      <w:r w:rsidRPr="007809EE">
        <w:rPr>
          <w:rStyle w:val="StyleUnderline"/>
          <w:highlight w:val="green"/>
        </w:rPr>
        <w:t>comes back to the appearance of the body</w:t>
      </w:r>
      <w:r w:rsidRPr="007809EE">
        <w:rPr>
          <w:rStyle w:val="StyleUnderline"/>
        </w:rPr>
        <w:t xml:space="preserve"> and the way the body makes other bodies feel.</w:t>
      </w:r>
      <w:r w:rsidRPr="009C038E">
        <w:rPr>
          <w:sz w:val="14"/>
        </w:rPr>
        <w:t xml:space="preserve"> </w:t>
      </w:r>
      <w:proofErr w:type="gramStart"/>
      <w:r w:rsidRPr="009C038E">
        <w:rPr>
          <w:sz w:val="14"/>
        </w:rPr>
        <w:t>This is why</w:t>
      </w:r>
      <w:proofErr w:type="gramEnd"/>
      <w:r w:rsidRPr="009C038E">
        <w:rPr>
          <w:sz w:val="14"/>
        </w:rPr>
        <w:t xml:space="preserve"> </w:t>
      </w:r>
      <w:r w:rsidRPr="007809EE">
        <w:rPr>
          <w:rStyle w:val="StyleUnderline"/>
        </w:rPr>
        <w:t>the study of oppression requires an understanding of aesthetics</w:t>
      </w:r>
      <w:r w:rsidRPr="009C038E">
        <w:rPr>
          <w:sz w:val="14"/>
        </w:rPr>
        <w:t xml:space="preserve">—not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7809EE">
        <w:rPr>
          <w:rStyle w:val="StyleUnderline"/>
        </w:rPr>
        <w:t xml:space="preserve">despite my statement that disability now serves as the master trope of </w:t>
      </w:r>
      <w:r w:rsidRPr="009C038E">
        <w:rPr>
          <w:sz w:val="14"/>
        </w:rPr>
        <w:t>human</w:t>
      </w:r>
      <w:r w:rsidRPr="007809EE">
        <w:rPr>
          <w:rStyle w:val="StyleUnderline"/>
        </w:rPr>
        <w:t xml:space="preserve"> disqualification, it is not a matter of reducing other minority identities to disability identity.</w:t>
      </w:r>
      <w:r w:rsidRPr="009C038E">
        <w:rPr>
          <w:sz w:val="14"/>
        </w:rPr>
        <w:t xml:space="preserve"> Rather, </w:t>
      </w:r>
      <w:r w:rsidRPr="007809EE">
        <w:rPr>
          <w:rStyle w:val="StyleUnderline"/>
        </w:rPr>
        <w:t xml:space="preserve">it is a matter of </w:t>
      </w:r>
      <w:r w:rsidRPr="007809EE">
        <w:rPr>
          <w:rStyle w:val="Emphasis"/>
        </w:rPr>
        <w:t>understanding the work done by disability in oppressive systems.</w:t>
      </w:r>
      <w:r w:rsidRPr="009C038E">
        <w:rPr>
          <w:sz w:val="14"/>
        </w:rPr>
        <w:t xml:space="preserve"> In disability oppression, </w:t>
      </w:r>
      <w:r w:rsidRPr="007809EE">
        <w:rPr>
          <w:rStyle w:val="StyleUnderline"/>
        </w:rPr>
        <w:t xml:space="preserve">the physical and mental </w:t>
      </w:r>
      <w:r w:rsidRPr="007809EE">
        <w:rPr>
          <w:rStyle w:val="StyleUnderline"/>
          <w:highlight w:val="green"/>
        </w:rPr>
        <w:t>properties of the body are socially constructed as disqualifying defects</w:t>
      </w:r>
      <w:r w:rsidRPr="007809EE">
        <w:rPr>
          <w:rStyle w:val="StyleUnderline"/>
        </w:rPr>
        <w:t xml:space="preserve">, but this specific type of social construction happens to be integral </w:t>
      </w:r>
      <w:proofErr w:type="gramStart"/>
      <w:r w:rsidRPr="007809EE">
        <w:rPr>
          <w:rStyle w:val="StyleUnderline"/>
        </w:rPr>
        <w:t>at the present moment</w:t>
      </w:r>
      <w:proofErr w:type="gramEnd"/>
      <w:r w:rsidRPr="007809EE">
        <w:rPr>
          <w:rStyle w:val="StyleUnderline"/>
        </w:rPr>
        <w:t xml:space="preserve"> to the symbolic requirements of oppression in general.</w:t>
      </w:r>
      <w:r w:rsidRPr="009C038E">
        <w:rPr>
          <w:sz w:val="14"/>
        </w:rPr>
        <w:t xml:space="preserve"> In every oppressive system of our day, I want to claim, </w:t>
      </w:r>
      <w:r w:rsidRPr="007809EE">
        <w:rPr>
          <w:rStyle w:val="Emphasis"/>
          <w:highlight w:val="green"/>
        </w:rPr>
        <w:t>the oppressed identity is represented</w:t>
      </w:r>
      <w:r w:rsidRPr="009C038E">
        <w:rPr>
          <w:sz w:val="14"/>
        </w:rPr>
        <w:t xml:space="preserve"> in some way </w:t>
      </w:r>
      <w:r w:rsidRPr="007809EE">
        <w:rPr>
          <w:rStyle w:val="Emphasis"/>
          <w:highlight w:val="green"/>
        </w:rPr>
        <w:t>as disabled</w:t>
      </w:r>
      <w:r w:rsidRPr="007809EE">
        <w:rPr>
          <w:rStyle w:val="StyleUnderline"/>
        </w:rPr>
        <w:t>, and</w:t>
      </w:r>
      <w:r w:rsidRPr="009C038E">
        <w:rPr>
          <w:sz w:val="14"/>
        </w:rPr>
        <w:t xml:space="preserve"> although it is hard to understand, </w:t>
      </w:r>
      <w:r w:rsidRPr="007809EE">
        <w:rPr>
          <w:rStyle w:val="StyleUnderline"/>
        </w:rPr>
        <w:t>the same process obtains when disability is the oppressed identity.</w:t>
      </w:r>
      <w:r w:rsidRPr="009C038E">
        <w:rPr>
          <w:sz w:val="14"/>
        </w:rPr>
        <w:t xml:space="preserve"> “Racism” disqualifies </w:t>
      </w:r>
      <w:proofErr w:type="gramStart"/>
      <w:r w:rsidRPr="009C038E">
        <w:rPr>
          <w:sz w:val="14"/>
        </w:rPr>
        <w:t>on the basis of</w:t>
      </w:r>
      <w:proofErr w:type="gramEnd"/>
      <w:r w:rsidRPr="009C038E">
        <w:rPr>
          <w:sz w:val="14"/>
        </w:rPr>
        <w:t xml:space="preserve"> race, providing justification for the inferiority of certain skin colors, bloodlines, and physical features. “Sexism” disqualifies </w:t>
      </w:r>
      <w:proofErr w:type="gramStart"/>
      <w:r w:rsidRPr="009C038E">
        <w:rPr>
          <w:sz w:val="14"/>
        </w:rPr>
        <w:t>on the basis of</w:t>
      </w:r>
      <w:proofErr w:type="gramEnd"/>
      <w:r w:rsidRPr="009C038E">
        <w:rPr>
          <w:sz w:val="14"/>
        </w:rPr>
        <w:t xml:space="preserve"> sex/gender as a direct representation of mental and physical inferiority. “Classism” disqualifies </w:t>
      </w:r>
      <w:proofErr w:type="gramStart"/>
      <w:r w:rsidRPr="009C038E">
        <w:rPr>
          <w:sz w:val="14"/>
        </w:rPr>
        <w:t>on the basis of</w:t>
      </w:r>
      <w:proofErr w:type="gramEnd"/>
      <w:r w:rsidRPr="009C038E">
        <w:rPr>
          <w:sz w:val="14"/>
        </w:rPr>
        <w:t xml:space="preserve"> family lineage and socioeconomic power as proof of inferior genealogical status. “</w:t>
      </w:r>
      <w:r w:rsidRPr="007809EE">
        <w:rPr>
          <w:rStyle w:val="StyleUnderline"/>
        </w:rPr>
        <w:t>Ableism</w:t>
      </w:r>
      <w:r w:rsidRPr="009C038E">
        <w:rPr>
          <w:sz w:val="14"/>
        </w:rPr>
        <w:t xml:space="preserve">” disqualifies </w:t>
      </w:r>
      <w:proofErr w:type="gramStart"/>
      <w:r w:rsidRPr="009C038E">
        <w:rPr>
          <w:sz w:val="14"/>
        </w:rPr>
        <w:t>on the basis of</w:t>
      </w:r>
      <w:proofErr w:type="gramEnd"/>
      <w:r w:rsidRPr="009C038E">
        <w:rPr>
          <w:sz w:val="14"/>
        </w:rPr>
        <w:t xml:space="preserve"> mental and physical differences, first selecting and then stigmatizing them as disabilities. The oppressive system </w:t>
      </w:r>
      <w:r w:rsidRPr="007809EE">
        <w:rPr>
          <w:rStyle w:val="StyleUnderline"/>
        </w:rPr>
        <w:t>occults in each case the fact that the disqualified identity is socially constructed, a mere convention, representing signs of incompetence, weakness, or inferiority as undeniable facts of nature.</w:t>
      </w:r>
      <w:r w:rsidRPr="009C038E">
        <w:rPr>
          <w:sz w:val="14"/>
        </w:rPr>
        <w:t xml:space="preserve"> As racism, sexism, and classism fall away slowly as justifications for human inferiority—and the critiques of these prejudices prove powerful examples of how to fight oppression—</w:t>
      </w:r>
      <w:r w:rsidRPr="007809EE">
        <w:rPr>
          <w:rStyle w:val="StyleUnderline"/>
        </w:rPr>
        <w:t>the prejudice against disability remains in full force, providing</w:t>
      </w:r>
      <w:r w:rsidRPr="009C038E">
        <w:rPr>
          <w:sz w:val="14"/>
        </w:rPr>
        <w:t xml:space="preserve"> seemingly </w:t>
      </w:r>
      <w:r w:rsidRPr="007809EE">
        <w:rPr>
          <w:rStyle w:val="StyleUnderline"/>
        </w:rPr>
        <w:t>credible reasons for the belief in human inferiority and the oppressive systems built upon it</w:t>
      </w:r>
      <w:r w:rsidRPr="009C038E">
        <w:rPr>
          <w:sz w:val="14"/>
        </w:rPr>
        <w:t xml:space="preserve">. This usage will continue, I expect, until we reach a historical moment when we know as much about the social construction of disability as we now know about the social construction of race, class, gender, and sexuality. </w:t>
      </w:r>
      <w:r w:rsidRPr="007809EE">
        <w:rPr>
          <w:rStyle w:val="Emphasis"/>
          <w:highlight w:val="green"/>
        </w:rPr>
        <w:t>Disability represents</w:t>
      </w:r>
      <w:r w:rsidRPr="009C038E">
        <w:rPr>
          <w:sz w:val="14"/>
        </w:rPr>
        <w:t xml:space="preserve"> at this moment in time </w:t>
      </w:r>
      <w:r w:rsidRPr="007809EE">
        <w:rPr>
          <w:rStyle w:val="Emphasis"/>
          <w:highlight w:val="green"/>
        </w:rPr>
        <w:t xml:space="preserve">the final frontier of justifiable </w:t>
      </w:r>
      <w:r w:rsidRPr="009C038E">
        <w:rPr>
          <w:sz w:val="14"/>
        </w:rPr>
        <w:t xml:space="preserve">human </w:t>
      </w:r>
      <w:r w:rsidRPr="007809EE">
        <w:rPr>
          <w:rStyle w:val="Emphasis"/>
          <w:highlight w:val="green"/>
        </w:rPr>
        <w:t>inferiority.</w:t>
      </w:r>
    </w:p>
    <w:p w14:paraId="6C41EC7C" w14:textId="77777777" w:rsidR="003B664E" w:rsidRPr="00B34120" w:rsidRDefault="003B664E" w:rsidP="0011359C">
      <w:pPr>
        <w:ind w:right="48"/>
        <w:rPr>
          <w:sz w:val="16"/>
        </w:rPr>
      </w:pPr>
    </w:p>
    <w:p w14:paraId="381A49FB" w14:textId="77777777" w:rsidR="003B664E" w:rsidRPr="00B34120" w:rsidRDefault="003B664E" w:rsidP="0011359C">
      <w:pPr>
        <w:pStyle w:val="Heading4"/>
        <w:ind w:right="48"/>
        <w:rPr>
          <w:rFonts w:cs="Times New Roman"/>
        </w:rPr>
      </w:pPr>
      <w:r w:rsidRPr="00B34120">
        <w:rPr>
          <w:rFonts w:cs="Times New Roman"/>
        </w:rPr>
        <w:t xml:space="preserve">Vote negative to affirm radical failure – to affirm the idea that disability is something that is beautiful which is in opposition to the world’s biopolitical portrayal of disability – this is not a mindset shift yet a method </w:t>
      </w:r>
      <w:proofErr w:type="gramStart"/>
      <w:r w:rsidRPr="00B34120">
        <w:rPr>
          <w:rFonts w:cs="Times New Roman"/>
        </w:rPr>
        <w:t>as a way to</w:t>
      </w:r>
      <w:proofErr w:type="gramEnd"/>
      <w:r w:rsidRPr="00B34120">
        <w:rPr>
          <w:rFonts w:cs="Times New Roman"/>
        </w:rPr>
        <w:t xml:space="preserve"> interpret violence </w:t>
      </w:r>
    </w:p>
    <w:p w14:paraId="6395029D" w14:textId="77777777" w:rsidR="003B664E" w:rsidRPr="00B34120" w:rsidRDefault="003B664E" w:rsidP="0011359C">
      <w:pPr>
        <w:ind w:right="48"/>
      </w:pPr>
      <w:r w:rsidRPr="00B34120">
        <w:rPr>
          <w:rStyle w:val="Style13ptBold"/>
        </w:rPr>
        <w:t>Campbell</w:t>
      </w:r>
      <w:r w:rsidRPr="00B34120">
        <w:t xml:space="preserve"> 20</w:t>
      </w:r>
      <w:r w:rsidRPr="00B34120">
        <w:rPr>
          <w:rStyle w:val="Style13ptBold"/>
        </w:rPr>
        <w:t>12</w:t>
      </w:r>
      <w:r w:rsidRPr="00B34120">
        <w:t xml:space="preserve"> (Fiona Kumari Campbell, Associate Professor in Law for Griffith Law School, and </w:t>
      </w:r>
      <w:proofErr w:type="spellStart"/>
      <w:proofErr w:type="gramStart"/>
      <w:r w:rsidRPr="00B34120">
        <w:t>a</w:t>
      </w:r>
      <w:proofErr w:type="spellEnd"/>
      <w:proofErr w:type="gramEnd"/>
      <w:r w:rsidRPr="00B34120">
        <w:t xml:space="preserve"> Adjunct Professor in Disability Studies at the University of Kelaniya. "Stalking Ableism: Using Disability to Expose 'Abled' Narcissism." In the book "Disability and Social Theory: New Developments and Directions." Chapter 13. Palgrave McMillan, 2012. Brackets in article) </w:t>
      </w:r>
    </w:p>
    <w:p w14:paraId="66923878" w14:textId="77777777" w:rsidR="003B664E" w:rsidRPr="00B34120" w:rsidRDefault="003B664E" w:rsidP="0011359C">
      <w:pPr>
        <w:ind w:right="48"/>
        <w:rPr>
          <w:sz w:val="16"/>
        </w:rPr>
      </w:pPr>
      <w:r w:rsidRPr="00B34120">
        <w:rPr>
          <w:sz w:val="16"/>
        </w:rPr>
        <w:t xml:space="preserve">Difference can be a vexed issue even within modern liberal societies. The tendency for many people is still to emulate or at least appear to refashion normative ways of being. Much of the intellectual traffic for the rethinking of disability in terms of anti-sociality has emerged through debates about the merits of social inclusion and liberal notions of equality and resilience strategies to break the abled stranglehold. Legal theorists like Ruth </w:t>
      </w:r>
      <w:proofErr w:type="spellStart"/>
      <w:r w:rsidRPr="00B34120">
        <w:rPr>
          <w:sz w:val="16"/>
        </w:rPr>
        <w:t>Colker</w:t>
      </w:r>
      <w:proofErr w:type="spellEnd"/>
      <w:r w:rsidRPr="00B34120">
        <w:rPr>
          <w:sz w:val="16"/>
        </w:rPr>
        <w:t xml:space="preserve"> who argues that anti-subordination rather than integration should be the measure of equality are the exception (</w:t>
      </w:r>
      <w:proofErr w:type="spellStart"/>
      <w:r w:rsidRPr="00B34120">
        <w:rPr>
          <w:sz w:val="16"/>
        </w:rPr>
        <w:t>Colker</w:t>
      </w:r>
      <w:proofErr w:type="spellEnd"/>
      <w:r w:rsidRPr="00B34120">
        <w:rPr>
          <w:sz w:val="16"/>
        </w:rPr>
        <w:t xml:space="preserve">, 2006). There is limited work within disability studies, especially in approaches influenced by the social model of disability or social role </w:t>
      </w:r>
      <w:proofErr w:type="spellStart"/>
      <w:r w:rsidRPr="00B34120">
        <w:rPr>
          <w:sz w:val="16"/>
        </w:rPr>
        <w:t>valorisation</w:t>
      </w:r>
      <w:proofErr w:type="spellEnd"/>
      <w:r w:rsidRPr="00B34120">
        <w:rPr>
          <w:sz w:val="16"/>
        </w:rPr>
        <w:t xml:space="preserve"> theory, that take a trans-integration or post-</w:t>
      </w:r>
      <w:proofErr w:type="spellStart"/>
      <w:r w:rsidRPr="00B34120">
        <w:rPr>
          <w:sz w:val="16"/>
        </w:rPr>
        <w:t>normalisation</w:t>
      </w:r>
      <w:proofErr w:type="spellEnd"/>
      <w:r w:rsidRPr="00B34120">
        <w:rPr>
          <w:sz w:val="16"/>
        </w:rPr>
        <w:t xml:space="preserve"> perspective. </w:t>
      </w:r>
      <w:r w:rsidRPr="006B67EC">
        <w:rPr>
          <w:rStyle w:val="Emphasis"/>
          <w:highlight w:val="green"/>
        </w:rPr>
        <w:t>What if we turned our backs on ‘fitting in’</w:t>
      </w:r>
      <w:r w:rsidRPr="00B34120">
        <w:rPr>
          <w:sz w:val="16"/>
        </w:rPr>
        <w:t xml:space="preserve"> – what would be the opportunities, the consequences and maybe dangers, to give ‘attention to the lived intricacies of embodiment offer[</w:t>
      </w:r>
      <w:proofErr w:type="spellStart"/>
      <w:r w:rsidRPr="00B34120">
        <w:rPr>
          <w:sz w:val="16"/>
        </w:rPr>
        <w:t>ing</w:t>
      </w:r>
      <w:proofErr w:type="spellEnd"/>
      <w:r w:rsidRPr="00B34120">
        <w:rPr>
          <w:sz w:val="16"/>
        </w:rPr>
        <w:t>] alternatives to normalization efforts aimed at homogenizing social outsiders (Snyder &amp; Mitchell, 2010, 113)’? For this imaginative undertaking it is necessary to turn to the theoretical work by other ‘outsider’ groups – queer theorists. Spearheading the critique of the ‘different but same’ stance of social justice formulations are ‘anti-social’ queer theorists (</w:t>
      </w:r>
      <w:proofErr w:type="spellStart"/>
      <w:r w:rsidRPr="00B34120">
        <w:rPr>
          <w:sz w:val="16"/>
        </w:rPr>
        <w:t>Bersani</w:t>
      </w:r>
      <w:proofErr w:type="spellEnd"/>
      <w:r w:rsidRPr="00B34120">
        <w:rPr>
          <w:sz w:val="16"/>
        </w:rPr>
        <w:t xml:space="preserve">, 1986, 1996; Edelman, 2004; Halberstam, 2005, 2008; Muñoz, 2007). This section will outline some of the conceptual drivers of the anti-social argument and their adoption for developing an anti-sociality posture of disability. Leo </w:t>
      </w:r>
      <w:proofErr w:type="spellStart"/>
      <w:r w:rsidRPr="00B34120">
        <w:rPr>
          <w:sz w:val="16"/>
        </w:rPr>
        <w:t>Bersani’s</w:t>
      </w:r>
      <w:proofErr w:type="spellEnd"/>
      <w:r w:rsidRPr="00B34120">
        <w:rPr>
          <w:sz w:val="16"/>
        </w:rPr>
        <w:t xml:space="preserve"> seminal work (1986, 1996) formulated an anti-social, </w:t>
      </w:r>
      <w:proofErr w:type="gramStart"/>
      <w:r w:rsidRPr="00B34120">
        <w:rPr>
          <w:sz w:val="16"/>
        </w:rPr>
        <w:t>negative</w:t>
      </w:r>
      <w:proofErr w:type="gramEnd"/>
      <w:r w:rsidRPr="00B34120">
        <w:rPr>
          <w:sz w:val="16"/>
        </w:rPr>
        <w:t xml:space="preserve"> and anti-relational theory of sexuality. </w:t>
      </w:r>
      <w:r w:rsidRPr="00B34120">
        <w:rPr>
          <w:rStyle w:val="StyleUnderline"/>
        </w:rPr>
        <w:t>These works along with the writings of Edelman (2004), Halberstam (2005, 2008) and Muñoz (2007) set the stage for the decoupling of queer marginality from the liberal projects of tolerance and social inclusion.</w:t>
      </w:r>
      <w:r w:rsidRPr="00B34120">
        <w:rPr>
          <w:sz w:val="16"/>
        </w:rPr>
        <w:t xml:space="preserve"> Before moving into a consideration of how certain conceptual renderings may be applied to the disability situation, it is useful to </w:t>
      </w:r>
      <w:proofErr w:type="spellStart"/>
      <w:r w:rsidRPr="00B34120">
        <w:rPr>
          <w:sz w:val="16"/>
        </w:rPr>
        <w:t>familiarise</w:t>
      </w:r>
      <w:proofErr w:type="spellEnd"/>
      <w:r w:rsidRPr="00B34120">
        <w:rPr>
          <w:sz w:val="16"/>
        </w:rPr>
        <w:t xml:space="preserve"> ourselves with how the neologism queer is understood by anti-social theorists. Lee Edelman’s No Future: Queer Theory and the Death Drive does not indicate the parameters of </w:t>
      </w:r>
      <w:proofErr w:type="gramStart"/>
      <w:r w:rsidRPr="00B34120">
        <w:rPr>
          <w:sz w:val="16"/>
        </w:rPr>
        <w:t>queer, but</w:t>
      </w:r>
      <w:proofErr w:type="gramEnd"/>
      <w:r w:rsidRPr="00B34120">
        <w:rPr>
          <w:sz w:val="16"/>
        </w:rPr>
        <w:t xml:space="preserve"> concludes that ‘queerness can never define an identity; it can only ever disturb one’ (2004: 17). Queer, while originating from the purview of diverse sexualities, easily extends to other kindred forms of ontological and corporeal aberrancies and ambiguities (such as disability). </w:t>
      </w:r>
      <w:proofErr w:type="gramStart"/>
      <w:r w:rsidRPr="00B34120">
        <w:rPr>
          <w:sz w:val="16"/>
        </w:rPr>
        <w:t>So</w:t>
      </w:r>
      <w:proofErr w:type="gramEnd"/>
      <w:r w:rsidRPr="00B34120">
        <w:rPr>
          <w:sz w:val="16"/>
        </w:rPr>
        <w:t xml:space="preserve"> it is right for Halberstam (2005: 6) to embrace a more elastic connotation of queer which refers to ‘non-normative logics and organizations of community, sexual identity, embodiment and activity in space and time’. From this reckoning, </w:t>
      </w:r>
      <w:r w:rsidRPr="006B67EC">
        <w:rPr>
          <w:rStyle w:val="Emphasis"/>
          <w:highlight w:val="green"/>
        </w:rPr>
        <w:t>the disabled person is already queered</w:t>
      </w:r>
      <w:r w:rsidRPr="00B34120">
        <w:rPr>
          <w:sz w:val="16"/>
        </w:rPr>
        <w:t>. Queer, then is antitheoretical to the regime of ableist translation</w:t>
      </w:r>
      <w:r w:rsidRPr="00B34120">
        <w:rPr>
          <w:rStyle w:val="StyleUnderline"/>
        </w:rPr>
        <w:t xml:space="preserve">. </w:t>
      </w:r>
      <w:r w:rsidRPr="00D85299">
        <w:rPr>
          <w:rStyle w:val="Emphasis"/>
          <w:highlight w:val="green"/>
        </w:rPr>
        <w:t>In a world that makes claims to integrity</w:t>
      </w:r>
      <w:r w:rsidRPr="00B34120">
        <w:rPr>
          <w:rStyle w:val="StyleUnderline"/>
        </w:rPr>
        <w:t xml:space="preserve"> using the argument </w:t>
      </w:r>
      <w:r w:rsidRPr="00D85299">
        <w:rPr>
          <w:rStyle w:val="Emphasis"/>
          <w:highlight w:val="green"/>
        </w:rPr>
        <w:t>based on equality as sameness</w:t>
      </w:r>
      <w:r w:rsidRPr="00B34120">
        <w:rPr>
          <w:rStyle w:val="StyleUnderline"/>
        </w:rPr>
        <w:t xml:space="preserve"> (we are normal, we are everyday people), it would seem a bit bold or offensive to suggest that people with disability are different from the run-of-mill ableist norm emulators.</w:t>
      </w:r>
      <w:r w:rsidRPr="00B34120">
        <w:rPr>
          <w:sz w:val="16"/>
        </w:rPr>
        <w:t xml:space="preserve"> Ahmed (2006) points to an alternate prism, a ‘migrant orientation’ to capture a disorientation faced by queer folk which I extend to include disabled people. The disorientation, a form of radical estrangement propels a lived experience of facing at least two directions: towards a home that has been lost (the desire to emulate ableist norms), and to a place that is not yet home. Regimes of ableism have produced a depth of disability negation that reaches into the caverns of collective subjectivity to the extent that disability negativity is seen as a ‘naturalized’ reaction to an aberration. </w:t>
      </w:r>
      <w:r w:rsidRPr="00D85299">
        <w:rPr>
          <w:rStyle w:val="StyleUnderline"/>
        </w:rPr>
        <w:t xml:space="preserve">Not negating queerness or disability can cultivate alternate kinds of liberty that de-identify with the rhetoric of social inclusion. A key marker of the anti-social turn is temporality – </w:t>
      </w:r>
      <w:proofErr w:type="spellStart"/>
      <w:r w:rsidRPr="00D85299">
        <w:rPr>
          <w:rStyle w:val="StyleUnderline"/>
        </w:rPr>
        <w:t>contemporarity</w:t>
      </w:r>
      <w:proofErr w:type="spellEnd"/>
      <w:r w:rsidRPr="00D85299">
        <w:rPr>
          <w:rStyle w:val="StyleUnderline"/>
        </w:rPr>
        <w:t xml:space="preserve"> and futurity – an explication of the current marginal stance and the vision for future.</w:t>
      </w:r>
      <w:r w:rsidRPr="00B34120">
        <w:rPr>
          <w:sz w:val="16"/>
        </w:rPr>
        <w:t xml:space="preserve"> It is this orientation of predicament and utopianism that can speak to the disability realm. For disability, utopianism is a conflicted zone – </w:t>
      </w:r>
      <w:r w:rsidRPr="006B67EC">
        <w:rPr>
          <w:rStyle w:val="Emphasis"/>
          <w:highlight w:val="green"/>
        </w:rPr>
        <w:t>there is no future existence</w:t>
      </w:r>
      <w:r w:rsidRPr="00B34120">
        <w:rPr>
          <w:sz w:val="16"/>
        </w:rPr>
        <w:t xml:space="preserve">, </w:t>
      </w:r>
      <w:r w:rsidRPr="00B34120">
        <w:rPr>
          <w:rStyle w:val="StyleUnderline"/>
        </w:rPr>
        <w:t xml:space="preserve">disability dreaming is </w:t>
      </w:r>
      <w:proofErr w:type="gramStart"/>
      <w:r w:rsidRPr="00B34120">
        <w:rPr>
          <w:rStyle w:val="StyleUnderline"/>
        </w:rPr>
        <w:t>expunged</w:t>
      </w:r>
      <w:proofErr w:type="gramEnd"/>
      <w:r w:rsidRPr="00B34120">
        <w:rPr>
          <w:rStyle w:val="StyleUnderline"/>
        </w:rPr>
        <w:t xml:space="preserve"> and </w:t>
      </w:r>
      <w:r w:rsidRPr="00D85299">
        <w:rPr>
          <w:rStyle w:val="StyleUnderline"/>
          <w:b/>
          <w:bCs/>
          <w:highlight w:val="green"/>
        </w:rPr>
        <w:t xml:space="preserve">the </w:t>
      </w:r>
      <w:bookmarkStart w:id="1" w:name="_Hlk44541565"/>
      <w:r w:rsidRPr="00D85299">
        <w:rPr>
          <w:rStyle w:val="StyleUnderline"/>
          <w:b/>
          <w:bCs/>
          <w:highlight w:val="green"/>
        </w:rPr>
        <w:t>utopian drive is a device for promise</w:t>
      </w:r>
      <w:r w:rsidRPr="00B34120">
        <w:rPr>
          <w:rStyle w:val="StyleUnderline"/>
        </w:rPr>
        <w:t xml:space="preserve"> (of curability), hence </w:t>
      </w:r>
      <w:r w:rsidRPr="00D85299">
        <w:rPr>
          <w:rStyle w:val="StyleUnderline"/>
          <w:b/>
          <w:bCs/>
          <w:highlight w:val="green"/>
        </w:rPr>
        <w:t>extinction of the impairment state</w:t>
      </w:r>
      <w:bookmarkEnd w:id="1"/>
      <w:r w:rsidRPr="00B34120">
        <w:rPr>
          <w:rStyle w:val="StyleUnderline"/>
        </w:rPr>
        <w:t>.</w:t>
      </w:r>
      <w:r w:rsidRPr="00B34120">
        <w:rPr>
          <w:sz w:val="16"/>
        </w:rPr>
        <w:t xml:space="preserve"> Jose Esteban Muñoz (2007: 453) in speculating about the absence of a queer imagination elicits a desire to engage in a queer horizon, a utopian hermeneutics where re-imagining futurity requires that ‘the not quite conscious is the realm of potentiality that must be called upon’. The distance between imagination and potentiality means that ‘queerness is not quite here’. Our imaginations are not yet exhausted. Muñoz explains: to argue that we are not quite queer yet, that queerness, what we will know as queerness, does not yet exist. I suggest that holding queerness, in a sort of ontologically humble state, under a conceptual grid wherein we do not claim to </w:t>
      </w:r>
      <w:proofErr w:type="gramStart"/>
      <w:r w:rsidRPr="00B34120">
        <w:rPr>
          <w:sz w:val="16"/>
        </w:rPr>
        <w:t>always already know queerness</w:t>
      </w:r>
      <w:proofErr w:type="gramEnd"/>
      <w:r w:rsidRPr="00B34120">
        <w:rPr>
          <w:sz w:val="16"/>
        </w:rPr>
        <w:t xml:space="preserve"> in the world, potentially staves off the ossifying effects of neoliberal ideology. (Muñoz, 2007: 454) How does an alternative horizon for disabled people come to be formulated? Living in the now and not yet, as outsiders, not quite inside, requires a disposition or habit of contemporariness. Contemporariness signifies a relationship with the present but also a distance, a critical space from it. As Agamben explains: Those who are truly contemporary, who truly belong to their time, are those who neither perfectly coincide with it nor adjust themselves to its demands. They are in this sense irrelevant [</w:t>
      </w:r>
      <w:proofErr w:type="spellStart"/>
      <w:r w:rsidRPr="00B34120">
        <w:rPr>
          <w:sz w:val="16"/>
        </w:rPr>
        <w:t>inattuale</w:t>
      </w:r>
      <w:proofErr w:type="spellEnd"/>
      <w:r w:rsidRPr="00B34120">
        <w:rPr>
          <w:sz w:val="16"/>
        </w:rPr>
        <w:t xml:space="preserve">]. But precisely because of this condition, precisely through this disconnection and this anachronism, they are more capable than others of perceiving and grasping their own time. (2009: 40) Disabled people are called to live as contemporaries. The queering or </w:t>
      </w:r>
      <w:proofErr w:type="spellStart"/>
      <w:r w:rsidRPr="00B34120">
        <w:rPr>
          <w:sz w:val="16"/>
        </w:rPr>
        <w:t>cripping</w:t>
      </w:r>
      <w:proofErr w:type="spellEnd"/>
      <w:r w:rsidRPr="00B34120">
        <w:rPr>
          <w:sz w:val="16"/>
        </w:rPr>
        <w:t xml:space="preserve"> of contemporariness is the grasping and holding tight to ambivalence and obscurity so fundamental to the alternate lifestyle which is obtained through fixing the gaze not on our era’s light but the underbelly, or in Agamben’s language ‘darkness’ – which shines into the </w:t>
      </w:r>
      <w:proofErr w:type="spellStart"/>
      <w:r w:rsidRPr="00B34120">
        <w:rPr>
          <w:sz w:val="16"/>
        </w:rPr>
        <w:t>staree</w:t>
      </w:r>
      <w:proofErr w:type="spellEnd"/>
      <w:r w:rsidRPr="00B34120">
        <w:rPr>
          <w:sz w:val="16"/>
        </w:rPr>
        <w:t xml:space="preserve">. In this sense, the contemporary queered and </w:t>
      </w:r>
      <w:proofErr w:type="spellStart"/>
      <w:r w:rsidRPr="00B34120">
        <w:rPr>
          <w:sz w:val="16"/>
        </w:rPr>
        <w:t>cripped</w:t>
      </w:r>
      <w:proofErr w:type="spellEnd"/>
      <w:r w:rsidRPr="00B34120">
        <w:rPr>
          <w:sz w:val="16"/>
        </w:rPr>
        <w:t xml:space="preserve"> person, in touching an elusive imaginary, sees the now and the emergent not as a death drive, but in terms of </w:t>
      </w:r>
      <w:proofErr w:type="spellStart"/>
      <w:r w:rsidRPr="00B34120">
        <w:rPr>
          <w:sz w:val="16"/>
        </w:rPr>
        <w:t>unlivedness</w:t>
      </w:r>
      <w:proofErr w:type="spellEnd"/>
      <w:r w:rsidRPr="00B34120">
        <w:rPr>
          <w:sz w:val="16"/>
        </w:rPr>
        <w:t xml:space="preserve">: The present is nothing other than this unlived element in everything that is lived. That which impedes access to the present is precisely the mass of what for some reason … we have not managed to live. The attention to this ‘unlived’ is the life of the contemporary. (Agamben, 2009: 51) The matter of re-imagining a disability or </w:t>
      </w:r>
      <w:proofErr w:type="spellStart"/>
      <w:r w:rsidRPr="00B34120">
        <w:rPr>
          <w:sz w:val="16"/>
        </w:rPr>
        <w:t>cripped</w:t>
      </w:r>
      <w:proofErr w:type="spellEnd"/>
      <w:r w:rsidRPr="00B34120">
        <w:rPr>
          <w:sz w:val="16"/>
        </w:rPr>
        <w:t xml:space="preserve"> horizon, a future without the stain of ableism, although elusive and out of grasp, is nonetheless fundamental </w:t>
      </w:r>
      <w:proofErr w:type="gramStart"/>
      <w:r w:rsidRPr="00B34120">
        <w:rPr>
          <w:sz w:val="16"/>
        </w:rPr>
        <w:t>in order to</w:t>
      </w:r>
      <w:proofErr w:type="gramEnd"/>
      <w:r w:rsidRPr="00B34120">
        <w:rPr>
          <w:sz w:val="16"/>
        </w:rPr>
        <w:t xml:space="preserve"> move to hopefulness and capture that unlived possibility in the lives of many with disability. Can the so-called shadows of a disabled life be sites of invigoration? What is ‘unlived’ in our lives? </w:t>
      </w:r>
      <w:proofErr w:type="spellStart"/>
      <w:r w:rsidRPr="00B34120">
        <w:rPr>
          <w:sz w:val="16"/>
        </w:rPr>
        <w:t>Crippin</w:t>
      </w:r>
      <w:proofErr w:type="spellEnd"/>
      <w:r w:rsidRPr="00B34120">
        <w:rPr>
          <w:sz w:val="16"/>
        </w:rPr>
        <w:t xml:space="preserve">’ the human involves a differential gaze – where sometimes signs and gestures predominate, where there is a different mind style such as Tourette’s syndrome or autism, or a </w:t>
      </w:r>
      <w:proofErr w:type="spellStart"/>
      <w:r w:rsidRPr="00B34120">
        <w:rPr>
          <w:sz w:val="16"/>
        </w:rPr>
        <w:t>centring</w:t>
      </w:r>
      <w:proofErr w:type="spellEnd"/>
      <w:r w:rsidRPr="00B34120">
        <w:rPr>
          <w:sz w:val="16"/>
        </w:rPr>
        <w:t xml:space="preserve"> on visuality or tactility. A grounded earthiness can be ‘different’ through echolocation and waist </w:t>
      </w:r>
      <w:proofErr w:type="spellStart"/>
      <w:r w:rsidRPr="00B34120">
        <w:rPr>
          <w:sz w:val="16"/>
        </w:rPr>
        <w:t>heightedness</w:t>
      </w:r>
      <w:proofErr w:type="spellEnd"/>
      <w:r w:rsidRPr="00B34120">
        <w:rPr>
          <w:sz w:val="16"/>
        </w:rPr>
        <w:t>. Halberstam (2008) speaks of acts of unbecoming. Through what she describes as ‘</w:t>
      </w:r>
      <w:proofErr w:type="spellStart"/>
      <w:r w:rsidRPr="00B34120">
        <w:rPr>
          <w:sz w:val="16"/>
        </w:rPr>
        <w:t>wilfully</w:t>
      </w:r>
      <w:proofErr w:type="spellEnd"/>
      <w:r w:rsidRPr="00B34120">
        <w:rPr>
          <w:sz w:val="16"/>
        </w:rPr>
        <w:t xml:space="preserve"> eccentric modes of being’, it is worth conjuring and queering concepts of passivity held against disabled people, as a refusal to live up to ableist expectations of performativity: [I]n a performance of radical passivity, we witness the willingness of the subject to actually come undone, to </w:t>
      </w:r>
      <w:proofErr w:type="spellStart"/>
      <w:r w:rsidRPr="00B34120">
        <w:rPr>
          <w:sz w:val="16"/>
        </w:rPr>
        <w:t>dramatise</w:t>
      </w:r>
      <w:proofErr w:type="spellEnd"/>
      <w:r w:rsidRPr="00B34120">
        <w:rPr>
          <w:sz w:val="16"/>
        </w:rPr>
        <w:t xml:space="preserve"> unbecoming for the other so that the viewer does not have to witness unbecoming as a function of her own body. (Halberstam, 2008: 151) This radical passivity, for disabled people, would indeed have to be radical, as disabled people already live under the enormous weight of being </w:t>
      </w:r>
      <w:proofErr w:type="spellStart"/>
      <w:r w:rsidRPr="00B34120">
        <w:rPr>
          <w:sz w:val="16"/>
        </w:rPr>
        <w:t>characterised</w:t>
      </w:r>
      <w:proofErr w:type="spellEnd"/>
      <w:r w:rsidRPr="00B34120">
        <w:rPr>
          <w:sz w:val="16"/>
        </w:rPr>
        <w:t xml:space="preserve"> as passive. It is a tough ask to claw back and produce a </w:t>
      </w:r>
      <w:proofErr w:type="spellStart"/>
      <w:r w:rsidRPr="00B34120">
        <w:rPr>
          <w:sz w:val="16"/>
        </w:rPr>
        <w:t>cripped</w:t>
      </w:r>
      <w:proofErr w:type="spellEnd"/>
      <w:r w:rsidRPr="00B34120">
        <w:rPr>
          <w:sz w:val="16"/>
        </w:rPr>
        <w:t xml:space="preserve"> notion of passivity. Sunny Taylor does this in her quest for the right not to </w:t>
      </w:r>
      <w:proofErr w:type="gramStart"/>
      <w:r w:rsidRPr="00B34120">
        <w:rPr>
          <w:sz w:val="16"/>
        </w:rPr>
        <w:t>work:</w:t>
      </w:r>
      <w:proofErr w:type="gramEnd"/>
      <w:r w:rsidRPr="00B34120">
        <w:rPr>
          <w:sz w:val="16"/>
        </w:rPr>
        <w:t xml:space="preserve"> I have a confession to make: I do not work. I am on SSI [social security benefit]. I have very little work value (if any), and I am a drain on our country’s welfare system. I have another confession to </w:t>
      </w:r>
      <w:proofErr w:type="gramStart"/>
      <w:r w:rsidRPr="00B34120">
        <w:rPr>
          <w:sz w:val="16"/>
        </w:rPr>
        <w:t>make:</w:t>
      </w:r>
      <w:proofErr w:type="gramEnd"/>
      <w:r w:rsidRPr="00B34120">
        <w:rPr>
          <w:sz w:val="16"/>
        </w:rPr>
        <w:t xml:space="preserve"> I do not think this is wrong, and to be honest, I am very happy not working. </w:t>
      </w:r>
      <w:proofErr w:type="gramStart"/>
      <w:r w:rsidRPr="00B34120">
        <w:rPr>
          <w:sz w:val="16"/>
        </w:rPr>
        <w:t>Instead</w:t>
      </w:r>
      <w:proofErr w:type="gramEnd"/>
      <w:r w:rsidRPr="00B34120">
        <w:rPr>
          <w:sz w:val="16"/>
        </w:rPr>
        <w:t xml:space="preserve"> I spend the majority of my time doing the activity I find the most rewarding and valuable, painting. (Taylor, 2004: 30) Such strange temporalities, imaginative life schedules present alternative temporalities which disability studies scholars have all along known, disrupt the parameters of the human (Halberstam, 2005; Campbell, 2009; </w:t>
      </w:r>
      <w:proofErr w:type="spellStart"/>
      <w:r w:rsidRPr="00B34120">
        <w:rPr>
          <w:sz w:val="16"/>
        </w:rPr>
        <w:t>McRuer</w:t>
      </w:r>
      <w:proofErr w:type="spellEnd"/>
      <w:r w:rsidRPr="00B34120">
        <w:rPr>
          <w:sz w:val="16"/>
        </w:rPr>
        <w:t xml:space="preserve">, 2006). Having said this, it is </w:t>
      </w:r>
      <w:proofErr w:type="gramStart"/>
      <w:r w:rsidRPr="00B34120">
        <w:rPr>
          <w:sz w:val="16"/>
        </w:rPr>
        <w:t>all the more</w:t>
      </w:r>
      <w:proofErr w:type="gramEnd"/>
      <w:r w:rsidRPr="00B34120">
        <w:rPr>
          <w:sz w:val="16"/>
        </w:rPr>
        <w:t xml:space="preserve"> extraordinary that disabled people have not yielded to this repression but have resisted docility and engaged in transgressive ways of living disability. </w:t>
      </w:r>
      <w:r w:rsidRPr="006B67EC">
        <w:rPr>
          <w:rStyle w:val="Emphasis"/>
          <w:highlight w:val="green"/>
        </w:rPr>
        <w:t xml:space="preserve">Ableism is founded on a utopian hermeneutics of the desirable and the </w:t>
      </w:r>
      <w:r w:rsidRPr="00D85299">
        <w:rPr>
          <w:rStyle w:val="Emphasis"/>
          <w:highlight w:val="green"/>
        </w:rPr>
        <w:t>disgusting</w:t>
      </w:r>
      <w:r w:rsidRPr="00B34120">
        <w:rPr>
          <w:rStyle w:val="Emphasis"/>
        </w:rPr>
        <w:t xml:space="preserve"> </w:t>
      </w:r>
      <w:r w:rsidRPr="00B34120">
        <w:rPr>
          <w:rStyle w:val="StyleUnderline"/>
        </w:rPr>
        <w:t xml:space="preserve">and therefore it is, as Halberstam (2008: 153) puts it, necessary to inculcate alternative political imaginaries. </w:t>
      </w:r>
      <w:proofErr w:type="spellStart"/>
      <w:r w:rsidRPr="00B34120">
        <w:rPr>
          <w:rStyle w:val="StyleUnderline"/>
        </w:rPr>
        <w:t>McRuer</w:t>
      </w:r>
      <w:proofErr w:type="spellEnd"/>
      <w:r w:rsidRPr="00B34120">
        <w:rPr>
          <w:rStyle w:val="StyleUnderline"/>
        </w:rPr>
        <w:t xml:space="preserve"> (2008) drew my attention to the way Halberstam’s perspective can incorporate disability as also outside the lifecycle: I try to use the concept of queer time to make clear how respectability, and notions of the normal on which it depends, may be upheld by a middle-class logic of reproductive temporality.</w:t>
      </w:r>
      <w:r w:rsidRPr="00B34120">
        <w:rPr>
          <w:sz w:val="16"/>
        </w:rPr>
        <w:t xml:space="preserve"> </w:t>
      </w:r>
      <w:r w:rsidRPr="00B34120">
        <w:rPr>
          <w:rStyle w:val="StyleUnderline"/>
        </w:rPr>
        <w:t>And so</w:t>
      </w:r>
      <w:r w:rsidRPr="00D85299">
        <w:rPr>
          <w:rStyle w:val="StyleUnderline"/>
          <w:b/>
          <w:bCs/>
        </w:rPr>
        <w:t xml:space="preserve">, </w:t>
      </w:r>
      <w:r w:rsidRPr="00D85299">
        <w:rPr>
          <w:rStyle w:val="StyleUnderline"/>
          <w:b/>
          <w:bCs/>
          <w:highlight w:val="green"/>
        </w:rPr>
        <w:t>in Western cultures</w:t>
      </w:r>
      <w:r w:rsidRPr="00D85299">
        <w:rPr>
          <w:rStyle w:val="StyleUnderline"/>
          <w:b/>
          <w:bCs/>
        </w:rPr>
        <w:t xml:space="preserve">, </w:t>
      </w:r>
      <w:r w:rsidRPr="00D85299">
        <w:rPr>
          <w:rStyle w:val="StyleUnderline"/>
          <w:b/>
          <w:bCs/>
          <w:highlight w:val="green"/>
        </w:rPr>
        <w:t>we chart the emergence</w:t>
      </w:r>
      <w:r w:rsidRPr="00B34120">
        <w:rPr>
          <w:rStyle w:val="StyleUnderline"/>
        </w:rPr>
        <w:t xml:space="preserve"> of the adult </w:t>
      </w:r>
      <w:r w:rsidRPr="00D85299">
        <w:rPr>
          <w:rStyle w:val="StyleUnderline"/>
          <w:b/>
          <w:bCs/>
          <w:highlight w:val="green"/>
        </w:rPr>
        <w:t>from the</w:t>
      </w:r>
      <w:r w:rsidRPr="00B34120">
        <w:rPr>
          <w:rStyle w:val="StyleUnderline"/>
        </w:rPr>
        <w:t xml:space="preserve"> dangerous and </w:t>
      </w:r>
      <w:r w:rsidRPr="00D85299">
        <w:rPr>
          <w:rStyle w:val="StyleUnderline"/>
          <w:b/>
          <w:bCs/>
          <w:highlight w:val="green"/>
        </w:rPr>
        <w:t>unruly period of adolescence as a desired process</w:t>
      </w:r>
      <w:r w:rsidRPr="00B34120">
        <w:rPr>
          <w:rStyle w:val="StyleUnderline"/>
        </w:rPr>
        <w:t xml:space="preserve"> of maturation; and we create longevity as the most desirable future, </w:t>
      </w:r>
      <w:r w:rsidRPr="00D85299">
        <w:rPr>
          <w:rStyle w:val="StyleUnderline"/>
          <w:b/>
          <w:bCs/>
          <w:highlight w:val="green"/>
        </w:rPr>
        <w:t>applaud the pursuit of long life</w:t>
      </w:r>
      <w:r w:rsidRPr="00B34120">
        <w:rPr>
          <w:rStyle w:val="StyleUnderline"/>
        </w:rPr>
        <w:t xml:space="preserve"> (under any circumstances), </w:t>
      </w:r>
      <w:r w:rsidRPr="00D85299">
        <w:rPr>
          <w:rStyle w:val="StyleUnderline"/>
          <w:b/>
          <w:bCs/>
          <w:highlight w:val="green"/>
        </w:rPr>
        <w:t>and pathologize modes of living that show little or no concern for longevity</w:t>
      </w:r>
      <w:r w:rsidRPr="00D85299">
        <w:rPr>
          <w:rStyle w:val="StyleUnderline"/>
          <w:b/>
          <w:bCs/>
        </w:rPr>
        <w:t>.</w:t>
      </w:r>
      <w:r w:rsidRPr="00B34120">
        <w:rPr>
          <w:rStyle w:val="StyleUnderline"/>
        </w:rPr>
        <w:t xml:space="preserve"> Within the life cycle of the Western human subject, long periods of stability </w:t>
      </w:r>
      <w:proofErr w:type="gramStart"/>
      <w:r w:rsidRPr="00B34120">
        <w:rPr>
          <w:rStyle w:val="StyleUnderline"/>
        </w:rPr>
        <w:t>are considered to be</w:t>
      </w:r>
      <w:proofErr w:type="gramEnd"/>
      <w:r w:rsidRPr="00B34120">
        <w:rPr>
          <w:rStyle w:val="StyleUnderline"/>
        </w:rPr>
        <w:t xml:space="preserve"> desirable, and </w:t>
      </w:r>
      <w:r w:rsidRPr="00D85299">
        <w:rPr>
          <w:rStyle w:val="StyleUnderline"/>
          <w:b/>
          <w:bCs/>
          <w:highlight w:val="green"/>
        </w:rPr>
        <w:t>people who live in rapid bursts</w:t>
      </w:r>
      <w:r w:rsidRPr="00B34120">
        <w:rPr>
          <w:rStyle w:val="StyleUnderline"/>
        </w:rPr>
        <w:t xml:space="preserve"> (drug addicts, for example</w:t>
      </w:r>
      <w:r w:rsidRPr="00D85299">
        <w:rPr>
          <w:rStyle w:val="StyleUnderline"/>
          <w:b/>
          <w:bCs/>
          <w:highlight w:val="green"/>
        </w:rPr>
        <w:t>) are characterized as</w:t>
      </w:r>
      <w:r w:rsidRPr="006B67EC">
        <w:rPr>
          <w:rStyle w:val="StyleUnderline"/>
          <w:highlight w:val="green"/>
        </w:rPr>
        <w:t xml:space="preserve"> </w:t>
      </w:r>
      <w:r w:rsidRPr="00B34120">
        <w:rPr>
          <w:rStyle w:val="StyleUnderline"/>
        </w:rPr>
        <w:t xml:space="preserve">immature and even </w:t>
      </w:r>
      <w:r w:rsidRPr="00D85299">
        <w:rPr>
          <w:rStyle w:val="StyleUnderline"/>
          <w:b/>
          <w:bCs/>
          <w:highlight w:val="green"/>
        </w:rPr>
        <w:t>dangerous</w:t>
      </w:r>
    </w:p>
    <w:p w14:paraId="128D41F7" w14:textId="77777777" w:rsidR="003B664E" w:rsidRPr="00B34120" w:rsidRDefault="003B664E" w:rsidP="0011359C">
      <w:pPr>
        <w:pStyle w:val="Heading2"/>
        <w:ind w:right="48"/>
        <w:rPr>
          <w:rFonts w:cs="Times New Roman"/>
        </w:rPr>
      </w:pPr>
      <w:r w:rsidRPr="00B34120">
        <w:rPr>
          <w:rFonts w:cs="Times New Roman"/>
        </w:rPr>
        <w:t>Case</w:t>
      </w:r>
    </w:p>
    <w:p w14:paraId="5028698F" w14:textId="77777777" w:rsidR="003B664E" w:rsidRPr="00B34120" w:rsidRDefault="003B664E" w:rsidP="0011359C">
      <w:pPr>
        <w:pStyle w:val="Heading4"/>
        <w:ind w:right="48"/>
        <w:rPr>
          <w:rFonts w:cs="Times New Roman"/>
        </w:rPr>
      </w:pPr>
      <w:r w:rsidRPr="00B34120">
        <w:rPr>
          <w:rFonts w:cs="Times New Roman"/>
        </w:rPr>
        <w:t xml:space="preserve">The 1ACs failure to analyze how the disability drive effects their politics both dooms them to fail and deems their impacts inevitable. All subjectivities are governed by </w:t>
      </w:r>
      <w:proofErr w:type="spellStart"/>
      <w:r w:rsidRPr="00B34120">
        <w:rPr>
          <w:rFonts w:cs="Times New Roman"/>
        </w:rPr>
        <w:t>self reflection</w:t>
      </w:r>
      <w:proofErr w:type="spellEnd"/>
      <w:r w:rsidRPr="00B34120">
        <w:rPr>
          <w:rFonts w:cs="Times New Roman"/>
        </w:rPr>
        <w:t xml:space="preserve"> - disability drives </w:t>
      </w:r>
      <w:proofErr w:type="gramStart"/>
      <w:r w:rsidRPr="00B34120">
        <w:rPr>
          <w:rFonts w:cs="Times New Roman"/>
        </w:rPr>
        <w:t>invokes</w:t>
      </w:r>
      <w:proofErr w:type="gramEnd"/>
      <w:r w:rsidRPr="00B34120">
        <w:rPr>
          <w:rFonts w:cs="Times New Roman"/>
        </w:rPr>
        <w:t xml:space="preserve"> a two tiered affective response of pity between the </w:t>
      </w:r>
      <w:proofErr w:type="spellStart"/>
      <w:r w:rsidRPr="00B34120">
        <w:rPr>
          <w:rFonts w:cs="Times New Roman"/>
        </w:rPr>
        <w:t>non disabled</w:t>
      </w:r>
      <w:proofErr w:type="spellEnd"/>
      <w:r w:rsidRPr="00B34120">
        <w:rPr>
          <w:rFonts w:cs="Times New Roman"/>
        </w:rPr>
        <w:t xml:space="preserve"> subject and the disabled object. Primary pity removes the ego’s ability to distinguish itself from the disabled other by forcing the self to reconcile with the fact that ability status is temporary. The temporariness of ability status exists in opposition to the </w:t>
      </w:r>
      <w:proofErr w:type="gramStart"/>
      <w:r w:rsidRPr="00B34120">
        <w:rPr>
          <w:rFonts w:cs="Times New Roman"/>
        </w:rPr>
        <w:t>egos</w:t>
      </w:r>
      <w:proofErr w:type="gramEnd"/>
      <w:r w:rsidRPr="00B34120">
        <w:rPr>
          <w:rFonts w:cs="Times New Roman"/>
        </w:rPr>
        <w:t xml:space="preserve"> investment in healthiness and control – to regain itself the ego invokes secondary pity - a distancing of the ego from disability by invoking emotions of superiority through sadness and a desire to eliminate disability from social consciousness through medicalization or institutionalization. </w:t>
      </w:r>
    </w:p>
    <w:p w14:paraId="39668212" w14:textId="77777777" w:rsidR="003B664E" w:rsidRPr="00B34120" w:rsidRDefault="003B664E" w:rsidP="0011359C">
      <w:pPr>
        <w:ind w:right="48"/>
        <w:rPr>
          <w:b/>
          <w:sz w:val="26"/>
        </w:rPr>
      </w:pPr>
      <w:proofErr w:type="spellStart"/>
      <w:r w:rsidRPr="00B34120">
        <w:rPr>
          <w:rStyle w:val="Style13ptBold"/>
        </w:rPr>
        <w:t>Mollow</w:t>
      </w:r>
      <w:proofErr w:type="spellEnd"/>
      <w:r w:rsidRPr="00B34120">
        <w:rPr>
          <w:rStyle w:val="Style13ptBold"/>
        </w:rPr>
        <w:t xml:space="preserve"> 15 </w:t>
      </w:r>
      <w:r w:rsidRPr="00B34120">
        <w:t xml:space="preserve">(The Disability Drive by Anna </w:t>
      </w:r>
      <w:proofErr w:type="spellStart"/>
      <w:r w:rsidRPr="00B34120">
        <w:t>Mollow</w:t>
      </w:r>
      <w:proofErr w:type="spellEnd"/>
      <w:r w:rsidRPr="00B34120">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B34120">
        <w:t>Langan</w:t>
      </w:r>
      <w:proofErr w:type="spellEnd"/>
      <w:r w:rsidRPr="00B34120">
        <w:t xml:space="preserve"> Professor Melinda Y. Chen Spring 2015) BL</w:t>
      </w:r>
    </w:p>
    <w:p w14:paraId="2C98AE54" w14:textId="77777777" w:rsidR="003B664E" w:rsidRPr="00B34120" w:rsidRDefault="003B664E" w:rsidP="0011359C">
      <w:pPr>
        <w:ind w:right="48"/>
        <w:rPr>
          <w:sz w:val="16"/>
        </w:rPr>
      </w:pPr>
      <w:r w:rsidRPr="00B34120">
        <w:rPr>
          <w:sz w:val="16"/>
        </w:rPr>
        <w:t>A</w:t>
      </w:r>
      <w:r w:rsidRPr="00B34120">
        <w:rPr>
          <w:rStyle w:val="StyleUnderline"/>
        </w:rPr>
        <w:t xml:space="preserve"> great deal of the pain and pleasure of primary pity center on questions about what, or who, this fallen self is.</w:t>
      </w:r>
      <w:r w:rsidRPr="00B34120">
        <w:rPr>
          <w:sz w:val="16"/>
        </w:rPr>
        <w:t xml:space="preserve"> </w:t>
      </w:r>
      <w:r w:rsidRPr="00B34120">
        <w:rPr>
          <w:rStyle w:val="StyleUnderline"/>
        </w:rPr>
        <w:t xml:space="preserve">When most people think about pity, we refer to an affect in which, to adopt </w:t>
      </w:r>
      <w:proofErr w:type="spellStart"/>
      <w:r w:rsidRPr="00B34120">
        <w:rPr>
          <w:rStyle w:val="StyleUnderline"/>
        </w:rPr>
        <w:t>Edelman‟s</w:t>
      </w:r>
      <w:proofErr w:type="spellEnd"/>
      <w:r w:rsidRPr="00B34120">
        <w:rPr>
          <w:rStyle w:val="StyleUnderline"/>
        </w:rPr>
        <w:t xml:space="preserve"> phrase, we purport to “feel for the other.” </w:t>
      </w:r>
      <w:r w:rsidRPr="00B34120">
        <w:rPr>
          <w:sz w:val="16"/>
        </w:rPr>
        <w:t xml:space="preserve">But as with primary narcissism, in which the self has not yet been constituted, and therefore cannot be said to </w:t>
      </w:r>
      <w:proofErr w:type="gramStart"/>
      <w:r w:rsidRPr="00B34120">
        <w:rPr>
          <w:sz w:val="16"/>
        </w:rPr>
        <w:t>enter into</w:t>
      </w:r>
      <w:proofErr w:type="gramEnd"/>
      <w:r w:rsidRPr="00B34120">
        <w:rPr>
          <w:sz w:val="16"/>
        </w:rPr>
        <w:t xml:space="preserve"> intersubjective relations with an “other,” </w:t>
      </w:r>
      <w:r w:rsidRPr="00DF61D8">
        <w:rPr>
          <w:rStyle w:val="Emphasis"/>
          <w:highlight w:val="green"/>
        </w:rPr>
        <w:t>primary pity entails a mixing up of self and other such that the ego, in becoming permeable to pain that may properly belong to “someone else,”</w:t>
      </w:r>
      <w:r w:rsidRPr="00B34120">
        <w:rPr>
          <w:rStyle w:val="StyleUnderline"/>
        </w:rPr>
        <w:t xml:space="preserve"> is profoundly threatened in its integrity.</w:t>
      </w:r>
      <w:r w:rsidRPr="00B34120">
        <w:rPr>
          <w:sz w:val="16"/>
        </w:rPr>
        <w:t xml:space="preserve"> </w:t>
      </w:r>
      <w:r w:rsidRPr="00B34120">
        <w:rPr>
          <w:rStyle w:val="StyleUnderline"/>
        </w:rPr>
        <w:t xml:space="preserve">Primary pity is that intense pain-pleasure complex that is provoked by the image of a suffering other who, it seems momentarily, both is and is not </w:t>
      </w:r>
      <w:proofErr w:type="spellStart"/>
      <w:r w:rsidRPr="00B34120">
        <w:rPr>
          <w:rStyle w:val="StyleUnderline"/>
        </w:rPr>
        <w:t>one‟s</w:t>
      </w:r>
      <w:proofErr w:type="spellEnd"/>
      <w:r w:rsidRPr="00B34120">
        <w:rPr>
          <w:rStyle w:val="StyleUnderline"/>
        </w:rPr>
        <w:t xml:space="preserve"> self. </w:t>
      </w:r>
      <w:r w:rsidRPr="00DF61D8">
        <w:rPr>
          <w:rStyle w:val="Emphasis"/>
          <w:highlight w:val="green"/>
        </w:rPr>
        <w:t>This affective response can feel unbearable</w:t>
      </w:r>
      <w:r w:rsidRPr="00B34120">
        <w:rPr>
          <w:rStyle w:val="StyleUnderline"/>
        </w:rPr>
        <w:t xml:space="preserve">, as seen in </w:t>
      </w:r>
      <w:proofErr w:type="spellStart"/>
      <w:r w:rsidRPr="00B34120">
        <w:rPr>
          <w:rStyle w:val="StyleUnderline"/>
        </w:rPr>
        <w:t>Siebers‟s</w:t>
      </w:r>
      <w:proofErr w:type="spellEnd"/>
      <w:r w:rsidRPr="00B34120">
        <w:rPr>
          <w:rStyle w:val="StyleUnderline"/>
        </w:rPr>
        <w:t xml:space="preserve"> formulation: one “cannot bear to look…but also cannot bear not to look.”</w:t>
      </w:r>
      <w:r w:rsidRPr="00B34120">
        <w:rPr>
          <w:sz w:val="16"/>
        </w:rPr>
        <w:t xml:space="preserve"> </w:t>
      </w:r>
      <w:r w:rsidRPr="00B34120">
        <w:rPr>
          <w:rStyle w:val="StyleUnderline"/>
        </w:rPr>
        <w:t xml:space="preserve">Primary pity is difficult to bear </w:t>
      </w:r>
      <w:r w:rsidRPr="00DF61D8">
        <w:rPr>
          <w:rStyle w:val="Emphasis"/>
          <w:highlight w:val="green"/>
        </w:rPr>
        <w:t>because it involves a drive toward disability</w:t>
      </w:r>
      <w:r w:rsidRPr="00B34120">
        <w:rPr>
          <w:rStyle w:val="StyleUnderline"/>
        </w:rPr>
        <w:t xml:space="preserve"> (one cannot bear not to look), </w:t>
      </w:r>
      <w:r w:rsidRPr="006B67EC">
        <w:rPr>
          <w:rStyle w:val="Emphasis"/>
          <w:highlight w:val="green"/>
        </w:rPr>
        <w:t xml:space="preserve">which menaces the </w:t>
      </w:r>
      <w:proofErr w:type="spellStart"/>
      <w:r w:rsidRPr="006B67EC">
        <w:rPr>
          <w:rStyle w:val="Emphasis"/>
          <w:highlight w:val="green"/>
        </w:rPr>
        <w:t>ego‟s</w:t>
      </w:r>
      <w:proofErr w:type="spellEnd"/>
      <w:r w:rsidRPr="006B67EC">
        <w:rPr>
          <w:rStyle w:val="Emphasis"/>
          <w:highlight w:val="green"/>
        </w:rPr>
        <w:t xml:space="preserve"> investments in </w:t>
      </w:r>
      <w:r w:rsidRPr="00DF61D8">
        <w:rPr>
          <w:rStyle w:val="Emphasis"/>
          <w:highlight w:val="green"/>
        </w:rPr>
        <w:t>health, pleasure, and control</w:t>
      </w:r>
      <w:r w:rsidRPr="00B34120">
        <w:rPr>
          <w:rStyle w:val="StyleUnderline"/>
        </w:rPr>
        <w:t xml:space="preserve">—because </w:t>
      </w:r>
      <w:r w:rsidRPr="00DF61D8">
        <w:rPr>
          <w:rStyle w:val="Emphasis"/>
          <w:highlight w:val="green"/>
        </w:rPr>
        <w:t xml:space="preserve">to contemplate another </w:t>
      </w:r>
      <w:proofErr w:type="spellStart"/>
      <w:r w:rsidRPr="00DF61D8">
        <w:rPr>
          <w:rStyle w:val="Emphasis"/>
          <w:highlight w:val="green"/>
        </w:rPr>
        <w:t>person‟s</w:t>
      </w:r>
      <w:proofErr w:type="spellEnd"/>
      <w:r w:rsidRPr="00DF61D8">
        <w:rPr>
          <w:rStyle w:val="Emphasis"/>
          <w:highlight w:val="green"/>
        </w:rPr>
        <w:t xml:space="preserve"> suffering is to confront the question, “Could this happen to me?”</w:t>
      </w:r>
      <w:r w:rsidRPr="00B34120">
        <w:rPr>
          <w:rStyle w:val="StyleUnderline"/>
        </w:rPr>
        <w:t xml:space="preserve"> Such a prospect, although frightening, may also be compelling; in this way, </w:t>
      </w:r>
      <w:r w:rsidRPr="00B34120">
        <w:t xml:space="preserve">primary pity replicates the self-rupturing aspects of sexuality. Indeed, the </w:t>
      </w:r>
      <w:proofErr w:type="spellStart"/>
      <w:r w:rsidRPr="00B34120">
        <w:t>unbearability</w:t>
      </w:r>
      <w:proofErr w:type="spellEnd"/>
      <w:r w:rsidRPr="00B34120">
        <w:t xml:space="preserve"> of primary pity reflects its </w:t>
      </w:r>
      <w:proofErr w:type="spellStart"/>
      <w:r w:rsidRPr="00B34120">
        <w:t>coextensiveness</w:t>
      </w:r>
      <w:proofErr w:type="spellEnd"/>
      <w:r w:rsidRPr="00B34120">
        <w:t xml:space="preserve"> with sexuality. Sex, or the Unbearable, a book coauthored by Edelman and by Lauren Berlant, argues that sex “unleashes unbearable contradictions that we nonetheless struggle to bear” (back cover). </w:t>
      </w:r>
      <w:r w:rsidRPr="00B34120">
        <w:rPr>
          <w:sz w:val="16"/>
        </w:rPr>
        <w:t xml:space="preserve">This claim accords with </w:t>
      </w:r>
      <w:proofErr w:type="spellStart"/>
      <w:r w:rsidRPr="00B34120">
        <w:rPr>
          <w:sz w:val="16"/>
        </w:rPr>
        <w:t>Freud‟s</w:t>
      </w:r>
      <w:proofErr w:type="spellEnd"/>
      <w:r w:rsidRPr="00B34120">
        <w:rPr>
          <w:sz w:val="16"/>
        </w:rPr>
        <w:t xml:space="preserve"> account of sexuality as a </w:t>
      </w:r>
      <w:r w:rsidRPr="00B34120">
        <w:rPr>
          <w:rStyle w:val="StyleUnderline"/>
        </w:rPr>
        <w:t>“pleasurable” “unpleasure”</w:t>
      </w:r>
      <w:r w:rsidRPr="00B34120">
        <w:rPr>
          <w:sz w:val="16"/>
        </w:rPr>
        <w:t xml:space="preserve"> that the ego can never fully master or control (Three 49,75). As Leo </w:t>
      </w:r>
      <w:proofErr w:type="spellStart"/>
      <w:r w:rsidRPr="00B34120">
        <w:rPr>
          <w:sz w:val="16"/>
        </w:rPr>
        <w:t>Bersani</w:t>
      </w:r>
      <w:proofErr w:type="spellEnd"/>
      <w:r w:rsidRPr="00B34120">
        <w:rPr>
          <w:sz w:val="16"/>
        </w:rPr>
        <w:t xml:space="preserve"> puts it in his reading of Freud, “the pleasurable unpleasurable tension of sexual enjoyment occurs when the </w:t>
      </w:r>
      <w:proofErr w:type="spellStart"/>
      <w:r w:rsidRPr="00B34120">
        <w:rPr>
          <w:sz w:val="16"/>
        </w:rPr>
        <w:t>body‟s</w:t>
      </w:r>
      <w:proofErr w:type="spellEnd"/>
      <w:r w:rsidRPr="00B34120">
        <w:rPr>
          <w:sz w:val="16"/>
        </w:rPr>
        <w:t xml:space="preserve"> „normal‟ range of sensation is exceeded, and when the organization of the self is momentarily disturbed”; thus, “sexuality would be that which is intolerable to the structured self” (Freudian 38). </w:t>
      </w:r>
      <w:r w:rsidRPr="00B34120">
        <w:rPr>
          <w:rStyle w:val="StyleUnderline"/>
        </w:rPr>
        <w:t xml:space="preserve">Primary pity is also intolerable to the structured </w:t>
      </w:r>
      <w:proofErr w:type="gramStart"/>
      <w:r w:rsidRPr="00B34120">
        <w:rPr>
          <w:rStyle w:val="StyleUnderline"/>
        </w:rPr>
        <w:t>self, because</w:t>
      </w:r>
      <w:proofErr w:type="gramEnd"/>
      <w:r w:rsidRPr="00B34120">
        <w:rPr>
          <w:rStyle w:val="StyleUnderline"/>
        </w:rPr>
        <w:t xml:space="preserve"> it entails a fascination with the fantasy of a self in a state of disintegration or disablement.</w:t>
      </w:r>
      <w:r w:rsidRPr="00B34120">
        <w:rPr>
          <w:sz w:val="16"/>
        </w:rPr>
        <w:t xml:space="preserve"> Secondary pity is something else, although it cannot wholly be differentiated from primary pity. </w:t>
      </w:r>
      <w:r w:rsidRPr="00DF61D8">
        <w:rPr>
          <w:rStyle w:val="Emphasis"/>
          <w:highlight w:val="green"/>
        </w:rPr>
        <w:t>Secondary pity attempts to heal</w:t>
      </w:r>
      <w:r w:rsidRPr="00DF61D8">
        <w:rPr>
          <w:rStyle w:val="Emphasis"/>
        </w:rPr>
        <w:t xml:space="preserve"> </w:t>
      </w:r>
      <w:r w:rsidRPr="00DF61D8">
        <w:rPr>
          <w:rStyle w:val="Emphasis"/>
          <w:highlight w:val="green"/>
        </w:rPr>
        <w:t xml:space="preserve">primary </w:t>
      </w:r>
      <w:proofErr w:type="spellStart"/>
      <w:r w:rsidRPr="00DF61D8">
        <w:rPr>
          <w:rStyle w:val="Emphasis"/>
          <w:highlight w:val="green"/>
        </w:rPr>
        <w:t>pity‟s</w:t>
      </w:r>
      <w:proofErr w:type="spellEnd"/>
      <w:r w:rsidRPr="00DF61D8">
        <w:rPr>
          <w:rStyle w:val="Emphasis"/>
          <w:highlight w:val="green"/>
        </w:rPr>
        <w:t xml:space="preserve"> self-rupturing effects by converting primary pity into a feeling that is bearable</w:t>
      </w:r>
      <w:r w:rsidRPr="00B34120">
        <w:rPr>
          <w:rStyle w:val="StyleUnderline"/>
        </w:rPr>
        <w:t>.</w:t>
      </w:r>
      <w:r w:rsidRPr="00B34120">
        <w:rPr>
          <w:sz w:val="16"/>
        </w:rPr>
        <w:t xml:space="preserve"> </w:t>
      </w:r>
      <w:r w:rsidRPr="00B34120">
        <w:rPr>
          <w:rStyle w:val="StyleUnderline"/>
        </w:rPr>
        <w:t xml:space="preserve">As with secondary narcissism, secondary pity involves both an attempt to get back to that ego-shattering state of painfully pleasurable primary pity, </w:t>
      </w:r>
      <w:r w:rsidRPr="00DF61D8">
        <w:rPr>
          <w:rStyle w:val="Emphasis"/>
          <w:highlight w:val="green"/>
        </w:rPr>
        <w:t xml:space="preserve">and at the same time to defend against that threat to the ego by aggrandizing oneself at someone </w:t>
      </w:r>
      <w:proofErr w:type="spellStart"/>
      <w:r w:rsidRPr="00DF61D8">
        <w:rPr>
          <w:rStyle w:val="Emphasis"/>
          <w:highlight w:val="green"/>
        </w:rPr>
        <w:t>else‟s</w:t>
      </w:r>
      <w:proofErr w:type="spellEnd"/>
      <w:r w:rsidRPr="00DF61D8">
        <w:rPr>
          <w:rStyle w:val="Emphasis"/>
          <w:highlight w:val="green"/>
        </w:rPr>
        <w:t xml:space="preserve"> expense</w:t>
      </w:r>
      <w:r w:rsidRPr="00B34120">
        <w:rPr>
          <w:rStyle w:val="StyleUnderline"/>
        </w:rPr>
        <w:t>.</w:t>
      </w:r>
      <w:r w:rsidRPr="00B34120">
        <w:rPr>
          <w:sz w:val="16"/>
        </w:rPr>
        <w:t xml:space="preserve"> </w:t>
      </w:r>
      <w:r w:rsidRPr="00B34120">
        <w:rPr>
          <w:rStyle w:val="StyleUnderline"/>
        </w:rPr>
        <w:t xml:space="preserve">Secondary </w:t>
      </w:r>
      <w:proofErr w:type="spellStart"/>
      <w:r w:rsidRPr="00B34120">
        <w:rPr>
          <w:rStyle w:val="StyleUnderline"/>
        </w:rPr>
        <w:t>pitsy</w:t>
      </w:r>
      <w:proofErr w:type="spellEnd"/>
      <w:r w:rsidRPr="00B34120">
        <w:rPr>
          <w:rStyle w:val="StyleUnderline"/>
        </w:rPr>
        <w:t xml:space="preserve"> refers to all those ego-bolstering behaviors that most people think of when they talk about pity.</w:t>
      </w:r>
      <w:r w:rsidRPr="00B34120">
        <w:rPr>
          <w:rStyle w:val="Emphasis"/>
        </w:rPr>
        <w:t xml:space="preserve"> </w:t>
      </w:r>
      <w:r w:rsidRPr="006B67EC">
        <w:rPr>
          <w:rStyle w:val="Emphasis"/>
          <w:highlight w:val="green"/>
        </w:rPr>
        <w:t>Disabled people are all too familiar with these behaviors:</w:t>
      </w:r>
      <w:r w:rsidRPr="00B34120">
        <w:rPr>
          <w:rStyle w:val="Emphasis"/>
        </w:rPr>
        <w:t xml:space="preserve"> </w:t>
      </w:r>
      <w:r w:rsidRPr="00DF61D8">
        <w:rPr>
          <w:rStyle w:val="StyleUnderline"/>
        </w:rPr>
        <w:t>the saccharin sympathy, the telethon rituals of “conspicuous contribution,” the insistence that “they” (i.e., nondisabled people) could never endure such suffering. More commonly known in our culture simply as “pity,”</w:t>
      </w:r>
      <w:r w:rsidRPr="00B34120">
        <w:rPr>
          <w:rStyle w:val="Emphasis"/>
        </w:rPr>
        <w:t xml:space="preserve"> </w:t>
      </w:r>
      <w:r w:rsidRPr="006B67EC">
        <w:rPr>
          <w:rStyle w:val="Emphasis"/>
          <w:highlight w:val="green"/>
        </w:rPr>
        <w:t xml:space="preserve">secondary pity encompasses our </w:t>
      </w:r>
      <w:proofErr w:type="spellStart"/>
      <w:r w:rsidRPr="006B67EC">
        <w:rPr>
          <w:rStyle w:val="Emphasis"/>
          <w:highlight w:val="green"/>
        </w:rPr>
        <w:t>culture‟s</w:t>
      </w:r>
      <w:proofErr w:type="spellEnd"/>
      <w:r w:rsidRPr="006B67EC">
        <w:rPr>
          <w:rStyle w:val="Emphasis"/>
          <w:highlight w:val="green"/>
        </w:rPr>
        <w:t xml:space="preserve"> most clichéd reactions to disability: charity, tears, and calls for a cure</w:t>
      </w:r>
      <w:r w:rsidRPr="00B34120">
        <w:rPr>
          <w:rStyle w:val="Emphasis"/>
        </w:rPr>
        <w:t xml:space="preserve">. Correlatives of these commonplace manifestations of secondary pity are the obligatory claims that disabled </w:t>
      </w:r>
      <w:proofErr w:type="spellStart"/>
      <w:r w:rsidRPr="00B34120">
        <w:rPr>
          <w:rStyle w:val="Emphasis"/>
        </w:rPr>
        <w:t>people‟s</w:t>
      </w:r>
      <w:proofErr w:type="spellEnd"/>
      <w:r w:rsidRPr="00B34120">
        <w:rPr>
          <w:rStyle w:val="Emphasis"/>
        </w:rPr>
        <w:t xml:space="preserve"> suffering is “inspiring.”</w:t>
      </w:r>
      <w:r w:rsidRPr="00B34120">
        <w:rPr>
          <w:sz w:val="16"/>
        </w:rPr>
        <w:t xml:space="preserve">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B34120">
        <w:rPr>
          <w:sz w:val="16"/>
        </w:rPr>
        <w:t>pity‟s</w:t>
      </w:r>
      <w:proofErr w:type="spellEnd"/>
      <w:r w:rsidRPr="00B34120">
        <w:rPr>
          <w:sz w:val="16"/>
        </w:rPr>
        <w:t xml:space="preserve"> incursions, reinforces the </w:t>
      </w:r>
      <w:proofErr w:type="spellStart"/>
      <w:r w:rsidRPr="00B34120">
        <w:rPr>
          <w:sz w:val="16"/>
        </w:rPr>
        <w:t>ego‟s</w:t>
      </w:r>
      <w:proofErr w:type="spellEnd"/>
      <w:r w:rsidRPr="00B34120">
        <w:rPr>
          <w:sz w:val="16"/>
        </w:rPr>
        <w:t xml:space="preserve"> fantasy of sovereignty. Secondary pity, in other words, can be seen as a variation of secondary narcissism</w:t>
      </w:r>
      <w:r w:rsidRPr="006B67EC">
        <w:rPr>
          <w:sz w:val="16"/>
          <w:highlight w:val="green"/>
        </w:rPr>
        <w:t xml:space="preserve">: </w:t>
      </w:r>
      <w:r w:rsidRPr="00DF61D8">
        <w:rPr>
          <w:rStyle w:val="Emphasis"/>
          <w:highlight w:val="green"/>
        </w:rPr>
        <w:t>these affects enlarge the ego of the pitier</w:t>
      </w:r>
      <w:r w:rsidRPr="00B34120">
        <w:rPr>
          <w:rStyle w:val="StyleUnderline"/>
        </w:rPr>
        <w:t xml:space="preserve"> or the narcissist </w:t>
      </w:r>
      <w:r w:rsidRPr="00DF61D8">
        <w:rPr>
          <w:rStyle w:val="Emphasis"/>
          <w:highlight w:val="green"/>
        </w:rPr>
        <w:t>at the expense of someone else</w:t>
      </w:r>
      <w:r w:rsidRPr="006B67EC">
        <w:rPr>
          <w:rStyle w:val="StyleUnderline"/>
          <w:highlight w:val="green"/>
        </w:rPr>
        <w:t>.</w:t>
      </w:r>
      <w:r w:rsidRPr="00B34120">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w:t>
      </w:r>
      <w:r w:rsidRPr="00B34120">
        <w:rPr>
          <w:rStyle w:val="StyleUnderline"/>
        </w:rPr>
        <w:t>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w:t>
      </w:r>
      <w:r w:rsidRPr="00B34120">
        <w:rPr>
          <w:sz w:val="16"/>
        </w:rPr>
        <w:t xml:space="preserve"> My concept of primary versus secondary pity also differs from </w:t>
      </w:r>
      <w:proofErr w:type="spellStart"/>
      <w:r w:rsidRPr="00B34120">
        <w:rPr>
          <w:sz w:val="16"/>
        </w:rPr>
        <w:t>Freud‟s</w:t>
      </w:r>
      <w:proofErr w:type="spellEnd"/>
      <w:r w:rsidRPr="00B34120">
        <w:rPr>
          <w:sz w:val="16"/>
        </w:rPr>
        <w:t xml:space="preserve"> </w:t>
      </w:r>
      <w:proofErr w:type="spellStart"/>
      <w:r w:rsidRPr="00B34120">
        <w:rPr>
          <w:sz w:val="16"/>
        </w:rPr>
        <w:t>primarysecondary</w:t>
      </w:r>
      <w:proofErr w:type="spellEnd"/>
      <w:r w:rsidRPr="00B34120">
        <w:rPr>
          <w:sz w:val="16"/>
        </w:rPr>
        <w:t xml:space="preserve"> narcissism distinction at the level of genealogy. Like </w:t>
      </w:r>
      <w:proofErr w:type="spellStart"/>
      <w:r w:rsidRPr="00B34120">
        <w:rPr>
          <w:sz w:val="16"/>
        </w:rPr>
        <w:t>Freud‟s</w:t>
      </w:r>
      <w:proofErr w:type="spellEnd"/>
      <w:r w:rsidRPr="00B34120">
        <w:rPr>
          <w:sz w:val="16"/>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B34120">
        <w:rPr>
          <w:sz w:val="16"/>
        </w:rPr>
        <w:t>individual‟s</w:t>
      </w:r>
      <w:proofErr w:type="spellEnd"/>
      <w:r w:rsidRPr="00B34120">
        <w:rPr>
          <w:sz w:val="16"/>
        </w:rPr>
        <w:t xml:space="preserve"> development, the temporal shift from primary to secondary pity happens much more quickly than this. </w:t>
      </w:r>
      <w:r w:rsidRPr="00DF61D8">
        <w:rPr>
          <w:rStyle w:val="Emphasis"/>
          <w:highlight w:val="green"/>
        </w:rPr>
        <w:t>It happens</w:t>
      </w:r>
      <w:r w:rsidRPr="00DF61D8">
        <w:rPr>
          <w:rStyle w:val="StyleUnderline"/>
          <w:b/>
          <w:bCs/>
          <w:highlight w:val="green"/>
        </w:rPr>
        <w:t xml:space="preserve"> in an instant: that moment in which we feel primary pity and then, almost before we can blink, deny that we feel </w:t>
      </w:r>
      <w:r w:rsidRPr="00B34120">
        <w:rPr>
          <w:rStyle w:val="StyleUnderline"/>
        </w:rPr>
        <w:t>or have felt</w:t>
      </w:r>
      <w:r w:rsidRPr="006B67EC">
        <w:rPr>
          <w:rStyle w:val="StyleUnderline"/>
          <w:highlight w:val="green"/>
        </w:rPr>
        <w:t xml:space="preserve"> </w:t>
      </w:r>
      <w:r w:rsidRPr="00DF61D8">
        <w:rPr>
          <w:rStyle w:val="Emphasis"/>
          <w:highlight w:val="green"/>
        </w:rPr>
        <w:t>it</w:t>
      </w:r>
      <w:r w:rsidRPr="006B67EC">
        <w:rPr>
          <w:rStyle w:val="StyleUnderline"/>
          <w:highlight w:val="green"/>
        </w:rPr>
        <w:t>.</w:t>
      </w:r>
      <w:r w:rsidRPr="00B34120">
        <w:rPr>
          <w:sz w:val="16"/>
        </w:rPr>
        <w:t xml:space="preserve"> The denial is understandable: who wants to admit that one gets pleasure from the sight of another </w:t>
      </w:r>
      <w:proofErr w:type="spellStart"/>
      <w:r w:rsidRPr="00B34120">
        <w:rPr>
          <w:sz w:val="16"/>
        </w:rPr>
        <w:t>person‟s</w:t>
      </w:r>
      <w:proofErr w:type="spellEnd"/>
      <w:r w:rsidRPr="00B34120">
        <w:rPr>
          <w:sz w:val="16"/>
        </w:rPr>
        <w:t xml:space="preserve"> suffering—or, to make matters worse, that this pleasure derives in part from the specter of </w:t>
      </w:r>
      <w:proofErr w:type="spellStart"/>
      <w:r w:rsidRPr="00B34120">
        <w:rPr>
          <w:rStyle w:val="StyleUnderline"/>
        </w:rPr>
        <w:t>disability‟s</w:t>
      </w:r>
      <w:proofErr w:type="spellEnd"/>
      <w:r w:rsidRPr="00B34120">
        <w:rPr>
          <w:rStyle w:val="StyleUnderline"/>
        </w:rPr>
        <w:t xml:space="preserve"> transferability, the possibility that this suffering could be—</w:t>
      </w:r>
      <w:proofErr w:type="gramStart"/>
      <w:r w:rsidRPr="00B34120">
        <w:rPr>
          <w:rStyle w:val="StyleUnderline"/>
        </w:rPr>
        <w:t>and,</w:t>
      </w:r>
      <w:proofErr w:type="gramEnd"/>
      <w:r w:rsidRPr="00B34120">
        <w:rPr>
          <w:rStyle w:val="StyleUnderline"/>
        </w:rPr>
        <w:t xml:space="preserve"> </w:t>
      </w:r>
      <w:proofErr w:type="spellStart"/>
      <w:r w:rsidRPr="00B34120">
        <w:rPr>
          <w:rStyle w:val="StyleUnderline"/>
        </w:rPr>
        <w:t>fantasmatically</w:t>
      </w:r>
      <w:proofErr w:type="spellEnd"/>
      <w:r w:rsidRPr="00B34120">
        <w:rPr>
          <w:rStyle w:val="StyleUnderline"/>
        </w:rPr>
        <w:t xml:space="preserve">, perhaps already is—an image of </w:t>
      </w:r>
      <w:proofErr w:type="spellStart"/>
      <w:r w:rsidRPr="00B34120">
        <w:rPr>
          <w:rStyle w:val="StyleUnderline"/>
        </w:rPr>
        <w:t>one‟s</w:t>
      </w:r>
      <w:proofErr w:type="spellEnd"/>
      <w:r w:rsidRPr="00B34120">
        <w:rPr>
          <w:rStyle w:val="StyleUnderline"/>
        </w:rPr>
        <w:t xml:space="preserve"> own self undone? Indeed, the model of primary pity that I have been constructing may sound a bit too close to sadism for some </w:t>
      </w:r>
      <w:proofErr w:type="spellStart"/>
      <w:r w:rsidRPr="00B34120">
        <w:rPr>
          <w:rStyle w:val="StyleUnderline"/>
        </w:rPr>
        <w:t>people‟s</w:t>
      </w:r>
      <w:proofErr w:type="spellEnd"/>
      <w:r w:rsidRPr="00B34120">
        <w:rPr>
          <w:rStyle w:val="StyleUnderline"/>
        </w:rPr>
        <w:t xml:space="preserve"> liking.</w:t>
      </w:r>
      <w:r w:rsidRPr="00B34120">
        <w:rPr>
          <w:sz w:val="16"/>
        </w:rPr>
        <w:t xml:space="preserve"> Pity does come close to sadism, and at the same time, to masochism, which Freud theorizes as </w:t>
      </w:r>
      <w:proofErr w:type="spellStart"/>
      <w:r w:rsidRPr="00B34120">
        <w:rPr>
          <w:sz w:val="16"/>
        </w:rPr>
        <w:t>sadism‟s</w:t>
      </w:r>
      <w:proofErr w:type="spellEnd"/>
      <w:r w:rsidRPr="00B34120">
        <w:rPr>
          <w:sz w:val="16"/>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B34120">
        <w:rPr>
          <w:sz w:val="16"/>
        </w:rPr>
        <w:t>subject‟s</w:t>
      </w:r>
      <w:proofErr w:type="spellEnd"/>
      <w:r w:rsidRPr="00B34120">
        <w:rPr>
          <w:sz w:val="16"/>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B34120">
        <w:rPr>
          <w:sz w:val="16"/>
        </w:rPr>
        <w:t>subject‟s</w:t>
      </w:r>
      <w:proofErr w:type="spellEnd"/>
      <w:r w:rsidRPr="00B34120">
        <w:rPr>
          <w:sz w:val="16"/>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B34120">
        <w:rPr>
          <w:sz w:val="16"/>
        </w:rPr>
        <w:t>originary</w:t>
      </w:r>
      <w:proofErr w:type="spellEnd"/>
      <w:r w:rsidRPr="00B34120">
        <w:rPr>
          <w:sz w:val="16"/>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B34120">
        <w:rPr>
          <w:sz w:val="16"/>
        </w:rPr>
        <w:t>one‟s</w:t>
      </w:r>
      <w:proofErr w:type="spellEnd"/>
      <w:r w:rsidRPr="00B34120">
        <w:rPr>
          <w:sz w:val="16"/>
        </w:rPr>
        <w:t xml:space="preserve"> own self, Freud hypothesizes. If so, this self would not be a single thing: it would be “me” and at the same time, the lost object whose image “I” have internalized. </w:t>
      </w:r>
      <w:proofErr w:type="spellStart"/>
      <w:r w:rsidRPr="00B34120">
        <w:rPr>
          <w:sz w:val="16"/>
        </w:rPr>
        <w:t>Freud‟s</w:t>
      </w:r>
      <w:proofErr w:type="spellEnd"/>
      <w:r w:rsidRPr="00B34120">
        <w:rPr>
          <w:sz w:val="16"/>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B34120">
        <w:rPr>
          <w:sz w:val="16"/>
        </w:rPr>
        <w:t>Freud‟s</w:t>
      </w:r>
      <w:proofErr w:type="spellEnd"/>
      <w:r w:rsidRPr="00B34120">
        <w:rPr>
          <w:sz w:val="16"/>
        </w:rPr>
        <w:t xml:space="preserve"> speculations about the death drive </w:t>
      </w:r>
      <w:proofErr w:type="gramStart"/>
      <w:r w:rsidRPr="00B34120">
        <w:rPr>
          <w:sz w:val="16"/>
        </w:rPr>
        <w:t>lead</w:t>
      </w:r>
      <w:proofErr w:type="gramEnd"/>
      <w:r w:rsidRPr="00B34120">
        <w:rPr>
          <w:sz w:val="16"/>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w:t>
      </w:r>
      <w:r w:rsidRPr="00B34120">
        <w:rPr>
          <w:rStyle w:val="StyleUnderline"/>
        </w:rPr>
        <w:t>Have you ever thought of killing yourself?”</w:t>
      </w:r>
      <w:r w:rsidRPr="00B34120">
        <w:rPr>
          <w:sz w:val="16"/>
        </w:rPr>
        <w:t xml:space="preserve">123 In this question, </w:t>
      </w:r>
      <w:r w:rsidRPr="00B34120">
        <w:rPr>
          <w:rStyle w:val="StyleUnderline"/>
        </w:rPr>
        <w:t>disabled people correctly hear the wish, “</w:t>
      </w:r>
      <w:proofErr w:type="spellStart"/>
      <w:r w:rsidRPr="00B34120">
        <w:rPr>
          <w:rStyle w:val="StyleUnderline"/>
        </w:rPr>
        <w:t>I‟d</w:t>
      </w:r>
      <w:proofErr w:type="spellEnd"/>
      <w:r w:rsidRPr="00B34120">
        <w:rPr>
          <w:rStyle w:val="StyleUnderline"/>
        </w:rPr>
        <w:t xml:space="preserve"> like to kill you.”</w:t>
      </w:r>
      <w:r w:rsidRPr="00B34120">
        <w:rPr>
          <w:sz w:val="16"/>
        </w:rPr>
        <w:t xml:space="preserve"> Indeed, </w:t>
      </w:r>
      <w:r w:rsidRPr="00DF61D8">
        <w:rPr>
          <w:rStyle w:val="Emphasis"/>
          <w:highlight w:val="green"/>
        </w:rPr>
        <w:t>primary pity is so unsettling that our culture has been driven to “mercifully” kill people in the name of secondary pity. We have also been driven to lock people in institutions, to let them languish on the streets, to stare, to punish, and to sentimentalize—all,</w:t>
      </w:r>
      <w:r w:rsidRPr="006B67EC">
        <w:rPr>
          <w:highlight w:val="green"/>
          <w:u w:val="single"/>
        </w:rPr>
        <w:t xml:space="preserve"> </w:t>
      </w:r>
      <w:r w:rsidRPr="00B34120">
        <w:rPr>
          <w:u w:val="single"/>
        </w:rPr>
        <w:t xml:space="preserve">I would suggest, </w:t>
      </w:r>
      <w:r w:rsidRPr="00DF61D8">
        <w:rPr>
          <w:rStyle w:val="Emphasis"/>
          <w:highlight w:val="green"/>
        </w:rPr>
        <w:t>in the interest of</w:t>
      </w:r>
      <w:r w:rsidRPr="006B67EC">
        <w:rPr>
          <w:highlight w:val="green"/>
          <w:u w:val="single"/>
        </w:rPr>
        <w:t xml:space="preserve"> </w:t>
      </w:r>
      <w:r w:rsidRPr="00B34120">
        <w:rPr>
          <w:u w:val="single"/>
        </w:rPr>
        <w:t xml:space="preserve">not owning, not naming, </w:t>
      </w:r>
      <w:r w:rsidRPr="00DF61D8">
        <w:rPr>
          <w:rStyle w:val="Emphasis"/>
          <w:highlight w:val="green"/>
        </w:rPr>
        <w:t xml:space="preserve">not acknowledging that </w:t>
      </w:r>
      <w:r w:rsidRPr="00B34120">
        <w:rPr>
          <w:u w:val="single"/>
        </w:rPr>
        <w:t xml:space="preserve">self-shattering, </w:t>
      </w:r>
      <w:r w:rsidRPr="00DF61D8">
        <w:rPr>
          <w:rStyle w:val="Emphasis"/>
          <w:highlight w:val="green"/>
        </w:rPr>
        <w:t>ego-dissolving</w:t>
      </w:r>
      <w:r w:rsidRPr="006B67EC">
        <w:rPr>
          <w:highlight w:val="green"/>
          <w:u w:val="single"/>
        </w:rPr>
        <w:t xml:space="preserve">, </w:t>
      </w:r>
      <w:r w:rsidRPr="00B34120">
        <w:rPr>
          <w:u w:val="single"/>
        </w:rPr>
        <w:t xml:space="preserve">instantaneous and intolerable </w:t>
      </w:r>
      <w:r w:rsidRPr="00DF61D8">
        <w:rPr>
          <w:rStyle w:val="Emphasis"/>
          <w:highlight w:val="green"/>
        </w:rPr>
        <w:t>moment of primary pity.</w:t>
      </w:r>
      <w:r w:rsidRPr="006B67EC">
        <w:rPr>
          <w:highlight w:val="green"/>
          <w:u w:val="single"/>
        </w:rPr>
        <w:t xml:space="preserve"> </w:t>
      </w:r>
      <w:r w:rsidRPr="00B34120">
        <w:rPr>
          <w:u w:val="single"/>
        </w:rPr>
        <w:t>Because primary pity is tied up with the disability drive, it must, like the drive itself, be regarded as unrepresentable.</w:t>
      </w:r>
      <w:r w:rsidRPr="00B34120">
        <w:t xml:space="preserve"> </w:t>
      </w:r>
      <w:r w:rsidRPr="00B34120">
        <w:rPr>
          <w:sz w:val="16"/>
        </w:rPr>
        <w:t xml:space="preserve">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B34120">
        <w:rPr>
          <w:sz w:val="16"/>
        </w:rPr>
        <w:t>roiled</w:t>
      </w:r>
      <w:proofErr w:type="gramEnd"/>
      <w:r w:rsidRPr="00B34120">
        <w:rPr>
          <w:sz w:val="16"/>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B34120">
        <w:rPr>
          <w:sz w:val="16"/>
        </w:rPr>
        <w:t>you‟re</w:t>
      </w:r>
      <w:proofErr w:type="spellEnd"/>
      <w:r w:rsidRPr="00B34120">
        <w:rPr>
          <w:sz w:val="16"/>
        </w:rPr>
        <w:t xml:space="preserve"> going through, </w:t>
      </w:r>
      <w:proofErr w:type="spellStart"/>
      <w:r w:rsidRPr="00B34120">
        <w:rPr>
          <w:sz w:val="16"/>
        </w:rPr>
        <w:t>it‟s</w:t>
      </w:r>
      <w:proofErr w:type="spellEnd"/>
      <w:r w:rsidRPr="00B34120">
        <w:rPr>
          <w:sz w:val="16"/>
        </w:rPr>
        <w:t xml:space="preserve"> like your body, everything about it, is upset. </w:t>
      </w:r>
      <w:proofErr w:type="spellStart"/>
      <w:r w:rsidRPr="00B34120">
        <w:rPr>
          <w:sz w:val="16"/>
        </w:rPr>
        <w:t>That‟s</w:t>
      </w:r>
      <w:proofErr w:type="spellEnd"/>
      <w:r w:rsidRPr="00B34120">
        <w:rPr>
          <w:sz w:val="16"/>
        </w:rPr>
        <w:t xml:space="preserve"> why you feel so nauseous all the time. </w:t>
      </w:r>
      <w:proofErr w:type="spellStart"/>
      <w:r w:rsidRPr="00B34120">
        <w:rPr>
          <w:sz w:val="16"/>
        </w:rPr>
        <w:t>We‟re</w:t>
      </w:r>
      <w:proofErr w:type="spellEnd"/>
      <w:r w:rsidRPr="00B34120">
        <w:rPr>
          <w:sz w:val="16"/>
        </w:rPr>
        <w:t xml:space="preserve"> going to treat that by putting a tube into your nose and down into your stomach, so we can give you medicine, OK?” When he walked away, I felt something begin to give way inside me. Up until then, </w:t>
      </w:r>
      <w:proofErr w:type="spellStart"/>
      <w:r w:rsidRPr="00B34120">
        <w:rPr>
          <w:sz w:val="16"/>
        </w:rPr>
        <w:t>I‟d</w:t>
      </w:r>
      <w:proofErr w:type="spellEnd"/>
      <w:r w:rsidRPr="00B34120">
        <w:rPr>
          <w:sz w:val="16"/>
        </w:rPr>
        <w:t xml:space="preserve"> faced more misery and indignity than I would have thought possible. I lay there, </w:t>
      </w:r>
      <w:proofErr w:type="gramStart"/>
      <w:r w:rsidRPr="00B34120">
        <w:rPr>
          <w:sz w:val="16"/>
        </w:rPr>
        <w:t>numb</w:t>
      </w:r>
      <w:proofErr w:type="gramEnd"/>
      <w:r w:rsidRPr="00B34120">
        <w:rPr>
          <w:sz w:val="16"/>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0EB5ECDA" w14:textId="48C03602" w:rsidR="00A95652" w:rsidRDefault="00A95652" w:rsidP="0011359C">
      <w:pPr>
        <w:ind w:right="48"/>
      </w:pPr>
    </w:p>
    <w:p w14:paraId="6038EBBC" w14:textId="77777777" w:rsidR="00F161F3" w:rsidRPr="00F161F3" w:rsidRDefault="00F161F3" w:rsidP="00F161F3"/>
    <w:sectPr w:rsidR="00F161F3" w:rsidRPr="00F16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3B664E"/>
    <w:rsid w:val="000139A3"/>
    <w:rsid w:val="00073F9D"/>
    <w:rsid w:val="00100833"/>
    <w:rsid w:val="00104529"/>
    <w:rsid w:val="00105942"/>
    <w:rsid w:val="00107396"/>
    <w:rsid w:val="0011359C"/>
    <w:rsid w:val="00144A4C"/>
    <w:rsid w:val="0015227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3B664E"/>
    <w:rsid w:val="00407037"/>
    <w:rsid w:val="004605D6"/>
    <w:rsid w:val="00481C98"/>
    <w:rsid w:val="004C60E8"/>
    <w:rsid w:val="004D02BB"/>
    <w:rsid w:val="004E3579"/>
    <w:rsid w:val="004E728B"/>
    <w:rsid w:val="004F39E0"/>
    <w:rsid w:val="00537BD5"/>
    <w:rsid w:val="00555CA1"/>
    <w:rsid w:val="0057268A"/>
    <w:rsid w:val="005D2912"/>
    <w:rsid w:val="005E6E0D"/>
    <w:rsid w:val="006065BD"/>
    <w:rsid w:val="00645FA9"/>
    <w:rsid w:val="00647866"/>
    <w:rsid w:val="00665003"/>
    <w:rsid w:val="00673AE7"/>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A1995"/>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61F3"/>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1FE3"/>
  <w15:chartTrackingRefBased/>
  <w15:docId w15:val="{A47EE0EC-1122-41D1-B7A6-1DC515D8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1C98"/>
    <w:rPr>
      <w:rFonts w:ascii="Times New Roman" w:hAnsi="Times New Roman" w:cs="Times New Roman"/>
      <w:sz w:val="24"/>
    </w:rPr>
  </w:style>
  <w:style w:type="paragraph" w:styleId="Heading1">
    <w:name w:val="heading 1"/>
    <w:aliases w:val="Pocket"/>
    <w:basedOn w:val="Normal"/>
    <w:next w:val="Normal"/>
    <w:link w:val="Heading1Char"/>
    <w:qFormat/>
    <w:rsid w:val="00481C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1C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1C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3"/>
    <w:unhideWhenUsed/>
    <w:qFormat/>
    <w:rsid w:val="00481C9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161F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rsid w:val="00481C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C98"/>
  </w:style>
  <w:style w:type="character" w:customStyle="1" w:styleId="Heading1Char">
    <w:name w:val="Heading 1 Char"/>
    <w:aliases w:val="Pocket Char"/>
    <w:basedOn w:val="DefaultParagraphFont"/>
    <w:link w:val="Heading1"/>
    <w:rsid w:val="00481C9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81C9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81C98"/>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481C98"/>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481C98"/>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1C98"/>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B"/>
    <w:basedOn w:val="DefaultParagraphFont"/>
    <w:uiPriority w:val="6"/>
    <w:qFormat/>
    <w:rsid w:val="00481C98"/>
    <w:rPr>
      <w:b w:val="0"/>
      <w:sz w:val="24"/>
      <w:u w:val="single"/>
    </w:rPr>
  </w:style>
  <w:style w:type="character" w:styleId="Hyperlink">
    <w:name w:val="Hyperlink"/>
    <w:aliases w:val="heading 1 (block title),Important,Read,Card Text,Internet Link,Analytic Text,Internet link,Heading 3 Char1 Char1,No Underline Char1,Text 7 Char1,3: Cite Char1,Index Headers Char1,Underline Char Char Char Char1,Heading 1 Char1,TAG ,Char Char1"/>
    <w:basedOn w:val="DefaultParagraphFont"/>
    <w:uiPriority w:val="99"/>
    <w:unhideWhenUsed/>
    <w:rsid w:val="00481C98"/>
    <w:rPr>
      <w:color w:val="auto"/>
      <w:u w:val="none"/>
    </w:rPr>
  </w:style>
  <w:style w:type="character" w:styleId="FollowedHyperlink">
    <w:name w:val="FollowedHyperlink"/>
    <w:basedOn w:val="DefaultParagraphFont"/>
    <w:uiPriority w:val="99"/>
    <w:semiHidden/>
    <w:unhideWhenUsed/>
    <w:rsid w:val="00481C98"/>
    <w:rPr>
      <w:color w:val="auto"/>
      <w:u w:val="none"/>
    </w:rPr>
  </w:style>
  <w:style w:type="paragraph" w:customStyle="1" w:styleId="textbold">
    <w:name w:val="text bold"/>
    <w:basedOn w:val="Normal"/>
    <w:link w:val="Emphasis"/>
    <w:uiPriority w:val="7"/>
    <w:qFormat/>
    <w:rsid w:val="003B664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Carded">
    <w:name w:val="Carded"/>
    <w:rsid w:val="003B664E"/>
    <w:rPr>
      <w:b/>
      <w:color w:val="000000"/>
      <w:sz w:val="24"/>
      <w:u w:val="single"/>
    </w:rPr>
  </w:style>
  <w:style w:type="character" w:customStyle="1" w:styleId="LinedDown">
    <w:name w:val="Lined Down"/>
    <w:rsid w:val="003B664E"/>
    <w:rPr>
      <w:b w:val="0"/>
      <w:color w:val="000000"/>
      <w:sz w:val="12"/>
      <w:u w:val="none"/>
    </w:rPr>
  </w:style>
  <w:style w:type="character" w:customStyle="1" w:styleId="Heading5Char">
    <w:name w:val="Heading 5 Char"/>
    <w:basedOn w:val="DefaultParagraphFont"/>
    <w:link w:val="Heading5"/>
    <w:uiPriority w:val="99"/>
    <w:semiHidden/>
    <w:rsid w:val="00F161F3"/>
    <w:rPr>
      <w:rFonts w:asciiTheme="majorHAnsi" w:eastAsiaTheme="majorEastAsia" w:hAnsiTheme="majorHAnsi" w:cstheme="majorBidi"/>
      <w:color w:val="2E74B5" w:themeColor="accent1" w:themeShade="BF"/>
      <w:sz w:val="24"/>
    </w:rPr>
  </w:style>
  <w:style w:type="character" w:styleId="UnresolvedMention">
    <w:name w:val="Unresolved Mention"/>
    <w:basedOn w:val="DefaultParagraphFont"/>
    <w:uiPriority w:val="99"/>
    <w:semiHidden/>
    <w:unhideWhenUsed/>
    <w:rsid w:val="00F16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63303">
      <w:bodyDiv w:val="1"/>
      <w:marLeft w:val="0"/>
      <w:marRight w:val="0"/>
      <w:marTop w:val="0"/>
      <w:marBottom w:val="0"/>
      <w:divBdr>
        <w:top w:val="none" w:sz="0" w:space="0" w:color="auto"/>
        <w:left w:val="none" w:sz="0" w:space="0" w:color="auto"/>
        <w:bottom w:val="none" w:sz="0" w:space="0" w:color="auto"/>
        <w:right w:val="none" w:sz="0" w:space="0" w:color="auto"/>
      </w:divBdr>
    </w:div>
    <w:div w:id="1456488729">
      <w:bodyDiv w:val="1"/>
      <w:marLeft w:val="0"/>
      <w:marRight w:val="0"/>
      <w:marTop w:val="0"/>
      <w:marBottom w:val="0"/>
      <w:divBdr>
        <w:top w:val="none" w:sz="0" w:space="0" w:color="auto"/>
        <w:left w:val="none" w:sz="0" w:space="0" w:color="auto"/>
        <w:bottom w:val="none" w:sz="0" w:space="0" w:color="auto"/>
        <w:right w:val="none" w:sz="0" w:space="0" w:color="auto"/>
      </w:divBdr>
    </w:div>
    <w:div w:id="1647975405">
      <w:bodyDiv w:val="1"/>
      <w:marLeft w:val="0"/>
      <w:marRight w:val="0"/>
      <w:marTop w:val="0"/>
      <w:marBottom w:val="0"/>
      <w:divBdr>
        <w:top w:val="none" w:sz="0" w:space="0" w:color="auto"/>
        <w:left w:val="none" w:sz="0" w:space="0" w:color="auto"/>
        <w:bottom w:val="none" w:sz="0" w:space="0" w:color="auto"/>
        <w:right w:val="none" w:sz="0" w:space="0" w:color="auto"/>
      </w:divBdr>
    </w:div>
    <w:div w:id="199841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7650</Words>
  <Characters>43611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9</cp:revision>
  <dcterms:created xsi:type="dcterms:W3CDTF">2021-10-15T20:39:00Z</dcterms:created>
  <dcterms:modified xsi:type="dcterms:W3CDTF">2021-10-15T21:53:00Z</dcterms:modified>
</cp:coreProperties>
</file>