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A006E" w14:textId="43FA5211" w:rsidR="00047F81" w:rsidRDefault="00047F81" w:rsidP="00047F81">
      <w:pPr>
        <w:pStyle w:val="Heading1"/>
      </w:pPr>
      <w:r>
        <w:t>Dowling r5 vs mini meng &lt;3</w:t>
      </w:r>
    </w:p>
    <w:p w14:paraId="133A2E02" w14:textId="3A03CFFA" w:rsidR="00047F81" w:rsidRDefault="00047F81" w:rsidP="00047F81">
      <w:pPr>
        <w:pStyle w:val="Heading2"/>
      </w:pPr>
      <w:r>
        <w:t>1</w:t>
      </w:r>
    </w:p>
    <w:p w14:paraId="2D6995DF" w14:textId="4BB0A9D8" w:rsidR="00031D7A" w:rsidRDefault="00031D7A" w:rsidP="00031D7A">
      <w:pPr>
        <w:pStyle w:val="Heading4"/>
      </w:pPr>
      <w:r>
        <w:t xml:space="preserve">Interpretation: </w:t>
      </w:r>
      <w:r w:rsidRPr="00866514">
        <w:t>the affirmative may only garner offense from the hypothetical enactment of the resolution.</w:t>
      </w:r>
    </w:p>
    <w:p w14:paraId="4263C205" w14:textId="24F6DC2E" w:rsidR="00031D7A" w:rsidRPr="0035034B" w:rsidRDefault="00031D7A" w:rsidP="00031D7A">
      <w:pPr>
        <w:pStyle w:val="Heading4"/>
        <w:rPr>
          <w:rFonts w:asciiTheme="majorHAnsi" w:eastAsia="Calibri" w:hAnsiTheme="majorHAnsi" w:cstheme="majorHAnsi"/>
        </w:rPr>
      </w:pPr>
      <w:r w:rsidRPr="0035034B">
        <w:rPr>
          <w:rFonts w:asciiTheme="majorHAnsi" w:eastAsia="Calibri" w:hAnsiTheme="majorHAnsi" w:cstheme="majorHAnsi"/>
        </w:rPr>
        <w:t xml:space="preserve">Resolved requires policy action </w:t>
      </w:r>
    </w:p>
    <w:p w14:paraId="08171AA1" w14:textId="77777777" w:rsidR="00031D7A" w:rsidRPr="0035034B" w:rsidRDefault="00031D7A" w:rsidP="00031D7A">
      <w:pPr>
        <w:rPr>
          <w:rFonts w:asciiTheme="majorHAnsi" w:hAnsiTheme="majorHAnsi" w:cstheme="majorHAnsi"/>
        </w:rPr>
      </w:pPr>
      <w:r w:rsidRPr="0035034B">
        <w:rPr>
          <w:rStyle w:val="StyleDate"/>
          <w:rFonts w:cstheme="majorHAnsi"/>
        </w:rPr>
        <w:t>Louisiana State Legislature</w:t>
      </w:r>
      <w:r w:rsidRPr="0035034B">
        <w:rPr>
          <w:rStyle w:val="Style13ptBold"/>
          <w:rFonts w:asciiTheme="majorHAnsi" w:hAnsiTheme="majorHAnsi" w:cstheme="majorHAnsi"/>
        </w:rPr>
        <w:t xml:space="preserve"> (</w:t>
      </w:r>
      <w:hyperlink r:id="rId6" w:history="1">
        <w:r w:rsidRPr="0035034B">
          <w:rPr>
            <w:rStyle w:val="Hyperlink"/>
            <w:rFonts w:asciiTheme="majorHAnsi" w:hAnsiTheme="majorHAnsi" w:cstheme="majorHAnsi"/>
          </w:rPr>
          <w:t>https://www.legis.la.gov/legis/Glossary.aspx</w:t>
        </w:r>
      </w:hyperlink>
      <w:r w:rsidRPr="0035034B">
        <w:rPr>
          <w:rStyle w:val="Hyperlink"/>
          <w:rFonts w:asciiTheme="majorHAnsi" w:hAnsiTheme="majorHAnsi" w:cstheme="majorHAnsi"/>
        </w:rPr>
        <w:t>)</w:t>
      </w:r>
      <w:r w:rsidRPr="0035034B">
        <w:rPr>
          <w:rFonts w:asciiTheme="majorHAnsi" w:hAnsiTheme="majorHAnsi" w:cstheme="majorHAnsi"/>
        </w:rPr>
        <w:t xml:space="preserve"> Ngong</w:t>
      </w:r>
    </w:p>
    <w:p w14:paraId="796539AC" w14:textId="77777777" w:rsidR="00031D7A" w:rsidRPr="0035034B" w:rsidRDefault="00031D7A" w:rsidP="00031D7A">
      <w:pPr>
        <w:rPr>
          <w:rFonts w:asciiTheme="majorHAnsi" w:hAnsiTheme="majorHAnsi" w:cstheme="majorHAnsi"/>
          <w:b/>
          <w:highlight w:val="yellow"/>
          <w:u w:val="single"/>
          <w:shd w:val="clear" w:color="auto" w:fill="00FFFF"/>
        </w:rPr>
      </w:pPr>
      <w:r w:rsidRPr="0035034B">
        <w:rPr>
          <w:rFonts w:asciiTheme="majorHAnsi" w:hAnsiTheme="majorHAnsi" w:cstheme="majorHAnsi"/>
          <w:b/>
          <w:highlight w:val="yellow"/>
          <w:u w:val="single"/>
          <w:shd w:val="clear" w:color="auto" w:fill="00FFFF"/>
        </w:rPr>
        <w:t xml:space="preserve">Resolution  </w:t>
      </w:r>
    </w:p>
    <w:p w14:paraId="3B627B9D" w14:textId="77777777" w:rsidR="00031D7A" w:rsidRPr="0035034B" w:rsidRDefault="00031D7A" w:rsidP="00031D7A">
      <w:pPr>
        <w:rPr>
          <w:rFonts w:asciiTheme="majorHAnsi" w:hAnsiTheme="majorHAnsi" w:cstheme="majorHAnsi"/>
        </w:rPr>
      </w:pPr>
      <w:r w:rsidRPr="0035034B">
        <w:rPr>
          <w:rFonts w:asciiTheme="majorHAnsi" w:hAnsiTheme="majorHAnsi" w:cstheme="majorHAnsi"/>
          <w:b/>
          <w:highlight w:val="yellow"/>
          <w:u w:val="single"/>
          <w:shd w:val="clear" w:color="auto" w:fill="00FFFF"/>
        </w:rPr>
        <w:t>A legislative instrument</w:t>
      </w:r>
      <w:r w:rsidRPr="0035034B">
        <w:rPr>
          <w:rFonts w:asciiTheme="majorHAnsi" w:hAnsiTheme="majorHAnsi" w:cstheme="majorHAnsi"/>
          <w:u w:val="single"/>
        </w:rPr>
        <w:t xml:space="preserve"> </w:t>
      </w:r>
      <w:r w:rsidRPr="0035034B">
        <w:rPr>
          <w:rFonts w:asciiTheme="majorHAnsi" w:hAnsiTheme="majorHAnsi" w:cstheme="majorHAnsi"/>
          <w:sz w:val="16"/>
        </w:rPr>
        <w:t xml:space="preserve">that generally is </w:t>
      </w:r>
      <w:r w:rsidRPr="0035034B">
        <w:rPr>
          <w:rFonts w:asciiTheme="majorHAnsi" w:hAnsiTheme="majorHAnsi" w:cstheme="majorHAnsi"/>
          <w:b/>
          <w:highlight w:val="yellow"/>
          <w:u w:val="single"/>
          <w:shd w:val="clear" w:color="auto" w:fill="00FFFF"/>
        </w:rPr>
        <w:t>used for</w:t>
      </w:r>
      <w:r w:rsidRPr="0035034B">
        <w:rPr>
          <w:rFonts w:asciiTheme="majorHAnsi" w:hAnsiTheme="majorHAnsi" w:cstheme="majorHAnsi"/>
          <w:sz w:val="16"/>
        </w:rPr>
        <w:t xml:space="preserve"> making </w:t>
      </w:r>
      <w:proofErr w:type="gramStart"/>
      <w:r w:rsidRPr="0035034B">
        <w:rPr>
          <w:rFonts w:asciiTheme="majorHAnsi" w:hAnsiTheme="majorHAnsi" w:cstheme="majorHAnsi"/>
          <w:sz w:val="16"/>
        </w:rPr>
        <w:t xml:space="preserve">declarations,  </w:t>
      </w:r>
      <w:r w:rsidRPr="0035034B">
        <w:rPr>
          <w:rFonts w:asciiTheme="majorHAnsi" w:hAnsiTheme="majorHAnsi" w:cstheme="majorHAnsi"/>
          <w:b/>
          <w:highlight w:val="yellow"/>
          <w:u w:val="single"/>
          <w:shd w:val="clear" w:color="auto" w:fill="00FFFF"/>
        </w:rPr>
        <w:t>stating</w:t>
      </w:r>
      <w:proofErr w:type="gramEnd"/>
      <w:r w:rsidRPr="0035034B">
        <w:rPr>
          <w:rFonts w:asciiTheme="majorHAnsi" w:hAnsiTheme="majorHAnsi" w:cstheme="majorHAnsi"/>
          <w:b/>
          <w:highlight w:val="yellow"/>
          <w:u w:val="single"/>
          <w:shd w:val="clear" w:color="auto" w:fill="00FFFF"/>
        </w:rPr>
        <w:t xml:space="preserve"> policies</w:t>
      </w:r>
      <w:r w:rsidRPr="0035034B">
        <w:rPr>
          <w:rFonts w:asciiTheme="majorHAnsi" w:hAnsiTheme="majorHAnsi" w:cstheme="majorHAnsi"/>
          <w:sz w:val="16"/>
          <w:highlight w:val="yellow"/>
        </w:rPr>
        <w:t>,</w:t>
      </w:r>
      <w:r w:rsidRPr="0035034B">
        <w:rPr>
          <w:rFonts w:asciiTheme="majorHAnsi" w:hAnsiTheme="majorHAnsi" w:cstheme="majorHAnsi"/>
          <w:sz w:val="16"/>
        </w:rPr>
        <w:t xml:space="preserve"> and making decisions where some other form is not  required. A bill includes the constitutionally required enacting clause; </w:t>
      </w:r>
      <w:proofErr w:type="gramStart"/>
      <w:r w:rsidRPr="0035034B">
        <w:rPr>
          <w:rFonts w:asciiTheme="majorHAnsi" w:hAnsiTheme="majorHAnsi" w:cstheme="majorHAnsi"/>
          <w:u w:val="single"/>
        </w:rPr>
        <w:t>a  resolution</w:t>
      </w:r>
      <w:proofErr w:type="gramEnd"/>
      <w:r w:rsidRPr="0035034B">
        <w:rPr>
          <w:rFonts w:asciiTheme="majorHAnsi" w:hAnsiTheme="majorHAnsi" w:cstheme="majorHAnsi"/>
          <w:u w:val="single"/>
        </w:rPr>
        <w:t xml:space="preserve"> </w:t>
      </w:r>
      <w:r w:rsidRPr="0035034B">
        <w:rPr>
          <w:rFonts w:asciiTheme="majorHAnsi" w:hAnsiTheme="majorHAnsi" w:cstheme="majorHAnsi"/>
          <w:b/>
          <w:highlight w:val="yellow"/>
          <w:u w:val="single"/>
          <w:shd w:val="clear" w:color="auto" w:fill="00FFFF"/>
        </w:rPr>
        <w:t>uses the term "resolved".</w:t>
      </w:r>
      <w:r w:rsidRPr="0035034B">
        <w:rPr>
          <w:rFonts w:asciiTheme="majorHAnsi" w:hAnsiTheme="majorHAnsi" w:cstheme="majorHAnsi"/>
          <w:sz w:val="16"/>
        </w:rPr>
        <w:t xml:space="preserve"> Not subject to a time limit </w:t>
      </w:r>
      <w:proofErr w:type="gramStart"/>
      <w:r w:rsidRPr="0035034B">
        <w:rPr>
          <w:rFonts w:asciiTheme="majorHAnsi" w:hAnsiTheme="majorHAnsi" w:cstheme="majorHAnsi"/>
          <w:sz w:val="16"/>
        </w:rPr>
        <w:t>for  introduction</w:t>
      </w:r>
      <w:proofErr w:type="gramEnd"/>
      <w:r w:rsidRPr="0035034B">
        <w:rPr>
          <w:rFonts w:asciiTheme="majorHAnsi" w:hAnsiTheme="majorHAnsi" w:cstheme="majorHAnsi"/>
          <w:sz w:val="16"/>
        </w:rPr>
        <w:t xml:space="preserve"> nor to governor's veto. </w:t>
      </w:r>
      <w:proofErr w:type="gramStart"/>
      <w:r w:rsidRPr="0035034B">
        <w:rPr>
          <w:rFonts w:asciiTheme="majorHAnsi" w:hAnsiTheme="majorHAnsi" w:cstheme="majorHAnsi"/>
          <w:sz w:val="16"/>
        </w:rPr>
        <w:t>( Const.</w:t>
      </w:r>
      <w:proofErr w:type="gramEnd"/>
      <w:r w:rsidRPr="0035034B">
        <w:rPr>
          <w:rFonts w:asciiTheme="majorHAnsi" w:hAnsiTheme="majorHAnsi" w:cstheme="majorHAnsi"/>
          <w:sz w:val="16"/>
        </w:rPr>
        <w:t xml:space="preserve"> Art. III, §17(B) and House  Rules 8.11 , 13.1 , 6.8 , and 7.4</w:t>
      </w:r>
      <w:r w:rsidRPr="0035034B">
        <w:rPr>
          <w:rFonts w:asciiTheme="majorHAnsi" w:hAnsiTheme="majorHAnsi" w:cstheme="majorHAnsi"/>
        </w:rPr>
        <w:t xml:space="preserve"> and Senate Rules 10.9, 13.5 and 15.1)</w:t>
      </w:r>
    </w:p>
    <w:p w14:paraId="4C2D00E3" w14:textId="77777777" w:rsidR="00031D7A" w:rsidRPr="0035034B" w:rsidRDefault="00031D7A" w:rsidP="00031D7A">
      <w:pPr>
        <w:rPr>
          <w:rFonts w:asciiTheme="majorHAnsi" w:hAnsiTheme="majorHAnsi" w:cstheme="majorHAnsi"/>
        </w:rPr>
      </w:pPr>
    </w:p>
    <w:p w14:paraId="7587EFE9"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 xml:space="preserve">Violation: they </w:t>
      </w:r>
      <w:proofErr w:type="gramStart"/>
      <w:r w:rsidRPr="0035034B">
        <w:rPr>
          <w:rFonts w:asciiTheme="majorHAnsi" w:hAnsiTheme="majorHAnsi" w:cstheme="majorHAnsi"/>
        </w:rPr>
        <w:t>don’t</w:t>
      </w:r>
      <w:proofErr w:type="gramEnd"/>
      <w:r w:rsidRPr="0035034B">
        <w:rPr>
          <w:rFonts w:asciiTheme="majorHAnsi" w:hAnsiTheme="majorHAnsi" w:cstheme="majorHAnsi"/>
        </w:rPr>
        <w:t xml:space="preserve"> and they gain offense off something that isn’t the passage of a government action i.e. the method. Reading a </w:t>
      </w:r>
      <w:proofErr w:type="spellStart"/>
      <w:r w:rsidRPr="0035034B">
        <w:rPr>
          <w:rFonts w:asciiTheme="majorHAnsi" w:hAnsiTheme="majorHAnsi" w:cstheme="majorHAnsi"/>
        </w:rPr>
        <w:t>disad</w:t>
      </w:r>
      <w:proofErr w:type="spellEnd"/>
      <w:r w:rsidRPr="0035034B">
        <w:rPr>
          <w:rFonts w:asciiTheme="majorHAnsi" w:hAnsiTheme="majorHAnsi" w:cstheme="majorHAnsi"/>
        </w:rPr>
        <w:t xml:space="preserve"> is insufficient when they would </w:t>
      </w:r>
      <w:proofErr w:type="spellStart"/>
      <w:r w:rsidRPr="0035034B">
        <w:rPr>
          <w:rFonts w:asciiTheme="majorHAnsi" w:hAnsiTheme="majorHAnsi" w:cstheme="majorHAnsi"/>
        </w:rPr>
        <w:t>uplayer</w:t>
      </w:r>
      <w:proofErr w:type="spellEnd"/>
      <w:r w:rsidRPr="0035034B">
        <w:rPr>
          <w:rFonts w:asciiTheme="majorHAnsi" w:hAnsiTheme="majorHAnsi" w:cstheme="majorHAnsi"/>
        </w:rPr>
        <w:t xml:space="preserve"> it.</w:t>
      </w:r>
    </w:p>
    <w:p w14:paraId="7B0BA99D" w14:textId="77777777" w:rsidR="00031D7A" w:rsidRPr="0035034B" w:rsidRDefault="00031D7A" w:rsidP="00031D7A">
      <w:pPr>
        <w:rPr>
          <w:rFonts w:asciiTheme="majorHAnsi" w:hAnsiTheme="majorHAnsi" w:cstheme="majorHAnsi"/>
        </w:rPr>
      </w:pPr>
    </w:p>
    <w:p w14:paraId="0976E280" w14:textId="77777777" w:rsidR="00031D7A" w:rsidRPr="0035034B" w:rsidRDefault="00031D7A" w:rsidP="00031D7A">
      <w:pPr>
        <w:pStyle w:val="Heading4"/>
        <w:rPr>
          <w:rFonts w:asciiTheme="majorHAnsi" w:eastAsia="MS Gothic" w:hAnsiTheme="majorHAnsi" w:cstheme="majorHAnsi"/>
        </w:rPr>
      </w:pPr>
      <w:r w:rsidRPr="0035034B">
        <w:rPr>
          <w:rFonts w:asciiTheme="majorHAnsi" w:hAnsiTheme="majorHAnsi" w:cstheme="majorHAnsi"/>
          <w:u w:val="single"/>
        </w:rPr>
        <w:t>Debate is a game</w:t>
      </w:r>
      <w:r w:rsidRPr="0035034B">
        <w:rPr>
          <w:rFonts w:asciiTheme="majorHAnsi" w:hAnsiTheme="majorHAnsi" w:cstheme="majorHAnsi"/>
        </w:rPr>
        <w:t xml:space="preserve"> since we’re both here to win so procedural questions come first. The </w:t>
      </w:r>
      <w:r w:rsidRPr="0035034B">
        <w:rPr>
          <w:rFonts w:asciiTheme="majorHAnsi" w:hAnsiTheme="majorHAnsi" w:cstheme="majorHAnsi"/>
          <w:u w:val="single"/>
        </w:rPr>
        <w:t>only</w:t>
      </w:r>
      <w:r w:rsidRPr="0035034B">
        <w:rPr>
          <w:rFonts w:asciiTheme="majorHAnsi" w:hAnsiTheme="majorHAnsi" w:cstheme="majorHAnsi"/>
        </w:rPr>
        <w:t xml:space="preserve"> role of the ballot and judge is to vote for whoever better debated the topic. Only evaluating the truth of the plan allows us to determine the </w:t>
      </w:r>
      <w:r w:rsidRPr="0035034B">
        <w:rPr>
          <w:rFonts w:asciiTheme="majorHAnsi" w:hAnsiTheme="majorHAnsi" w:cstheme="majorHAnsi"/>
          <w:u w:val="single"/>
        </w:rPr>
        <w:t>practical impacts of politics</w:t>
      </w:r>
      <w:r w:rsidRPr="0035034B">
        <w:rPr>
          <w:rFonts w:asciiTheme="majorHAnsi" w:hAnsiTheme="majorHAnsi" w:cstheme="majorHAnsi"/>
        </w:rPr>
        <w:t xml:space="preserve"> and preserves the </w:t>
      </w:r>
      <w:r w:rsidRPr="0035034B">
        <w:rPr>
          <w:rFonts w:asciiTheme="majorHAnsi" w:hAnsiTheme="majorHAnsi" w:cstheme="majorHAnsi"/>
          <w:u w:val="single"/>
        </w:rPr>
        <w:t>predictability</w:t>
      </w:r>
      <w:r w:rsidRPr="0035034B">
        <w:rPr>
          <w:rFonts w:asciiTheme="majorHAnsi" w:hAnsiTheme="majorHAnsi" w:cstheme="majorHAnsi"/>
        </w:rPr>
        <w:t xml:space="preserve"> that fosters </w:t>
      </w:r>
      <w:r w:rsidRPr="0035034B">
        <w:rPr>
          <w:rFonts w:asciiTheme="majorHAnsi" w:hAnsiTheme="majorHAnsi" w:cstheme="majorHAnsi"/>
          <w:u w:val="single"/>
        </w:rPr>
        <w:t>engagement</w:t>
      </w:r>
      <w:r w:rsidRPr="0035034B">
        <w:rPr>
          <w:rFonts w:asciiTheme="majorHAnsi" w:hAnsiTheme="majorHAnsi" w:cstheme="majorHAnsi"/>
        </w:rPr>
        <w:t xml:space="preserve">. </w:t>
      </w:r>
      <w:r w:rsidRPr="0035034B">
        <w:rPr>
          <w:rFonts w:asciiTheme="majorHAnsi" w:hAnsiTheme="majorHAnsi" w:cstheme="majorHAnsi"/>
          <w:u w:val="single"/>
        </w:rPr>
        <w:t>Rigorous contestation</w:t>
      </w:r>
      <w:r w:rsidRPr="0035034B">
        <w:rPr>
          <w:rFonts w:asciiTheme="majorHAnsi" w:hAnsiTheme="majorHAnsi" w:cstheme="majorHAnsi"/>
        </w:rPr>
        <w:t xml:space="preserve"> and </w:t>
      </w:r>
      <w:r w:rsidRPr="0035034B">
        <w:rPr>
          <w:rFonts w:asciiTheme="majorHAnsi" w:hAnsiTheme="majorHAnsi" w:cstheme="majorHAnsi"/>
          <w:u w:val="single"/>
        </w:rPr>
        <w:t>third and fourth-line testing</w:t>
      </w:r>
      <w:r w:rsidRPr="0035034B">
        <w:rPr>
          <w:rFonts w:asciiTheme="majorHAnsi" w:hAnsiTheme="majorHAnsi" w:cstheme="majorHAnsi"/>
        </w:rPr>
        <w:t xml:space="preserve"> are key to generate the </w:t>
      </w:r>
      <w:r w:rsidRPr="0035034B">
        <w:rPr>
          <w:rFonts w:asciiTheme="majorHAnsi" w:hAnsiTheme="majorHAnsi" w:cstheme="majorHAnsi"/>
          <w:u w:val="single"/>
        </w:rPr>
        <w:t>self-reflexivity</w:t>
      </w:r>
      <w:r w:rsidRPr="0035034B">
        <w:rPr>
          <w:rFonts w:asciiTheme="majorHAnsi" w:hAnsiTheme="majorHAnsi" w:cstheme="majorHAnsi"/>
        </w:rPr>
        <w:t xml:space="preserve"> that creates </w:t>
      </w:r>
      <w:r w:rsidRPr="0035034B">
        <w:rPr>
          <w:rFonts w:asciiTheme="majorHAnsi" w:hAnsiTheme="majorHAnsi" w:cstheme="majorHAnsi"/>
          <w:u w:val="single"/>
        </w:rPr>
        <w:t>ethical subjects</w:t>
      </w:r>
      <w:r w:rsidRPr="0035034B">
        <w:rPr>
          <w:rFonts w:asciiTheme="majorHAnsi" w:hAnsiTheme="majorHAnsi" w:cstheme="majorHAnsi"/>
        </w:rPr>
        <w:t xml:space="preserve">. </w:t>
      </w:r>
    </w:p>
    <w:p w14:paraId="30DC02B8" w14:textId="77777777" w:rsidR="00031D7A" w:rsidRPr="0035034B" w:rsidRDefault="00031D7A" w:rsidP="00031D7A">
      <w:pPr>
        <w:rPr>
          <w:rFonts w:asciiTheme="majorHAnsi" w:hAnsiTheme="majorHAnsi" w:cstheme="majorHAnsi"/>
        </w:rPr>
      </w:pPr>
    </w:p>
    <w:p w14:paraId="03612BDB"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Vote Neg:</w:t>
      </w:r>
    </w:p>
    <w:p w14:paraId="41DC3053" w14:textId="77777777" w:rsidR="00031D7A" w:rsidRPr="0035034B" w:rsidRDefault="00031D7A" w:rsidP="00031D7A">
      <w:pPr>
        <w:rPr>
          <w:rFonts w:asciiTheme="majorHAnsi" w:hAnsiTheme="majorHAnsi" w:cstheme="majorHAnsi"/>
        </w:rPr>
      </w:pPr>
    </w:p>
    <w:p w14:paraId="3736A9BC"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 xml:space="preserve">Their </w:t>
      </w:r>
      <w:proofErr w:type="spellStart"/>
      <w:r w:rsidRPr="0035034B">
        <w:rPr>
          <w:rFonts w:asciiTheme="majorHAnsi" w:hAnsiTheme="majorHAnsi" w:cstheme="majorHAnsi"/>
        </w:rPr>
        <w:t>interp</w:t>
      </w:r>
      <w:proofErr w:type="spellEnd"/>
      <w:r w:rsidRPr="0035034B">
        <w:rPr>
          <w:rFonts w:asciiTheme="majorHAnsi" w:hAnsiTheme="majorHAnsi" w:cstheme="majorHAnsi"/>
        </w:rPr>
        <w:t xml:space="preserve"> </w:t>
      </w:r>
      <w:r w:rsidRPr="0035034B">
        <w:rPr>
          <w:rFonts w:asciiTheme="majorHAnsi" w:hAnsiTheme="majorHAnsi" w:cstheme="majorHAnsi"/>
          <w:u w:val="single"/>
        </w:rPr>
        <w:t>explodes limits</w:t>
      </w:r>
      <w:r w:rsidRPr="0035034B">
        <w:rPr>
          <w:rFonts w:asciiTheme="majorHAnsi" w:hAnsiTheme="majorHAnsi" w:cstheme="majorHAnsi"/>
        </w:rPr>
        <w:t xml:space="preserve"> and allows </w:t>
      </w:r>
      <w:proofErr w:type="spellStart"/>
      <w:r w:rsidRPr="0035034B">
        <w:rPr>
          <w:rFonts w:asciiTheme="majorHAnsi" w:hAnsiTheme="majorHAnsi" w:cstheme="majorHAnsi"/>
        </w:rPr>
        <w:t>affs</w:t>
      </w:r>
      <w:proofErr w:type="spellEnd"/>
      <w:r w:rsidRPr="0035034B">
        <w:rPr>
          <w:rFonts w:asciiTheme="majorHAnsi" w:hAnsiTheme="majorHAnsi" w:cstheme="majorHAnsi"/>
        </w:rPr>
        <w:t xml:space="preserve"> to monopolize the </w:t>
      </w:r>
      <w:r w:rsidRPr="0035034B">
        <w:rPr>
          <w:rFonts w:asciiTheme="majorHAnsi" w:hAnsiTheme="majorHAnsi" w:cstheme="majorHAnsi"/>
          <w:u w:val="single"/>
        </w:rPr>
        <w:t>moral high ground</w:t>
      </w:r>
      <w:r w:rsidRPr="0035034B">
        <w:rPr>
          <w:rFonts w:asciiTheme="majorHAnsi" w:hAnsiTheme="majorHAnsi" w:cstheme="majorHAnsi"/>
        </w:rPr>
        <w:t xml:space="preserve">. The lack of a stable mechanism lets them </w:t>
      </w:r>
      <w:r w:rsidRPr="0035034B">
        <w:rPr>
          <w:rFonts w:asciiTheme="majorHAnsi" w:hAnsiTheme="majorHAnsi" w:cstheme="majorHAnsi"/>
          <w:u w:val="single"/>
        </w:rPr>
        <w:t>radically re-contextualize</w:t>
      </w:r>
      <w:r w:rsidRPr="0035034B">
        <w:rPr>
          <w:rFonts w:asciiTheme="majorHAnsi" w:hAnsiTheme="majorHAnsi" w:cstheme="majorHAnsi"/>
        </w:rPr>
        <w:t xml:space="preserve"> their </w:t>
      </w:r>
      <w:proofErr w:type="spellStart"/>
      <w:r w:rsidRPr="0035034B">
        <w:rPr>
          <w:rFonts w:asciiTheme="majorHAnsi" w:hAnsiTheme="majorHAnsi" w:cstheme="majorHAnsi"/>
        </w:rPr>
        <w:t>aff</w:t>
      </w:r>
      <w:proofErr w:type="spellEnd"/>
      <w:r w:rsidRPr="0035034B">
        <w:rPr>
          <w:rFonts w:asciiTheme="majorHAnsi" w:hAnsiTheme="majorHAnsi" w:cstheme="majorHAnsi"/>
        </w:rPr>
        <w:t xml:space="preserve"> and </w:t>
      </w:r>
      <w:r w:rsidRPr="0035034B">
        <w:rPr>
          <w:rFonts w:asciiTheme="majorHAnsi" w:hAnsiTheme="majorHAnsi" w:cstheme="majorHAnsi"/>
          <w:u w:val="single"/>
        </w:rPr>
        <w:t>erase neg ground</w:t>
      </w:r>
      <w:r w:rsidRPr="0035034B">
        <w:rPr>
          <w:rFonts w:asciiTheme="majorHAnsi" w:hAnsiTheme="majorHAnsi" w:cstheme="majorHAnsi"/>
        </w:rPr>
        <w:t xml:space="preserve"> via perms – that causes a race to the margins where they’re incentivized to defend uncontestable statements like “racism bad” or “2+2=4.” </w:t>
      </w:r>
      <w:proofErr w:type="spellStart"/>
      <w:r w:rsidRPr="0035034B">
        <w:rPr>
          <w:rFonts w:asciiTheme="majorHAnsi" w:hAnsiTheme="majorHAnsi" w:cstheme="majorHAnsi"/>
        </w:rPr>
        <w:t>Caselists</w:t>
      </w:r>
      <w:proofErr w:type="spellEnd"/>
      <w:r w:rsidRPr="0035034B">
        <w:rPr>
          <w:rFonts w:asciiTheme="majorHAnsi" w:hAnsiTheme="majorHAnsi" w:cstheme="majorHAnsi"/>
        </w:rPr>
        <w:t xml:space="preserve"> are concessionary, unpredictable, beaten by perms, and don’t justify their model.</w:t>
      </w:r>
    </w:p>
    <w:p w14:paraId="471A5302" w14:textId="77777777" w:rsidR="00031D7A" w:rsidRPr="0035034B" w:rsidRDefault="00031D7A" w:rsidP="00031D7A">
      <w:pPr>
        <w:rPr>
          <w:rFonts w:asciiTheme="majorHAnsi" w:hAnsiTheme="majorHAnsi" w:cstheme="majorHAnsi"/>
        </w:rPr>
      </w:pPr>
    </w:p>
    <w:p w14:paraId="57EF5907" w14:textId="77777777" w:rsidR="00031D7A" w:rsidRPr="0035034B" w:rsidRDefault="00031D7A" w:rsidP="00031D7A">
      <w:pPr>
        <w:pStyle w:val="Heading4"/>
        <w:rPr>
          <w:rFonts w:asciiTheme="majorHAnsi" w:eastAsia="Times New Roman" w:hAnsiTheme="majorHAnsi" w:cstheme="majorHAnsi"/>
          <w:sz w:val="18"/>
          <w:szCs w:val="18"/>
        </w:rPr>
      </w:pPr>
      <w:r w:rsidRPr="0035034B">
        <w:rPr>
          <w:rFonts w:asciiTheme="majorHAnsi" w:hAnsiTheme="majorHAnsi" w:cstheme="majorHAnsi"/>
        </w:rPr>
        <w:t xml:space="preserve">2] </w:t>
      </w:r>
      <w:r w:rsidRPr="0035034B">
        <w:rPr>
          <w:rFonts w:asciiTheme="majorHAnsi" w:eastAsia="Times New Roman" w:hAnsiTheme="majorHAnsi" w:cstheme="majorHAnsi"/>
        </w:rPr>
        <w:t>SSD is good – it forces debaters to consider a controversial issue from multiple perspectives. Non-T </w:t>
      </w:r>
      <w:proofErr w:type="spellStart"/>
      <w:r w:rsidRPr="0035034B">
        <w:rPr>
          <w:rFonts w:asciiTheme="majorHAnsi" w:eastAsia="Times New Roman" w:hAnsiTheme="majorHAnsi" w:cstheme="majorHAnsi"/>
        </w:rPr>
        <w:t>affs</w:t>
      </w:r>
      <w:proofErr w:type="spellEnd"/>
      <w:r w:rsidRPr="0035034B">
        <w:rPr>
          <w:rFonts w:asciiTheme="majorHAnsi" w:eastAsia="Times New Roman" w:hAnsiTheme="majorHAnsi" w:cstheme="majorHAnsi"/>
        </w:rPr>
        <w:t> allow individuals to establish their own metrics for what they want to debate leading to ideological dogmatism, while SSD encompasses your education.</w:t>
      </w:r>
    </w:p>
    <w:p w14:paraId="14375190" w14:textId="77777777" w:rsidR="00031D7A" w:rsidRPr="0035034B" w:rsidRDefault="00031D7A" w:rsidP="00031D7A">
      <w:pPr>
        <w:rPr>
          <w:rFonts w:asciiTheme="majorHAnsi" w:hAnsiTheme="majorHAnsi" w:cstheme="majorHAnsi"/>
        </w:rPr>
      </w:pPr>
    </w:p>
    <w:p w14:paraId="2940C9FF" w14:textId="6402C5A8" w:rsidR="00031D7A" w:rsidRPr="0035034B" w:rsidRDefault="00031D7A" w:rsidP="00031D7A">
      <w:pPr>
        <w:pStyle w:val="Heading4"/>
        <w:rPr>
          <w:rFonts w:asciiTheme="majorHAnsi" w:hAnsiTheme="majorHAnsi" w:cstheme="majorHAnsi"/>
        </w:rPr>
      </w:pPr>
      <w:r w:rsidRPr="00A70D00">
        <w:rPr>
          <w:rFonts w:asciiTheme="majorHAnsi" w:hAnsiTheme="majorHAnsi" w:cstheme="majorHAnsi"/>
          <w:highlight w:val="green"/>
        </w:rPr>
        <w:t>3] TVA: Allow for strikes only for Asian workers</w:t>
      </w:r>
    </w:p>
    <w:p w14:paraId="3591F675" w14:textId="77777777" w:rsidR="00031D7A" w:rsidRPr="0035034B" w:rsidRDefault="00031D7A" w:rsidP="00031D7A">
      <w:pPr>
        <w:pStyle w:val="Heading4"/>
      </w:pPr>
      <w:r w:rsidRPr="0035034B">
        <w:t xml:space="preserve">Detailed research over specific </w:t>
      </w:r>
      <w:r w:rsidRPr="0035034B">
        <w:rPr>
          <w:u w:val="single"/>
        </w:rPr>
        <w:t>points of difference</w:t>
      </w:r>
      <w:r w:rsidRPr="0035034B">
        <w:t xml:space="preserve"> is </w:t>
      </w:r>
      <w:r w:rsidRPr="0035034B">
        <w:rPr>
          <w:u w:val="single"/>
        </w:rPr>
        <w:t>necessary</w:t>
      </w:r>
      <w:r w:rsidRPr="0035034B">
        <w:t xml:space="preserve"> for activism. </w:t>
      </w:r>
    </w:p>
    <w:p w14:paraId="3BA8B089" w14:textId="77777777" w:rsidR="00031D7A" w:rsidRPr="0035034B" w:rsidRDefault="00031D7A" w:rsidP="00031D7A">
      <w:pPr>
        <w:rPr>
          <w:rFonts w:cstheme="majorHAnsi"/>
        </w:rPr>
      </w:pPr>
      <w:r w:rsidRPr="0035034B">
        <w:rPr>
          <w:rFonts w:cstheme="majorHAnsi"/>
          <w:b/>
          <w:bCs/>
          <w:sz w:val="26"/>
        </w:rPr>
        <w:t>Iverson ’9</w:t>
      </w:r>
      <w:r w:rsidRPr="0035034B">
        <w:rPr>
          <w:rFonts w:cstheme="majorHAnsi"/>
        </w:rPr>
        <w:t xml:space="preserve"> </w:t>
      </w:r>
      <w:r w:rsidRPr="0035034B">
        <w:rPr>
          <w:rFonts w:cstheme="majorHAnsi"/>
          <w:sz w:val="16"/>
          <w:szCs w:val="16"/>
        </w:rPr>
        <w:t xml:space="preserve">[Joel; 2009; Associate Professor of Communication at the University of Montana, </w:t>
      </w:r>
      <w:proofErr w:type="spellStart"/>
      <w:proofErr w:type="gramStart"/>
      <w:r w:rsidRPr="0035034B">
        <w:rPr>
          <w:rFonts w:cstheme="majorHAnsi"/>
          <w:sz w:val="16"/>
          <w:szCs w:val="16"/>
        </w:rPr>
        <w:t>Ph.D</w:t>
      </w:r>
      <w:proofErr w:type="spellEnd"/>
      <w:proofErr w:type="gramEnd"/>
      <w:r w:rsidRPr="0035034B">
        <w:rPr>
          <w:rFonts w:cstheme="majorHAnsi"/>
          <w:sz w:val="16"/>
          <w:szCs w:val="16"/>
        </w:rPr>
        <w:t xml:space="preserve"> in Communication from Arizona State University Relations at the University of Sydney; Debate Central, “Can Cutting Cards Carve into Our Personal Lives: An Analysis of Debate Research on Personal Advocacy,” https://debate.uvm.edu/dybvigiverson1000.html; GR]</w:t>
      </w:r>
    </w:p>
    <w:p w14:paraId="51893CED" w14:textId="77777777" w:rsidR="00031D7A" w:rsidRPr="0035034B" w:rsidRDefault="00031D7A" w:rsidP="00031D7A">
      <w:pPr>
        <w:shd w:val="clear" w:color="auto" w:fill="FFFFFF"/>
        <w:spacing w:line="235" w:lineRule="atLeast"/>
        <w:rPr>
          <w:rFonts w:cstheme="majorHAnsi"/>
          <w:color w:val="222222"/>
          <w:sz w:val="16"/>
          <w:szCs w:val="16"/>
        </w:rPr>
      </w:pPr>
      <w:r w:rsidRPr="0035034B">
        <w:rPr>
          <w:rFonts w:cstheme="majorHAnsi"/>
          <w:color w:val="222222"/>
          <w:sz w:val="16"/>
          <w:szCs w:val="16"/>
        </w:rPr>
        <w:t>Mitchell (1998) provides a thorough examination of the pedagogical implication for academic debate. Although Mitchell acknowledges that </w:t>
      </w:r>
      <w:r w:rsidRPr="0035034B">
        <w:rPr>
          <w:rStyle w:val="Emphasis"/>
          <w:rFonts w:asciiTheme="majorHAnsi" w:hAnsiTheme="majorHAnsi" w:cstheme="majorHAnsi"/>
          <w:highlight w:val="green"/>
        </w:rPr>
        <w:t>debate</w:t>
      </w:r>
      <w:r w:rsidRPr="0035034B">
        <w:rPr>
          <w:rStyle w:val="StyleUnderline"/>
          <w:rFonts w:cstheme="majorHAnsi"/>
          <w:highlight w:val="green"/>
        </w:rPr>
        <w:t xml:space="preserve"> provides </w:t>
      </w:r>
      <w:r w:rsidRPr="0035034B">
        <w:rPr>
          <w:rStyle w:val="Emphasis"/>
          <w:rFonts w:asciiTheme="majorHAnsi" w:hAnsiTheme="majorHAnsi" w:cstheme="majorHAnsi"/>
          <w:highlight w:val="green"/>
        </w:rPr>
        <w:t>prep</w:t>
      </w:r>
      <w:r w:rsidRPr="0035034B">
        <w:rPr>
          <w:rStyle w:val="Emphasis"/>
          <w:rFonts w:asciiTheme="majorHAnsi" w:hAnsiTheme="majorHAnsi" w:cstheme="majorHAnsi"/>
        </w:rPr>
        <w:t>aration</w:t>
      </w:r>
      <w:r w:rsidRPr="0035034B">
        <w:rPr>
          <w:rStyle w:val="StyleUnderline"/>
          <w:rFonts w:cstheme="majorHAnsi"/>
        </w:rPr>
        <w:t xml:space="preserve"> for participation in democracy</w:t>
      </w:r>
      <w:r w:rsidRPr="0035034B">
        <w:rPr>
          <w:rFonts w:cstheme="majorHAnsi"/>
          <w:color w:val="222222"/>
          <w:sz w:val="16"/>
          <w:szCs w:val="16"/>
        </w:rPr>
        <w:t xml:space="preserve">, limiting debate to a laboratory where students practice their skill for future participation is criticized. Mitchell contends: </w:t>
      </w:r>
    </w:p>
    <w:p w14:paraId="18F3430A" w14:textId="77777777" w:rsidR="00031D7A" w:rsidRPr="0035034B" w:rsidRDefault="00031D7A" w:rsidP="00031D7A">
      <w:pPr>
        <w:shd w:val="clear" w:color="auto" w:fill="FFFFFF"/>
        <w:spacing w:line="235" w:lineRule="atLeast"/>
        <w:rPr>
          <w:rFonts w:cstheme="majorHAnsi"/>
          <w:color w:val="222222"/>
          <w:sz w:val="16"/>
          <w:szCs w:val="16"/>
        </w:rPr>
      </w:pPr>
      <w:r w:rsidRPr="0035034B">
        <w:rPr>
          <w:rFonts w:cstheme="maj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475FA289" w14:textId="77777777" w:rsidR="00031D7A" w:rsidRPr="0035034B" w:rsidRDefault="00031D7A" w:rsidP="00031D7A">
      <w:pPr>
        <w:shd w:val="clear" w:color="auto" w:fill="FFFFFF"/>
        <w:spacing w:line="235" w:lineRule="atLeast"/>
        <w:rPr>
          <w:rFonts w:cstheme="majorHAnsi"/>
          <w:color w:val="222222"/>
          <w:sz w:val="16"/>
          <w:szCs w:val="16"/>
        </w:rPr>
      </w:pPr>
      <w:r w:rsidRPr="0035034B">
        <w:rPr>
          <w:rFonts w:cstheme="majorHAnsi"/>
          <w:color w:val="222222"/>
          <w:sz w:val="16"/>
          <w:szCs w:val="16"/>
        </w:rPr>
        <w:t xml:space="preserve">Mitchell contends that the laboratory style setting creates barriers to other spheres, creates a "sense of detachment" and causes debaters to see research from the role of spectators. </w:t>
      </w:r>
      <w:r w:rsidRPr="0035034B">
        <w:rPr>
          <w:rStyle w:val="m5577519854659992616gmail-styleunderline"/>
          <w:rFonts w:cstheme="majorHAnsi"/>
          <w:color w:val="222222"/>
          <w:sz w:val="16"/>
        </w:rPr>
        <w:t>Mitchell</w:t>
      </w:r>
      <w:r w:rsidRPr="0035034B">
        <w:rPr>
          <w:rFonts w:cstheme="majorHAnsi"/>
          <w:color w:val="222222"/>
          <w:sz w:val="16"/>
          <w:szCs w:val="16"/>
        </w:rPr>
        <w:t> further </w:t>
      </w:r>
      <w:r w:rsidRPr="0035034B">
        <w:rPr>
          <w:rStyle w:val="m5577519854659992616gmail-styleunderline"/>
          <w:rFonts w:cstheme="majorHAnsi"/>
          <w:color w:val="222222"/>
          <w:sz w:val="16"/>
        </w:rPr>
        <w:t>calls for "</w:t>
      </w:r>
      <w:r w:rsidRPr="0035034B">
        <w:rPr>
          <w:rStyle w:val="Emphasis"/>
          <w:rFonts w:asciiTheme="majorHAnsi" w:hAnsiTheme="majorHAnsi" w:cstheme="majorHAnsi"/>
          <w:highlight w:val="green"/>
        </w:rPr>
        <w:t>argumentative agency</w:t>
      </w:r>
      <w:r w:rsidRPr="0035034B">
        <w:rPr>
          <w:rStyle w:val="m5577519854659992616gmail-styleunderline"/>
          <w:rFonts w:cstheme="majorHAnsi"/>
          <w:color w:val="222222"/>
          <w:sz w:val="16"/>
        </w:rPr>
        <w:t xml:space="preserve"> [</w:t>
      </w:r>
      <w:r w:rsidRPr="0035034B">
        <w:rPr>
          <w:rStyle w:val="StyleUnderline"/>
          <w:rFonts w:cstheme="majorHAnsi"/>
        </w:rPr>
        <w:t xml:space="preserve">which] involves the </w:t>
      </w:r>
      <w:r w:rsidRPr="0035034B">
        <w:rPr>
          <w:rStyle w:val="Emphasis"/>
          <w:rFonts w:asciiTheme="majorHAnsi" w:hAnsiTheme="majorHAnsi" w:cstheme="majorHAnsi"/>
        </w:rPr>
        <w:t>capacity</w:t>
      </w:r>
      <w:r w:rsidRPr="0035034B">
        <w:rPr>
          <w:rStyle w:val="StyleUnderline"/>
          <w:rFonts w:cstheme="majorHAnsi"/>
        </w:rPr>
        <w:t xml:space="preserve"> </w:t>
      </w:r>
      <w:r w:rsidRPr="0035034B">
        <w:rPr>
          <w:rStyle w:val="StyleUnderline"/>
          <w:rFonts w:cstheme="majorHAnsi"/>
          <w:highlight w:val="green"/>
        </w:rPr>
        <w:t>to</w:t>
      </w:r>
      <w:r w:rsidRPr="0035034B">
        <w:rPr>
          <w:rStyle w:val="StyleUnderline"/>
          <w:rFonts w:cstheme="majorHAnsi"/>
        </w:rPr>
        <w:t xml:space="preserve"> contextualize</w:t>
      </w:r>
      <w:r w:rsidRPr="0035034B">
        <w:rPr>
          <w:rStyle w:val="m5577519854659992616gmail-styleunderline"/>
          <w:rFonts w:cstheme="majorHAnsi"/>
          <w:color w:val="222222"/>
          <w:sz w:val="16"/>
        </w:rPr>
        <w:t xml:space="preserve"> and </w:t>
      </w:r>
      <w:r w:rsidRPr="0035034B">
        <w:rPr>
          <w:rStyle w:val="StyleUnderline"/>
          <w:rFonts w:cstheme="majorHAnsi"/>
          <w:highlight w:val="green"/>
        </w:rPr>
        <w:t>employ</w:t>
      </w:r>
      <w:r w:rsidRPr="0035034B">
        <w:rPr>
          <w:rStyle w:val="m5577519854659992616gmail-styleunderline"/>
          <w:rFonts w:cstheme="majorHAnsi"/>
          <w:color w:val="222222"/>
          <w:sz w:val="16"/>
        </w:rPr>
        <w:t xml:space="preserve"> the </w:t>
      </w:r>
      <w:r w:rsidRPr="0035034B">
        <w:rPr>
          <w:rStyle w:val="Emphasis"/>
          <w:rFonts w:asciiTheme="majorHAnsi" w:hAnsiTheme="majorHAnsi" w:cstheme="majorHAnsi"/>
        </w:rPr>
        <w:t>skills and </w:t>
      </w:r>
      <w:r w:rsidRPr="0035034B">
        <w:rPr>
          <w:rStyle w:val="Emphasis"/>
          <w:rFonts w:asciiTheme="majorHAnsi" w:hAnsiTheme="majorHAnsi" w:cstheme="majorHAnsi"/>
          <w:highlight w:val="green"/>
        </w:rPr>
        <w:t>strategies</w:t>
      </w:r>
      <w:r w:rsidRPr="0035034B">
        <w:rPr>
          <w:rStyle w:val="m5577519854659992616gmail-styleunderline"/>
          <w:rFonts w:cstheme="majorHAnsi"/>
          <w:color w:val="222222"/>
          <w:sz w:val="16"/>
        </w:rPr>
        <w:t> of argumentative discourse </w:t>
      </w:r>
      <w:r w:rsidRPr="0035034B">
        <w:rPr>
          <w:rStyle w:val="StyleUnderline"/>
          <w:rFonts w:cstheme="majorHAnsi"/>
          <w:highlight w:val="green"/>
        </w:rPr>
        <w:t>in</w:t>
      </w:r>
      <w:r w:rsidRPr="0035034B">
        <w:rPr>
          <w:rFonts w:cstheme="majorHAnsi"/>
          <w:color w:val="222222"/>
          <w:sz w:val="16"/>
          <w:szCs w:val="16"/>
        </w:rPr>
        <w:t> fields of </w:t>
      </w:r>
      <w:r w:rsidRPr="0035034B">
        <w:rPr>
          <w:rStyle w:val="Emphasis"/>
          <w:rFonts w:asciiTheme="majorHAnsi" w:hAnsiTheme="majorHAnsi" w:cstheme="majorHAnsi"/>
          <w:highlight w:val="green"/>
        </w:rPr>
        <w:t>social action</w:t>
      </w:r>
      <w:r w:rsidRPr="0035034B">
        <w:rPr>
          <w:rFonts w:cstheme="majorHAnsi"/>
          <w:color w:val="222222"/>
          <w:sz w:val="16"/>
          <w:szCs w:val="16"/>
        </w:rPr>
        <w:t>, especially wider spheres of public deliberation" (p. 45). Although we agree with Mitchell that </w:t>
      </w:r>
      <w:r w:rsidRPr="0035034B">
        <w:rPr>
          <w:rStyle w:val="StyleUnderline"/>
          <w:rFonts w:cstheme="majorHAnsi"/>
        </w:rPr>
        <w:t>debate can</w:t>
      </w:r>
      <w:r w:rsidRPr="0035034B">
        <w:rPr>
          <w:rStyle w:val="m5577519854659992616gmail-styleunderline"/>
          <w:rFonts w:cstheme="majorHAnsi"/>
          <w:color w:val="222222"/>
          <w:sz w:val="16"/>
        </w:rPr>
        <w:t> be a</w:t>
      </w:r>
      <w:r w:rsidRPr="0035034B">
        <w:rPr>
          <w:rFonts w:cstheme="majorHAnsi"/>
          <w:color w:val="222222"/>
          <w:sz w:val="16"/>
          <w:szCs w:val="16"/>
        </w:rPr>
        <w:t xml:space="preserve">n even </w:t>
      </w:r>
      <w:r w:rsidRPr="0035034B">
        <w:rPr>
          <w:rStyle w:val="m5577519854659992616gmail-styleunderline"/>
          <w:rFonts w:cstheme="majorHAnsi"/>
          <w:color w:val="222222"/>
          <w:sz w:val="16"/>
        </w:rPr>
        <w:t>great</w:t>
      </w:r>
      <w:r w:rsidRPr="0035034B">
        <w:rPr>
          <w:rFonts w:cstheme="majorHAnsi"/>
          <w:color w:val="222222"/>
          <w:sz w:val="16"/>
          <w:szCs w:val="16"/>
        </w:rPr>
        <w:t>er </w:t>
      </w:r>
      <w:r w:rsidRPr="0035034B">
        <w:rPr>
          <w:rStyle w:val="m5577519854659992616gmail-styleunderline"/>
          <w:rFonts w:cstheme="majorHAnsi"/>
          <w:color w:val="222222"/>
          <w:sz w:val="16"/>
        </w:rPr>
        <w:t>instrument of empowerment for students</w:t>
      </w:r>
      <w:r w:rsidRPr="0035034B">
        <w:rPr>
          <w:rFonts w:cstheme="majorHAnsi"/>
          <w:color w:val="222222"/>
          <w:sz w:val="16"/>
          <w:szCs w:val="16"/>
        </w:rPr>
        <w:t>, we are more interested in examining the impact of the intermediary step of research. In each of Mitchell's examples of </w:t>
      </w:r>
      <w:r w:rsidRPr="0035034B">
        <w:rPr>
          <w:rStyle w:val="m5577519854659992616gmail-styleunderline"/>
          <w:rFonts w:cstheme="majorHAnsi"/>
          <w:color w:val="222222"/>
          <w:sz w:val="16"/>
        </w:rPr>
        <w:t>debaters find</w:t>
      </w:r>
      <w:r w:rsidRPr="0035034B">
        <w:rPr>
          <w:rFonts w:cstheme="majorHAnsi"/>
          <w:color w:val="222222"/>
          <w:sz w:val="16"/>
          <w:szCs w:val="16"/>
        </w:rPr>
        <w:t>ing </w:t>
      </w:r>
      <w:r w:rsidRPr="0035034B">
        <w:rPr>
          <w:rStyle w:val="m5577519854659992616gmail-styleunderline"/>
          <w:rFonts w:cstheme="majorHAnsi"/>
          <w:color w:val="222222"/>
          <w:sz w:val="16"/>
        </w:rPr>
        <w:t>creative avenues for agency</w:t>
      </w:r>
      <w:r w:rsidRPr="0035034B">
        <w:rPr>
          <w:rFonts w:cstheme="majorHAnsi"/>
          <w:color w:val="222222"/>
          <w:sz w:val="16"/>
          <w:szCs w:val="16"/>
        </w:rPr>
        <w:t>, there had to be a motivation to act. It is our contention that </w:t>
      </w:r>
      <w:r w:rsidRPr="0035034B">
        <w:rPr>
          <w:rStyle w:val="m5577519854659992616gmail-styleunderline"/>
          <w:rFonts w:cstheme="majorHAnsi"/>
          <w:color w:val="222222"/>
          <w:sz w:val="16"/>
        </w:rPr>
        <w:t xml:space="preserve">the </w:t>
      </w:r>
      <w:r w:rsidRPr="0035034B">
        <w:rPr>
          <w:rStyle w:val="Emphasis"/>
          <w:rFonts w:asciiTheme="majorHAnsi" w:hAnsiTheme="majorHAnsi" w:cstheme="majorHAnsi"/>
        </w:rPr>
        <w:t>research</w:t>
      </w:r>
      <w:r w:rsidRPr="0035034B">
        <w:rPr>
          <w:rStyle w:val="StyleUnderline"/>
          <w:rFonts w:cstheme="majorHAnsi"/>
        </w:rPr>
        <w:t xml:space="preserve"> conducted for </w:t>
      </w:r>
      <w:r w:rsidRPr="0035034B">
        <w:rPr>
          <w:rStyle w:val="Emphasis"/>
          <w:rFonts w:asciiTheme="majorHAnsi" w:hAnsiTheme="majorHAnsi" w:cstheme="majorHAnsi"/>
        </w:rPr>
        <w:t>competition</w:t>
      </w:r>
      <w:r w:rsidRPr="0035034B">
        <w:rPr>
          <w:rStyle w:val="StyleUnderline"/>
          <w:rFonts w:cstheme="majorHAnsi"/>
        </w:rPr>
        <w:t xml:space="preserve"> is a</w:t>
      </w:r>
      <w:r w:rsidRPr="0035034B">
        <w:rPr>
          <w:rStyle w:val="m5577519854659992616gmail-styleunderline"/>
          <w:rFonts w:cstheme="majorHAnsi"/>
          <w:color w:val="222222"/>
          <w:sz w:val="16"/>
        </w:rPr>
        <w:t xml:space="preserve"> </w:t>
      </w:r>
      <w:r w:rsidRPr="0035034B">
        <w:rPr>
          <w:rFonts w:cstheme="majorHAnsi"/>
          <w:color w:val="222222"/>
          <w:sz w:val="16"/>
          <w:szCs w:val="16"/>
        </w:rPr>
        <w:t>major </w:t>
      </w:r>
      <w:r w:rsidRPr="0035034B">
        <w:rPr>
          <w:rStyle w:val="Emphasis"/>
          <w:rFonts w:asciiTheme="majorHAnsi" w:hAnsiTheme="majorHAnsi" w:cstheme="majorHAnsi"/>
        </w:rPr>
        <w:t>catalyst</w:t>
      </w:r>
      <w:r w:rsidRPr="0035034B">
        <w:rPr>
          <w:rFonts w:cstheme="majorHAnsi"/>
          <w:sz w:val="16"/>
        </w:rPr>
        <w:t xml:space="preserve"> to propel their action,</w:t>
      </w:r>
      <w:r w:rsidRPr="0035034B">
        <w:rPr>
          <w:rStyle w:val="m5577519854659992616gmail-styleunderline"/>
          <w:rFonts w:cstheme="majorHAnsi"/>
          <w:color w:val="222222"/>
          <w:sz w:val="16"/>
        </w:rPr>
        <w:t xml:space="preserve"> change</w:t>
      </w:r>
      <w:r w:rsidRPr="0035034B">
        <w:rPr>
          <w:rFonts w:cstheme="majorHAnsi"/>
          <w:color w:val="222222"/>
          <w:sz w:val="16"/>
          <w:szCs w:val="16"/>
        </w:rPr>
        <w:t> their </w:t>
      </w:r>
      <w:r w:rsidRPr="0035034B">
        <w:rPr>
          <w:rStyle w:val="m5577519854659992616gmail-styleunderline"/>
          <w:rFonts w:cstheme="majorHAnsi"/>
          <w:color w:val="222222"/>
          <w:sz w:val="16"/>
        </w:rPr>
        <w:t>opinions, </w:t>
      </w:r>
      <w:r w:rsidRPr="0035034B">
        <w:rPr>
          <w:rStyle w:val="StyleUnderline"/>
          <w:rFonts w:cstheme="majorHAnsi"/>
        </w:rPr>
        <w:t>and</w:t>
      </w:r>
      <w:r w:rsidRPr="0035034B">
        <w:rPr>
          <w:rFonts w:cstheme="majorHAnsi"/>
          <w:color w:val="222222"/>
          <w:sz w:val="16"/>
          <w:szCs w:val="16"/>
        </w:rPr>
        <w:t> to </w:t>
      </w:r>
      <w:r w:rsidRPr="0035034B">
        <w:rPr>
          <w:rStyle w:val="StyleUnderline"/>
          <w:rFonts w:cstheme="majorHAnsi"/>
        </w:rPr>
        <w:t>provide a </w:t>
      </w:r>
      <w:r w:rsidRPr="0035034B">
        <w:rPr>
          <w:rStyle w:val="Emphasis"/>
          <w:rFonts w:asciiTheme="majorHAnsi" w:hAnsiTheme="majorHAnsi" w:cstheme="majorHAnsi"/>
        </w:rPr>
        <w:t>greater depth</w:t>
      </w:r>
      <w:r w:rsidRPr="0035034B">
        <w:rPr>
          <w:rStyle w:val="StyleUnderline"/>
          <w:rFonts w:cstheme="majorHAnsi"/>
        </w:rPr>
        <w:t xml:space="preserve"> of </w:t>
      </w:r>
      <w:r w:rsidRPr="0035034B">
        <w:rPr>
          <w:rStyle w:val="Emphasis"/>
          <w:rFonts w:asciiTheme="majorHAnsi" w:hAnsiTheme="majorHAnsi" w:cstheme="majorHAnsi"/>
        </w:rPr>
        <w:t>understanding</w:t>
      </w:r>
      <w:r w:rsidRPr="0035034B">
        <w:rPr>
          <w:rStyle w:val="m5577519854659992616gmail-styleunderline"/>
          <w:rFonts w:cstheme="majorHAnsi"/>
          <w:color w:val="222222"/>
          <w:sz w:val="16"/>
        </w:rPr>
        <w:t> of the issues involved</w:t>
      </w:r>
      <w:r w:rsidRPr="0035034B">
        <w:rPr>
          <w:rFonts w:cstheme="majorHAnsi"/>
          <w:color w:val="222222"/>
          <w:sz w:val="16"/>
          <w:szCs w:val="16"/>
        </w:rPr>
        <w:t xml:space="preserve">. </w:t>
      </w:r>
    </w:p>
    <w:p w14:paraId="3AEB3BAF" w14:textId="77777777" w:rsidR="00031D7A" w:rsidRPr="0035034B" w:rsidRDefault="00031D7A" w:rsidP="00031D7A">
      <w:pPr>
        <w:rPr>
          <w:rFonts w:cstheme="majorHAnsi"/>
          <w:sz w:val="16"/>
          <w:szCs w:val="16"/>
        </w:rPr>
      </w:pPr>
      <w:r w:rsidRPr="0035034B">
        <w:rPr>
          <w:rFonts w:cstheme="maj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35034B">
        <w:rPr>
          <w:rFonts w:cstheme="majorHAnsi"/>
          <w:sz w:val="16"/>
          <w:szCs w:val="16"/>
        </w:rPr>
        <w:t>Master's</w:t>
      </w:r>
      <w:proofErr w:type="gramEnd"/>
      <w:r w:rsidRPr="0035034B">
        <w:rPr>
          <w:rFonts w:cstheme="maj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35034B">
        <w:rPr>
          <w:rFonts w:cstheme="majorHAnsi"/>
          <w:sz w:val="16"/>
          <w:szCs w:val="16"/>
        </w:rPr>
        <w:t>take action</w:t>
      </w:r>
      <w:proofErr w:type="gramEnd"/>
      <w:r w:rsidRPr="0035034B">
        <w:rPr>
          <w:rFonts w:cstheme="majorHAnsi"/>
          <w:sz w:val="16"/>
          <w:szCs w:val="16"/>
        </w:rPr>
        <w:t xml:space="preserve">. Research helps to educate students (and coaches) about the state of the world. </w:t>
      </w:r>
    </w:p>
    <w:p w14:paraId="6D5D8136" w14:textId="77777777" w:rsidR="00031D7A" w:rsidRPr="0035034B" w:rsidRDefault="00031D7A" w:rsidP="00031D7A">
      <w:pPr>
        <w:shd w:val="clear" w:color="auto" w:fill="FFFFFF"/>
        <w:spacing w:line="235" w:lineRule="atLeast"/>
        <w:rPr>
          <w:rFonts w:cstheme="majorHAnsi"/>
          <w:color w:val="222222"/>
          <w:sz w:val="16"/>
          <w:szCs w:val="16"/>
        </w:rPr>
      </w:pPr>
      <w:r w:rsidRPr="0035034B">
        <w:rPr>
          <w:rStyle w:val="StyleUnderline"/>
          <w:rFonts w:cstheme="majorHAnsi"/>
          <w:highlight w:val="green"/>
        </w:rPr>
        <w:t>Without the</w:t>
      </w:r>
      <w:r w:rsidRPr="0035034B">
        <w:rPr>
          <w:rStyle w:val="StyleUnderline"/>
          <w:rFonts w:cstheme="majorHAnsi"/>
        </w:rPr>
        <w:t xml:space="preserve"> guidance of a </w:t>
      </w:r>
      <w:r w:rsidRPr="0035034B">
        <w:rPr>
          <w:rStyle w:val="Emphasis"/>
          <w:rFonts w:asciiTheme="majorHAnsi" w:hAnsiTheme="majorHAnsi" w:cstheme="majorHAnsi"/>
        </w:rPr>
        <w:t xml:space="preserve">debate </w:t>
      </w:r>
      <w:r w:rsidRPr="0035034B">
        <w:rPr>
          <w:rStyle w:val="Emphasis"/>
          <w:rFonts w:asciiTheme="majorHAnsi" w:hAnsiTheme="majorHAnsi" w:cstheme="majorHAnsi"/>
          <w:highlight w:val="green"/>
        </w:rPr>
        <w:t>topic</w:t>
      </w:r>
      <w:r w:rsidRPr="0035034B">
        <w:rPr>
          <w:rStyle w:val="StyleUnderline"/>
          <w:rFonts w:cstheme="majorHAnsi"/>
          <w:highlight w:val="green"/>
        </w:rPr>
        <w:t>, how many students would do </w:t>
      </w:r>
      <w:r w:rsidRPr="0035034B">
        <w:rPr>
          <w:rStyle w:val="Emphasis"/>
          <w:rFonts w:asciiTheme="majorHAnsi" w:hAnsiTheme="majorHAnsi" w:cstheme="majorHAnsi"/>
        </w:rPr>
        <w:t>in-depth </w:t>
      </w:r>
      <w:r w:rsidRPr="0035034B">
        <w:rPr>
          <w:rStyle w:val="Emphasis"/>
          <w:rFonts w:asciiTheme="majorHAnsi" w:hAnsiTheme="majorHAnsi" w:cstheme="majorHAnsi"/>
          <w:highlight w:val="green"/>
        </w:rPr>
        <w:t>research</w:t>
      </w:r>
      <w:r w:rsidRPr="0035034B">
        <w:rPr>
          <w:rStyle w:val="StyleUnderline"/>
          <w:rFonts w:cstheme="majorHAnsi"/>
          <w:highlight w:val="green"/>
        </w:rPr>
        <w:t> on</w:t>
      </w:r>
      <w:r w:rsidRPr="0035034B">
        <w:rPr>
          <w:rStyle w:val="StyleUnderline"/>
          <w:rFonts w:cstheme="majorHAnsi"/>
        </w:rPr>
        <w:t> </w:t>
      </w:r>
      <w:r w:rsidRPr="0035034B">
        <w:rPr>
          <w:rStyle w:val="Emphasis"/>
          <w:rFonts w:asciiTheme="majorHAnsi" w:hAnsiTheme="majorHAnsi" w:cstheme="majorHAnsi"/>
        </w:rPr>
        <w:t xml:space="preserve">female genital </w:t>
      </w:r>
      <w:r w:rsidRPr="0035034B">
        <w:rPr>
          <w:rStyle w:val="Emphasis"/>
          <w:rFonts w:asciiTheme="majorHAnsi" w:hAnsiTheme="majorHAnsi" w:cstheme="majorHAnsi"/>
          <w:highlight w:val="green"/>
        </w:rPr>
        <w:t>mutilation</w:t>
      </w:r>
      <w:r w:rsidRPr="0035034B">
        <w:rPr>
          <w:rStyle w:val="StyleUnderline"/>
          <w:rFonts w:cstheme="majorHAnsi"/>
          <w:highlight w:val="green"/>
        </w:rPr>
        <w:t xml:space="preserve"> in Africa, or </w:t>
      </w:r>
      <w:r w:rsidRPr="0035034B">
        <w:rPr>
          <w:rStyle w:val="Emphasis"/>
          <w:rFonts w:asciiTheme="majorHAnsi" w:hAnsiTheme="majorHAnsi" w:cstheme="majorHAnsi"/>
          <w:highlight w:val="green"/>
        </w:rPr>
        <w:t>U</w:t>
      </w:r>
      <w:r w:rsidRPr="0035034B">
        <w:rPr>
          <w:rStyle w:val="StyleUnderline"/>
          <w:rFonts w:cstheme="majorHAnsi"/>
        </w:rPr>
        <w:t>nited </w:t>
      </w:r>
      <w:r w:rsidRPr="0035034B">
        <w:rPr>
          <w:rStyle w:val="Emphasis"/>
          <w:rFonts w:asciiTheme="majorHAnsi" w:hAnsiTheme="majorHAnsi" w:cstheme="majorHAnsi"/>
          <w:highlight w:val="green"/>
        </w:rPr>
        <w:t>N</w:t>
      </w:r>
      <w:r w:rsidRPr="0035034B">
        <w:rPr>
          <w:rStyle w:val="StyleUnderline"/>
          <w:rFonts w:cstheme="majorHAnsi"/>
        </w:rPr>
        <w:t>ations </w:t>
      </w:r>
      <w:r w:rsidRPr="0035034B">
        <w:rPr>
          <w:rStyle w:val="StyleUnderline"/>
          <w:rFonts w:cstheme="majorHAnsi"/>
          <w:highlight w:val="green"/>
        </w:rPr>
        <w:t>sanctions on Iraq</w:t>
      </w:r>
      <w:r w:rsidRPr="0035034B">
        <w:rPr>
          <w:rStyle w:val="Emphasis"/>
          <w:rFonts w:asciiTheme="majorHAnsi" w:hAnsiTheme="majorHAnsi" w:cstheme="majorHAnsi"/>
          <w:highlight w:val="green"/>
        </w:rPr>
        <w:t>?</w:t>
      </w:r>
      <w:r w:rsidRPr="0035034B">
        <w:rPr>
          <w:rStyle w:val="StyleUnderline"/>
          <w:rFonts w:cstheme="majorHAnsi"/>
        </w:rPr>
        <w:t xml:space="preserve"> The </w:t>
      </w:r>
      <w:r w:rsidRPr="0035034B">
        <w:rPr>
          <w:rStyle w:val="Emphasis"/>
          <w:rFonts w:asciiTheme="majorHAnsi" w:hAnsiTheme="majorHAnsi" w:cstheme="majorHAnsi"/>
        </w:rPr>
        <w:t>competitive</w:t>
      </w:r>
      <w:r w:rsidRPr="0035034B">
        <w:rPr>
          <w:rStyle w:val="StyleUnderline"/>
          <w:rFonts w:cstheme="majorHAnsi"/>
        </w:rPr>
        <w:t xml:space="preserve"> nature of </w:t>
      </w:r>
      <w:r w:rsidRPr="0035034B">
        <w:rPr>
          <w:rStyle w:val="Emphasis"/>
          <w:rFonts w:asciiTheme="majorHAnsi" w:hAnsiTheme="majorHAnsi" w:cstheme="majorHAnsi"/>
        </w:rPr>
        <w:t>policy debate</w:t>
      </w:r>
      <w:r w:rsidRPr="0035034B">
        <w:rPr>
          <w:rStyle w:val="StyleUnderline"/>
          <w:rFonts w:cstheme="majorHAnsi"/>
        </w:rPr>
        <w:t xml:space="preserve"> provides </w:t>
      </w:r>
      <w:r w:rsidRPr="0035034B">
        <w:rPr>
          <w:rStyle w:val="StyleUnderline"/>
          <w:rFonts w:cstheme="majorHAnsi"/>
          <w:highlight w:val="green"/>
        </w:rPr>
        <w:t>an impetus for</w:t>
      </w:r>
      <w:r w:rsidRPr="0035034B">
        <w:rPr>
          <w:rStyle w:val="StyleUnderline"/>
          <w:rFonts w:cstheme="majorHAnsi"/>
        </w:rPr>
        <w:t xml:space="preserve"> </w:t>
      </w:r>
      <w:r w:rsidRPr="0035034B">
        <w:rPr>
          <w:rStyle w:val="Emphasis"/>
          <w:rFonts w:asciiTheme="majorHAnsi" w:hAnsiTheme="majorHAnsi" w:cstheme="majorHAnsi"/>
        </w:rPr>
        <w:t xml:space="preserve">students </w:t>
      </w:r>
      <w:r w:rsidRPr="0035034B">
        <w:rPr>
          <w:rStyle w:val="Emphasis"/>
          <w:rFonts w:asciiTheme="majorHAnsi" w:hAnsiTheme="majorHAnsi" w:cstheme="majorHAnsi"/>
          <w:highlight w:val="green"/>
        </w:rPr>
        <w:t>to research</w:t>
      </w:r>
      <w:r w:rsidRPr="0035034B">
        <w:rPr>
          <w:rStyle w:val="m5577519854659992616gmail-styleunderline"/>
          <w:rFonts w:cstheme="majorHAnsi"/>
          <w:color w:val="222222"/>
          <w:sz w:val="16"/>
        </w:rPr>
        <w:t> the topics</w:t>
      </w:r>
      <w:r w:rsidRPr="0035034B">
        <w:rPr>
          <w:rFonts w:cstheme="majorHAnsi"/>
          <w:color w:val="222222"/>
          <w:sz w:val="16"/>
          <w:szCs w:val="16"/>
        </w:rPr>
        <w:t> that </w:t>
      </w:r>
      <w:r w:rsidRPr="0035034B">
        <w:rPr>
          <w:rStyle w:val="m5577519854659992616gmail-styleunderline"/>
          <w:rFonts w:cstheme="majorHAnsi"/>
          <w:color w:val="222222"/>
          <w:sz w:val="16"/>
        </w:rPr>
        <w:t>they are going to debate</w:t>
      </w:r>
      <w:r w:rsidRPr="0035034B">
        <w:rPr>
          <w:rFonts w:cstheme="majorHAnsi"/>
          <w:color w:val="222222"/>
          <w:sz w:val="16"/>
          <w:szCs w:val="16"/>
        </w:rPr>
        <w:t>. </w:t>
      </w:r>
      <w:r w:rsidRPr="0035034B">
        <w:rPr>
          <w:rStyle w:val="m5577519854659992616gmail-styleunderline"/>
          <w:rFonts w:cstheme="majorHAnsi"/>
          <w:color w:val="222222"/>
          <w:sz w:val="16"/>
        </w:rPr>
        <w:t>This</w:t>
      </w:r>
      <w:r w:rsidRPr="0035034B">
        <w:rPr>
          <w:rFonts w:cstheme="majorHAnsi"/>
          <w:color w:val="222222"/>
          <w:sz w:val="16"/>
          <w:szCs w:val="16"/>
        </w:rPr>
        <w:t> in turn </w:t>
      </w:r>
      <w:r w:rsidRPr="0035034B">
        <w:rPr>
          <w:rStyle w:val="m5577519854659992616gmail-styleunderline"/>
          <w:rFonts w:cstheme="majorHAnsi"/>
          <w:color w:val="222222"/>
          <w:sz w:val="16"/>
        </w:rPr>
        <w:t xml:space="preserve">fuels students’ awareness of issues that go </w:t>
      </w:r>
      <w:r w:rsidRPr="0035034B">
        <w:rPr>
          <w:rStyle w:val="StyleUnderline"/>
          <w:rFonts w:cstheme="majorHAnsi"/>
        </w:rPr>
        <w:t xml:space="preserve">beyond their </w:t>
      </w:r>
      <w:r w:rsidRPr="0035034B">
        <w:rPr>
          <w:rStyle w:val="Emphasis"/>
          <w:rFonts w:asciiTheme="majorHAnsi" w:hAnsiTheme="majorHAnsi" w:cstheme="majorHAnsi"/>
        </w:rPr>
        <w:t>front doors</w:t>
      </w:r>
      <w:r w:rsidRPr="0035034B">
        <w:rPr>
          <w:rFonts w:cstheme="majorHAnsi"/>
          <w:color w:val="222222"/>
          <w:sz w:val="16"/>
          <w:szCs w:val="16"/>
        </w:rPr>
        <w:t>. </w:t>
      </w:r>
      <w:r w:rsidRPr="0035034B">
        <w:rPr>
          <w:rStyle w:val="m5577519854659992616gmail-styleunderline"/>
          <w:rFonts w:cstheme="majorHAnsi"/>
          <w:color w:val="222222"/>
          <w:sz w:val="16"/>
        </w:rPr>
        <w:t>Advocacy flows from this</w:t>
      </w:r>
      <w:r w:rsidRPr="0035034B">
        <w:rPr>
          <w:rFonts w:cstheme="majorHAnsi"/>
          <w:color w:val="222222"/>
          <w:sz w:val="16"/>
          <w:szCs w:val="16"/>
        </w:rPr>
        <w:t> increased </w:t>
      </w:r>
      <w:r w:rsidRPr="0035034B">
        <w:rPr>
          <w:rStyle w:val="m5577519854659992616gmail-styleunderline"/>
          <w:rFonts w:cstheme="majorHAnsi"/>
          <w:color w:val="222222"/>
          <w:sz w:val="16"/>
        </w:rPr>
        <w:t>awareness</w:t>
      </w:r>
      <w:r w:rsidRPr="0035034B">
        <w:rPr>
          <w:rFonts w:cstheme="majorHAnsi"/>
          <w:color w:val="222222"/>
          <w:sz w:val="16"/>
          <w:szCs w:val="16"/>
        </w:rPr>
        <w:t>. </w:t>
      </w:r>
      <w:r w:rsidRPr="0035034B">
        <w:rPr>
          <w:rStyle w:val="m5577519854659992616gmail-styleunderline"/>
          <w:rFonts w:cstheme="majorHAnsi"/>
          <w:color w:val="222222"/>
          <w:sz w:val="16"/>
        </w:rPr>
        <w:t>Reading books</w:t>
      </w:r>
      <w:r w:rsidRPr="0035034B">
        <w:rPr>
          <w:rFonts w:cstheme="majorHAnsi"/>
          <w:color w:val="222222"/>
          <w:sz w:val="16"/>
          <w:szCs w:val="16"/>
        </w:rPr>
        <w:t> and articles </w:t>
      </w:r>
      <w:r w:rsidRPr="0035034B">
        <w:rPr>
          <w:rStyle w:val="m5577519854659992616gmail-styleunderline"/>
          <w:rFonts w:cstheme="majorHAnsi"/>
          <w:color w:val="222222"/>
          <w:sz w:val="16"/>
        </w:rPr>
        <w:t>about the suffering of people thousands of miles away</w:t>
      </w:r>
      <w:r w:rsidRPr="0035034B">
        <w:rPr>
          <w:rFonts w:cstheme="majorHAnsi"/>
          <w:color w:val="222222"/>
          <w:sz w:val="16"/>
          <w:szCs w:val="16"/>
        </w:rPr>
        <w:t> or right in our own communities </w:t>
      </w:r>
      <w:r w:rsidRPr="0035034B">
        <w:rPr>
          <w:rStyle w:val="m5577519854659992616gmail-styleunderline"/>
          <w:rFonts w:cstheme="majorHAnsi"/>
          <w:color w:val="222222"/>
          <w:sz w:val="16"/>
        </w:rPr>
        <w:t>drives people to become involved in the community at large</w:t>
      </w:r>
      <w:r w:rsidRPr="0035034B">
        <w:rPr>
          <w:rFonts w:cstheme="majorHAnsi"/>
          <w:color w:val="222222"/>
          <w:sz w:val="16"/>
          <w:szCs w:val="16"/>
        </w:rPr>
        <w:t>.</w:t>
      </w:r>
    </w:p>
    <w:p w14:paraId="3732F040" w14:textId="77777777" w:rsidR="00031D7A" w:rsidRPr="0035034B" w:rsidRDefault="00031D7A" w:rsidP="00031D7A">
      <w:pPr>
        <w:shd w:val="clear" w:color="auto" w:fill="FFFFFF"/>
        <w:spacing w:line="235" w:lineRule="atLeast"/>
        <w:rPr>
          <w:rFonts w:cstheme="majorHAnsi"/>
          <w:color w:val="222222"/>
          <w:sz w:val="16"/>
          <w:szCs w:val="16"/>
        </w:rPr>
      </w:pPr>
      <w:r w:rsidRPr="0035034B">
        <w:rPr>
          <w:rFonts w:cstheme="majorHAnsi"/>
          <w:color w:val="222222"/>
          <w:sz w:val="16"/>
          <w:szCs w:val="16"/>
        </w:rPr>
        <w:t>Research has also focused on how </w:t>
      </w:r>
      <w:r w:rsidRPr="0035034B">
        <w:rPr>
          <w:rStyle w:val="m5577519854659992616gmail-styleunderline"/>
          <w:rFonts w:cstheme="majorHAnsi"/>
          <w:color w:val="222222"/>
          <w:sz w:val="16"/>
        </w:rPr>
        <w:t>debate prepares us for life in the public sphere</w:t>
      </w:r>
      <w:r w:rsidRPr="0035034B">
        <w:rPr>
          <w:rFonts w:cstheme="majorHAnsi"/>
          <w:color w:val="222222"/>
          <w:sz w:val="16"/>
          <w:szCs w:val="16"/>
        </w:rPr>
        <w:t>. </w:t>
      </w:r>
      <w:r w:rsidRPr="0035034B">
        <w:rPr>
          <w:rStyle w:val="m5577519854659992616gmail-styleunderline"/>
          <w:rFonts w:cstheme="majorHAnsi"/>
          <w:color w:val="222222"/>
          <w:sz w:val="16"/>
        </w:rPr>
        <w:t>Issues that we discuss in debate have found their way onto the national</w:t>
      </w:r>
      <w:r w:rsidRPr="0035034B">
        <w:rPr>
          <w:rFonts w:cstheme="majorHAnsi"/>
          <w:color w:val="222222"/>
          <w:sz w:val="16"/>
          <w:szCs w:val="16"/>
        </w:rPr>
        <w:t> policy </w:t>
      </w:r>
      <w:r w:rsidRPr="0035034B">
        <w:rPr>
          <w:rStyle w:val="m5577519854659992616gmail-styleunderline"/>
          <w:rFonts w:cstheme="majorHAnsi"/>
          <w:color w:val="222222"/>
          <w:sz w:val="16"/>
        </w:rPr>
        <w:t>stage</w:t>
      </w:r>
      <w:r w:rsidRPr="0035034B">
        <w:rPr>
          <w:rFonts w:cstheme="majorHAnsi"/>
          <w:color w:val="222222"/>
          <w:sz w:val="16"/>
          <w:szCs w:val="16"/>
        </w:rPr>
        <w:t>, and </w:t>
      </w:r>
      <w:r w:rsidRPr="0035034B">
        <w:rPr>
          <w:rStyle w:val="m5577519854659992616gmail-styleunderline"/>
          <w:rFonts w:cstheme="majorHAnsi"/>
          <w:color w:val="222222"/>
          <w:sz w:val="16"/>
        </w:rPr>
        <w:t>training in</w:t>
      </w:r>
      <w:r w:rsidRPr="0035034B">
        <w:rPr>
          <w:rFonts w:cstheme="majorHAnsi"/>
          <w:color w:val="222222"/>
          <w:sz w:val="16"/>
          <w:szCs w:val="16"/>
        </w:rPr>
        <w:t> intercollegiate </w:t>
      </w:r>
      <w:r w:rsidRPr="0035034B">
        <w:rPr>
          <w:rStyle w:val="m5577519854659992616gmail-styleunderline"/>
          <w:rFonts w:cstheme="majorHAnsi"/>
          <w:color w:val="222222"/>
          <w:sz w:val="16"/>
        </w:rPr>
        <w:t xml:space="preserve">debate </w:t>
      </w:r>
      <w:r w:rsidRPr="0035034B">
        <w:rPr>
          <w:rStyle w:val="StyleUnderline"/>
          <w:rFonts w:cstheme="majorHAnsi"/>
          <w:highlight w:val="green"/>
        </w:rPr>
        <w:t xml:space="preserve">makes us good </w:t>
      </w:r>
      <w:r w:rsidRPr="0035034B">
        <w:rPr>
          <w:rStyle w:val="Emphasis"/>
          <w:rFonts w:asciiTheme="majorHAnsi" w:hAnsiTheme="majorHAnsi" w:cstheme="majorHAnsi"/>
        </w:rPr>
        <w:t xml:space="preserve">public </w:t>
      </w:r>
      <w:r w:rsidRPr="0035034B">
        <w:rPr>
          <w:rStyle w:val="Emphasis"/>
          <w:rFonts w:asciiTheme="majorHAnsi" w:hAnsiTheme="majorHAnsi" w:cstheme="majorHAnsi"/>
          <w:highlight w:val="green"/>
        </w:rPr>
        <w:t>advocates</w:t>
      </w:r>
      <w:r w:rsidRPr="0035034B">
        <w:rPr>
          <w:rFonts w:cstheme="majorHAnsi"/>
          <w:color w:val="222222"/>
          <w:sz w:val="16"/>
          <w:szCs w:val="16"/>
        </w:rPr>
        <w:t>. The public sphere is the arena in which we all must participate to be active citizens. </w:t>
      </w:r>
      <w:r w:rsidRPr="0035034B">
        <w:rPr>
          <w:rStyle w:val="m5577519854659992616gmail-styleunderline"/>
          <w:rFonts w:cstheme="majorHAnsi"/>
          <w:color w:val="222222"/>
          <w:sz w:val="16"/>
        </w:rPr>
        <w:t>Even after</w:t>
      </w:r>
      <w:r w:rsidRPr="0035034B">
        <w:rPr>
          <w:rFonts w:cstheme="majorHAnsi"/>
          <w:color w:val="222222"/>
          <w:sz w:val="16"/>
          <w:szCs w:val="16"/>
        </w:rPr>
        <w:t> we leave </w:t>
      </w:r>
      <w:r w:rsidRPr="0035034B">
        <w:rPr>
          <w:rStyle w:val="m5577519854659992616gmail-styleunderline"/>
          <w:rFonts w:cstheme="majorHAnsi"/>
          <w:color w:val="222222"/>
          <w:sz w:val="16"/>
        </w:rPr>
        <w:t>debate, the skills</w:t>
      </w:r>
      <w:r w:rsidRPr="0035034B">
        <w:rPr>
          <w:rFonts w:cstheme="majorHAnsi"/>
          <w:color w:val="222222"/>
          <w:sz w:val="16"/>
          <w:szCs w:val="16"/>
        </w:rPr>
        <w:t> that </w:t>
      </w:r>
      <w:r w:rsidRPr="0035034B">
        <w:rPr>
          <w:rStyle w:val="m5577519854659992616gmail-styleunderline"/>
          <w:rFonts w:cstheme="majorHAnsi"/>
          <w:color w:val="222222"/>
          <w:sz w:val="16"/>
        </w:rPr>
        <w:t>we have gained should help us to be better advocates</w:t>
      </w:r>
      <w:r w:rsidRPr="0035034B">
        <w:rPr>
          <w:rFonts w:cstheme="majorHAnsi"/>
          <w:color w:val="222222"/>
          <w:sz w:val="16"/>
          <w:szCs w:val="16"/>
        </w:rPr>
        <w:t> and citizens. Research has looked at how </w:t>
      </w:r>
      <w:r w:rsidRPr="0035034B">
        <w:rPr>
          <w:rStyle w:val="m5577519854659992616gmail-styleunderline"/>
          <w:rFonts w:cstheme="majorHAnsi"/>
          <w:color w:val="222222"/>
          <w:sz w:val="16"/>
        </w:rPr>
        <w:t>debate impacts education</w:t>
      </w:r>
      <w:r w:rsidRPr="0035034B">
        <w:rPr>
          <w:rFonts w:cstheme="majorHAnsi"/>
          <w:color w:val="222222"/>
          <w:sz w:val="16"/>
          <w:szCs w:val="16"/>
        </w:rPr>
        <w:t> (</w:t>
      </w:r>
      <w:proofErr w:type="spellStart"/>
      <w:r w:rsidRPr="0035034B">
        <w:rPr>
          <w:rFonts w:cstheme="majorHAnsi"/>
          <w:color w:val="222222"/>
          <w:sz w:val="16"/>
          <w:szCs w:val="16"/>
        </w:rPr>
        <w:t>Matlon</w:t>
      </w:r>
      <w:proofErr w:type="spellEnd"/>
      <w:r w:rsidRPr="0035034B">
        <w:rPr>
          <w:rFonts w:cstheme="majorHAnsi"/>
          <w:color w:val="222222"/>
          <w:sz w:val="16"/>
          <w:szCs w:val="16"/>
        </w:rPr>
        <w:t xml:space="preserve"> and </w:t>
      </w:r>
      <w:proofErr w:type="spellStart"/>
      <w:r w:rsidRPr="0035034B">
        <w:rPr>
          <w:rFonts w:cstheme="majorHAnsi"/>
          <w:color w:val="222222"/>
          <w:sz w:val="16"/>
          <w:szCs w:val="16"/>
        </w:rPr>
        <w:t>Keele</w:t>
      </w:r>
      <w:proofErr w:type="spellEnd"/>
      <w:r w:rsidRPr="0035034B">
        <w:rPr>
          <w:rFonts w:cstheme="majorHAnsi"/>
          <w:color w:val="222222"/>
          <w:sz w:val="16"/>
          <w:szCs w:val="16"/>
        </w:rPr>
        <w:t xml:space="preserve"> 1984), </w:t>
      </w:r>
      <w:r w:rsidRPr="0035034B">
        <w:rPr>
          <w:rStyle w:val="m5577519854659992616gmail-styleunderline"/>
          <w:rFonts w:cstheme="majorHAnsi"/>
          <w:color w:val="222222"/>
          <w:sz w:val="16"/>
        </w:rPr>
        <w:t>legal training</w:t>
      </w:r>
      <w:r w:rsidRPr="0035034B">
        <w:rPr>
          <w:rFonts w:cstheme="majorHAnsi"/>
          <w:color w:val="222222"/>
          <w:sz w:val="16"/>
          <w:szCs w:val="16"/>
        </w:rPr>
        <w:t xml:space="preserve"> (Parkinson, </w:t>
      </w:r>
      <w:proofErr w:type="spellStart"/>
      <w:r w:rsidRPr="0035034B">
        <w:rPr>
          <w:rFonts w:cstheme="majorHAnsi"/>
          <w:color w:val="222222"/>
          <w:sz w:val="16"/>
          <w:szCs w:val="16"/>
        </w:rPr>
        <w:t>Gisler</w:t>
      </w:r>
      <w:proofErr w:type="spellEnd"/>
      <w:r w:rsidRPr="0035034B">
        <w:rPr>
          <w:rFonts w:cstheme="majorHAnsi"/>
          <w:color w:val="222222"/>
          <w:sz w:val="16"/>
          <w:szCs w:val="16"/>
        </w:rPr>
        <w:t xml:space="preserve"> and Pelias 1983, Nobles </w:t>
      </w:r>
      <w:proofErr w:type="gramStart"/>
      <w:r w:rsidRPr="0035034B">
        <w:rPr>
          <w:rFonts w:cstheme="majorHAnsi"/>
          <w:color w:val="222222"/>
          <w:sz w:val="16"/>
          <w:szCs w:val="16"/>
        </w:rPr>
        <w:t>19850</w:t>
      </w:r>
      <w:proofErr w:type="gramEnd"/>
      <w:r w:rsidRPr="0035034B">
        <w:rPr>
          <w:rFonts w:cstheme="majorHAnsi"/>
          <w:color w:val="222222"/>
          <w:sz w:val="16"/>
          <w:szCs w:val="16"/>
        </w:rPr>
        <w:t> </w:t>
      </w:r>
      <w:r w:rsidRPr="0035034B">
        <w:rPr>
          <w:rStyle w:val="m5577519854659992616gmail-styleunderline"/>
          <w:rFonts w:cstheme="majorHAnsi"/>
          <w:color w:val="222222"/>
          <w:sz w:val="16"/>
        </w:rPr>
        <w:t>and behavioral traits</w:t>
      </w:r>
      <w:r w:rsidRPr="0035034B">
        <w:rPr>
          <w:rFonts w:cstheme="majorHAnsi"/>
          <w:color w:val="222222"/>
          <w:sz w:val="16"/>
          <w:szCs w:val="16"/>
        </w:rPr>
        <w:t> (McGlone 1974, Colbert 1994). These works illustrate the impact that public debate has on students as they prepare to enter the public sphere. </w:t>
      </w:r>
    </w:p>
    <w:p w14:paraId="38379600" w14:textId="77777777" w:rsidR="00031D7A" w:rsidRPr="0035034B" w:rsidRDefault="00031D7A" w:rsidP="00031D7A">
      <w:pPr>
        <w:shd w:val="clear" w:color="auto" w:fill="FFFFFF"/>
        <w:spacing w:line="235" w:lineRule="atLeast"/>
        <w:rPr>
          <w:rFonts w:cstheme="majorHAnsi"/>
          <w:color w:val="222222"/>
          <w:sz w:val="16"/>
          <w:szCs w:val="16"/>
        </w:rPr>
      </w:pPr>
      <w:r w:rsidRPr="0035034B">
        <w:rPr>
          <w:rStyle w:val="StyleUnderline"/>
          <w:rFonts w:cstheme="majorHAnsi"/>
        </w:rPr>
        <w:t xml:space="preserve">The </w:t>
      </w:r>
      <w:r w:rsidRPr="0035034B">
        <w:rPr>
          <w:rStyle w:val="StyleUnderline"/>
          <w:rFonts w:cstheme="majorHAnsi"/>
          <w:highlight w:val="green"/>
        </w:rPr>
        <w:t>debaters</w:t>
      </w:r>
      <w:r w:rsidRPr="0035034B">
        <w:rPr>
          <w:rStyle w:val="StyleUnderline"/>
          <w:rFonts w:cstheme="majorHAnsi"/>
        </w:rPr>
        <w:t xml:space="preserve"> who</w:t>
      </w:r>
      <w:r w:rsidRPr="0035034B">
        <w:rPr>
          <w:rFonts w:cstheme="majorHAnsi"/>
          <w:color w:val="222222"/>
          <w:sz w:val="16"/>
          <w:szCs w:val="16"/>
        </w:rPr>
        <w:t> take active roles such as </w:t>
      </w:r>
      <w:r w:rsidRPr="0035034B">
        <w:rPr>
          <w:rStyle w:val="StyleUnderline"/>
          <w:rFonts w:cstheme="majorHAnsi"/>
          <w:highlight w:val="green"/>
        </w:rPr>
        <w:t>protesting</w:t>
      </w:r>
      <w:r w:rsidRPr="0035034B">
        <w:rPr>
          <w:rFonts w:cstheme="majorHAnsi"/>
          <w:color w:val="222222"/>
          <w:sz w:val="16"/>
          <w:szCs w:val="16"/>
          <w:highlight w:val="green"/>
        </w:rPr>
        <w:t> </w:t>
      </w:r>
      <w:r w:rsidRPr="0035034B">
        <w:rPr>
          <w:rStyle w:val="StyleUnderline"/>
          <w:rFonts w:cstheme="majorHAnsi"/>
          <w:highlight w:val="green"/>
        </w:rPr>
        <w:t>sanctions</w:t>
      </w:r>
      <w:r w:rsidRPr="0035034B">
        <w:rPr>
          <w:rStyle w:val="StyleUnderline"/>
          <w:rFonts w:cstheme="majorHAnsi"/>
        </w:rPr>
        <w:t> were</w:t>
      </w:r>
      <w:r w:rsidRPr="0035034B">
        <w:rPr>
          <w:rFonts w:cstheme="majorHAnsi"/>
          <w:color w:val="222222"/>
          <w:sz w:val="16"/>
          <w:szCs w:val="16"/>
        </w:rPr>
        <w:t> probably </w:t>
      </w:r>
      <w:r w:rsidRPr="0035034B">
        <w:rPr>
          <w:rStyle w:val="StyleUnderline"/>
          <w:rFonts w:cstheme="majorHAnsi"/>
          <w:highlight w:val="green"/>
        </w:rPr>
        <w:t>not </w:t>
      </w:r>
      <w:r w:rsidRPr="0035034B">
        <w:rPr>
          <w:rStyle w:val="Emphasis"/>
          <w:rFonts w:asciiTheme="majorHAnsi" w:hAnsiTheme="majorHAnsi" w:cstheme="majorHAnsi"/>
          <w:highlight w:val="green"/>
        </w:rPr>
        <w:t>actively engaged</w:t>
      </w:r>
      <w:r w:rsidRPr="0035034B">
        <w:rPr>
          <w:rStyle w:val="StyleUnderline"/>
          <w:rFonts w:cstheme="majorHAnsi"/>
        </w:rPr>
        <w:t xml:space="preserve"> in the issue </w:t>
      </w:r>
      <w:r w:rsidRPr="0035034B">
        <w:rPr>
          <w:rStyle w:val="StyleUnderline"/>
          <w:rFonts w:cstheme="majorHAnsi"/>
          <w:highlight w:val="green"/>
        </w:rPr>
        <w:t>until their research</w:t>
      </w:r>
      <w:r w:rsidRPr="0035034B">
        <w:rPr>
          <w:rStyle w:val="StyleUnderline"/>
          <w:rFonts w:cstheme="majorHAnsi"/>
        </w:rPr>
        <w:t> drew them</w:t>
      </w:r>
      <w:r w:rsidRPr="0035034B">
        <w:rPr>
          <w:rStyle w:val="m5577519854659992616gmail-styleunderline"/>
          <w:rFonts w:cstheme="majorHAnsi"/>
          <w:color w:val="222222"/>
          <w:sz w:val="16"/>
        </w:rPr>
        <w:t> in</w:t>
      </w:r>
      <w:r w:rsidRPr="0035034B">
        <w:rPr>
          <w:rStyle w:val="StyleUnderline"/>
          <w:rFonts w:cstheme="majorHAnsi"/>
        </w:rPr>
        <w:t>to the topic</w:t>
      </w:r>
      <w:r w:rsidRPr="0035034B">
        <w:rPr>
          <w:rFonts w:cstheme="majorHAnsi"/>
          <w:color w:val="222222"/>
          <w:sz w:val="16"/>
          <w:szCs w:val="16"/>
        </w:rPr>
        <w:t>. Furthermore, </w:t>
      </w:r>
      <w:r w:rsidRPr="0035034B">
        <w:rPr>
          <w:rStyle w:val="m5577519854659992616gmail-styleunderline"/>
          <w:rFonts w:cstheme="majorHAnsi"/>
          <w:color w:val="222222"/>
          <w:sz w:val="16"/>
        </w:rPr>
        <w:t xml:space="preserve">the process of intense research for debate may </w:t>
      </w:r>
      <w:proofErr w:type="gramStart"/>
      <w:r w:rsidRPr="0035034B">
        <w:rPr>
          <w:rStyle w:val="m5577519854659992616gmail-styleunderline"/>
          <w:rFonts w:cstheme="majorHAnsi"/>
          <w:color w:val="222222"/>
          <w:sz w:val="16"/>
        </w:rPr>
        <w:t>actually change</w:t>
      </w:r>
      <w:proofErr w:type="gramEnd"/>
      <w:r w:rsidRPr="0035034B">
        <w:rPr>
          <w:rStyle w:val="m5577519854659992616gmail-styleunderline"/>
          <w:rFonts w:cstheme="majorHAnsi"/>
          <w:color w:val="222222"/>
          <w:sz w:val="16"/>
        </w:rPr>
        <w:t xml:space="preserve"> the positions debaters hold</w:t>
      </w:r>
      <w:r w:rsidRPr="0035034B">
        <w:rPr>
          <w:rFonts w:cstheme="majorHAnsi"/>
          <w:color w:val="222222"/>
          <w:sz w:val="16"/>
          <w:szCs w:val="16"/>
        </w:rPr>
        <w:t xml:space="preserve">. Since debaters typically </w:t>
      </w:r>
      <w:proofErr w:type="gramStart"/>
      <w:r w:rsidRPr="0035034B">
        <w:rPr>
          <w:rFonts w:cstheme="majorHAnsi"/>
          <w:color w:val="222222"/>
          <w:sz w:val="16"/>
          <w:szCs w:val="16"/>
        </w:rPr>
        <w:t>enter into</w:t>
      </w:r>
      <w:proofErr w:type="gramEnd"/>
      <w:r w:rsidRPr="0035034B">
        <w:rPr>
          <w:rFonts w:cstheme="majorHAnsi"/>
          <w:color w:val="222222"/>
          <w:sz w:val="16"/>
          <w:szCs w:val="16"/>
        </w:rPr>
        <w:t xml:space="preserve"> a topic with only cursory (if any) knowledge of the issue, </w:t>
      </w:r>
      <w:r w:rsidRPr="0035034B">
        <w:rPr>
          <w:rStyle w:val="m5577519854659992616gmail-styleunderline"/>
          <w:rFonts w:cstheme="majorHAnsi"/>
          <w:color w:val="222222"/>
          <w:sz w:val="16"/>
        </w:rPr>
        <w:t>the research process provides exposure to issues that were previously unknown</w:t>
      </w:r>
      <w:r w:rsidRPr="0035034B">
        <w:rPr>
          <w:rFonts w:cstheme="majorHAnsi"/>
          <w:color w:val="222222"/>
          <w:sz w:val="16"/>
          <w:szCs w:val="16"/>
        </w:rPr>
        <w:t>. </w:t>
      </w:r>
      <w:r w:rsidRPr="0035034B">
        <w:rPr>
          <w:rStyle w:val="m5577519854659992616gmail-styleunderline"/>
          <w:rFonts w:cstheme="majorHAnsi"/>
          <w:color w:val="222222"/>
          <w:sz w:val="16"/>
        </w:rPr>
        <w:t>Exposure to</w:t>
      </w:r>
      <w:r w:rsidRPr="0035034B">
        <w:rPr>
          <w:rFonts w:cstheme="majorHAnsi"/>
          <w:color w:val="222222"/>
          <w:sz w:val="16"/>
          <w:szCs w:val="16"/>
        </w:rPr>
        <w:t> the literature on </w:t>
      </w:r>
      <w:r w:rsidRPr="0035034B">
        <w:rPr>
          <w:rStyle w:val="m5577519854659992616gmail-styleunderline"/>
          <w:rFonts w:cstheme="majorHAnsi"/>
          <w:color w:val="222222"/>
          <w:sz w:val="16"/>
        </w:rPr>
        <w:t>a topic can</w:t>
      </w:r>
      <w:r w:rsidRPr="0035034B">
        <w:rPr>
          <w:rFonts w:cstheme="majorHAnsi"/>
          <w:color w:val="222222"/>
          <w:sz w:val="16"/>
          <w:szCs w:val="16"/>
        </w:rPr>
        <w:t xml:space="preserve"> create, </w:t>
      </w:r>
      <w:proofErr w:type="gramStart"/>
      <w:r w:rsidRPr="0035034B">
        <w:rPr>
          <w:rFonts w:cstheme="majorHAnsi"/>
          <w:color w:val="222222"/>
          <w:sz w:val="16"/>
          <w:szCs w:val="16"/>
        </w:rPr>
        <w:t>reinforce</w:t>
      </w:r>
      <w:proofErr w:type="gramEnd"/>
      <w:r w:rsidRPr="0035034B">
        <w:rPr>
          <w:rFonts w:cstheme="majorHAnsi"/>
          <w:color w:val="222222"/>
          <w:sz w:val="16"/>
          <w:szCs w:val="16"/>
        </w:rPr>
        <w:t xml:space="preserve"> or </w:t>
      </w:r>
      <w:r w:rsidRPr="0035034B">
        <w:rPr>
          <w:rStyle w:val="m5577519854659992616gmail-styleunderline"/>
          <w:rFonts w:cstheme="majorHAnsi"/>
          <w:color w:val="222222"/>
          <w:sz w:val="16"/>
        </w:rPr>
        <w:t>alter an individual's opinions</w:t>
      </w:r>
      <w:r w:rsidRPr="0035034B">
        <w:rPr>
          <w:rFonts w:cstheme="maj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35034B">
        <w:rPr>
          <w:rFonts w:cstheme="majorHAnsi"/>
          <w:color w:val="222222"/>
          <w:u w:val="single"/>
        </w:rPr>
        <w:t>exposure to debate research as the person </w:t>
      </w:r>
      <w:r w:rsidRPr="0035034B">
        <w:rPr>
          <w:rStyle w:val="StyleUnderline"/>
          <w:rFonts w:cstheme="majorHAnsi"/>
        </w:rPr>
        <w:t>finding the evidence</w:t>
      </w:r>
      <w:r w:rsidRPr="0035034B">
        <w:rPr>
          <w:rFonts w:cstheme="majorHAnsi"/>
          <w:color w:val="222222"/>
          <w:sz w:val="16"/>
          <w:szCs w:val="16"/>
        </w:rPr>
        <w:t>, hearing it as the opponent in a debate round (or as judge) </w:t>
      </w:r>
      <w:r w:rsidRPr="0035034B">
        <w:rPr>
          <w:rFonts w:cstheme="majorHAnsi"/>
          <w:color w:val="222222"/>
          <w:u w:val="single"/>
        </w:rPr>
        <w:t>acts as a</w:t>
      </w:r>
      <w:r w:rsidRPr="0035034B">
        <w:rPr>
          <w:rFonts w:cstheme="majorHAnsi"/>
          <w:color w:val="222222"/>
          <w:sz w:val="16"/>
          <w:szCs w:val="16"/>
        </w:rPr>
        <w:t>n initial </w:t>
      </w:r>
      <w:r w:rsidRPr="0035034B">
        <w:rPr>
          <w:rFonts w:cstheme="majorHAnsi"/>
          <w:color w:val="222222"/>
          <w:u w:val="single"/>
        </w:rPr>
        <w:t>spark of awareness on an issue</w:t>
      </w:r>
      <w:r w:rsidRPr="0035034B">
        <w:rPr>
          <w:rFonts w:cstheme="majorHAnsi"/>
          <w:color w:val="222222"/>
          <w:sz w:val="16"/>
          <w:szCs w:val="16"/>
        </w:rPr>
        <w:t>. This process of discovery seems to have a similar impact to watching an investigative news report.</w:t>
      </w:r>
    </w:p>
    <w:p w14:paraId="4782542B" w14:textId="77777777" w:rsidR="00031D7A" w:rsidRPr="0035034B" w:rsidRDefault="00031D7A" w:rsidP="00031D7A">
      <w:pPr>
        <w:shd w:val="clear" w:color="auto" w:fill="FFFFFF"/>
        <w:spacing w:line="235" w:lineRule="atLeast"/>
        <w:rPr>
          <w:rFonts w:cstheme="majorHAnsi"/>
          <w:color w:val="222222"/>
          <w:sz w:val="14"/>
          <w:szCs w:val="16"/>
        </w:rPr>
      </w:pPr>
      <w:r w:rsidRPr="0035034B">
        <w:rPr>
          <w:rFonts w:cstheme="majorHAnsi"/>
          <w:color w:val="222222"/>
          <w:sz w:val="16"/>
          <w:szCs w:val="16"/>
        </w:rPr>
        <w:t>Mitchell claimed that </w:t>
      </w:r>
      <w:r w:rsidRPr="0035034B">
        <w:rPr>
          <w:rStyle w:val="m5577519854659992616gmail-styleunderline"/>
          <w:rFonts w:cstheme="majorHAnsi"/>
          <w:color w:val="222222"/>
          <w:sz w:val="16"/>
        </w:rPr>
        <w:t>debate could be</w:t>
      </w:r>
      <w:r w:rsidRPr="0035034B">
        <w:rPr>
          <w:rFonts w:cstheme="majorHAnsi"/>
          <w:color w:val="222222"/>
          <w:sz w:val="16"/>
          <w:szCs w:val="16"/>
        </w:rPr>
        <w:t xml:space="preserve"> more than it was traditionally </w:t>
      </w:r>
      <w:proofErr w:type="gramStart"/>
      <w:r w:rsidRPr="0035034B">
        <w:rPr>
          <w:rFonts w:cstheme="majorHAnsi"/>
          <w:color w:val="222222"/>
          <w:sz w:val="16"/>
          <w:szCs w:val="16"/>
        </w:rPr>
        <w:t>seen as,</w:t>
      </w:r>
      <w:proofErr w:type="gramEnd"/>
      <w:r w:rsidRPr="0035034B">
        <w:rPr>
          <w:rFonts w:cstheme="majorHAnsi"/>
          <w:color w:val="222222"/>
          <w:sz w:val="16"/>
          <w:szCs w:val="16"/>
        </w:rPr>
        <w:t xml:space="preserve"> that it could be </w:t>
      </w:r>
      <w:r w:rsidRPr="0035034B">
        <w:rPr>
          <w:rStyle w:val="m5577519854659992616gmail-styleunderline"/>
          <w:rFonts w:cstheme="majorHAnsi"/>
          <w:color w:val="222222"/>
          <w:sz w:val="16"/>
        </w:rPr>
        <w:t>a catalyst to empower people to act in the social arena</w:t>
      </w:r>
      <w:r w:rsidRPr="0035034B">
        <w:rPr>
          <w:rFonts w:cstheme="majorHAnsi"/>
          <w:color w:val="222222"/>
          <w:sz w:val="16"/>
          <w:szCs w:val="16"/>
        </w:rPr>
        <w:t>. We surmise that there is a step in between the debate and the action. </w:t>
      </w:r>
      <w:r w:rsidRPr="0035034B">
        <w:rPr>
          <w:rStyle w:val="m5577519854659992616gmail-styleunderline"/>
          <w:rFonts w:cstheme="majorHAnsi"/>
          <w:color w:val="222222"/>
          <w:sz w:val="16"/>
        </w:rPr>
        <w:t>The</w:t>
      </w:r>
      <w:r w:rsidRPr="0035034B">
        <w:rPr>
          <w:rFonts w:cstheme="majorHAnsi"/>
          <w:color w:val="222222"/>
          <w:sz w:val="16"/>
          <w:szCs w:val="16"/>
        </w:rPr>
        <w:t> intermediary </w:t>
      </w:r>
      <w:r w:rsidRPr="0035034B">
        <w:rPr>
          <w:rStyle w:val="m5577519854659992616gmail-styleunderline"/>
          <w:rFonts w:cstheme="majorHAnsi"/>
          <w:color w:val="222222"/>
          <w:sz w:val="16"/>
        </w:rPr>
        <w:t>step where people are inspired to agency is based on the research that they do</w:t>
      </w:r>
      <w:r w:rsidRPr="0035034B">
        <w:rPr>
          <w:rFonts w:cstheme="majorHAnsi"/>
          <w:color w:val="222222"/>
          <w:sz w:val="16"/>
          <w:szCs w:val="16"/>
        </w:rPr>
        <w:t>. </w:t>
      </w:r>
      <w:r w:rsidRPr="0035034B">
        <w:rPr>
          <w:rStyle w:val="m5577519854659992616gmail-styleunderline"/>
          <w:rFonts w:cstheme="majorHAnsi"/>
          <w:color w:val="222222"/>
          <w:sz w:val="16"/>
        </w:rPr>
        <w:t>If students are compelled to act, research is a main factor</w:t>
      </w:r>
      <w:r w:rsidRPr="0035034B">
        <w:rPr>
          <w:rFonts w:cstheme="majorHAnsi"/>
          <w:color w:val="222222"/>
          <w:sz w:val="16"/>
          <w:szCs w:val="16"/>
        </w:rPr>
        <w:t> in compelling them to do so. </w:t>
      </w:r>
      <w:r w:rsidRPr="0035034B">
        <w:rPr>
          <w:rStyle w:val="StyleUnderline"/>
          <w:rFonts w:cstheme="majorHAnsi"/>
          <w:highlight w:val="green"/>
        </w:rPr>
        <w:t>Even if</w:t>
      </w:r>
      <w:r w:rsidRPr="0035034B">
        <w:rPr>
          <w:rStyle w:val="m5577519854659992616gmail-styleunderline"/>
          <w:rFonts w:cstheme="majorHAnsi"/>
          <w:color w:val="222222"/>
          <w:sz w:val="16"/>
        </w:rPr>
        <w:t xml:space="preserve"> students are </w:t>
      </w:r>
      <w:r w:rsidRPr="0035034B">
        <w:rPr>
          <w:rStyle w:val="Emphasis"/>
          <w:rFonts w:asciiTheme="majorHAnsi" w:hAnsiTheme="majorHAnsi" w:cstheme="majorHAnsi"/>
          <w:highlight w:val="green"/>
        </w:rPr>
        <w:t>not compelled</w:t>
      </w:r>
      <w:r w:rsidRPr="0035034B">
        <w:rPr>
          <w:rStyle w:val="StyleUnderline"/>
          <w:rFonts w:cstheme="majorHAnsi"/>
          <w:highlight w:val="green"/>
        </w:rPr>
        <w:t xml:space="preserve"> to take</w:t>
      </w:r>
      <w:r w:rsidRPr="0035034B">
        <w:rPr>
          <w:rFonts w:cstheme="majorHAnsi"/>
          <w:color w:val="222222"/>
          <w:sz w:val="16"/>
          <w:szCs w:val="16"/>
        </w:rPr>
        <w:t> direct </w:t>
      </w:r>
      <w:r w:rsidRPr="0035034B">
        <w:rPr>
          <w:rStyle w:val="StyleUnderline"/>
          <w:rFonts w:cstheme="majorHAnsi"/>
          <w:highlight w:val="green"/>
        </w:rPr>
        <w:t xml:space="preserve">action, research </w:t>
      </w:r>
      <w:r w:rsidRPr="0035034B">
        <w:rPr>
          <w:rStyle w:val="Emphasis"/>
          <w:rFonts w:asciiTheme="majorHAnsi" w:hAnsiTheme="majorHAnsi" w:cstheme="majorHAnsi"/>
        </w:rPr>
        <w:t xml:space="preserve">still </w:t>
      </w:r>
      <w:r w:rsidRPr="0035034B">
        <w:rPr>
          <w:rStyle w:val="Emphasis"/>
          <w:rFonts w:asciiTheme="majorHAnsi" w:hAnsiTheme="majorHAnsi" w:cstheme="majorHAnsi"/>
          <w:highlight w:val="green"/>
        </w:rPr>
        <w:t>changes</w:t>
      </w:r>
      <w:r w:rsidRPr="0035034B">
        <w:rPr>
          <w:rStyle w:val="StyleUnderline"/>
          <w:rFonts w:cstheme="majorHAnsi"/>
          <w:highlight w:val="green"/>
        </w:rPr>
        <w:t xml:space="preserve"> opinions</w:t>
      </w:r>
      <w:r w:rsidRPr="0035034B">
        <w:rPr>
          <w:rFonts w:cstheme="majorHAnsi"/>
          <w:color w:val="222222"/>
          <w:sz w:val="16"/>
          <w:szCs w:val="16"/>
        </w:rPr>
        <w:t> and attitudes.</w:t>
      </w:r>
    </w:p>
    <w:p w14:paraId="6DE3CB1D" w14:textId="77777777" w:rsidR="00031D7A" w:rsidRPr="0035034B" w:rsidRDefault="00031D7A" w:rsidP="00031D7A">
      <w:pPr>
        <w:shd w:val="clear" w:color="auto" w:fill="FFFFFF"/>
        <w:spacing w:line="235" w:lineRule="atLeast"/>
        <w:rPr>
          <w:rStyle w:val="m5577519854659992616gmail-styleunderline"/>
          <w:rFonts w:cstheme="majorHAnsi"/>
          <w:color w:val="222222"/>
          <w:sz w:val="16"/>
        </w:rPr>
      </w:pPr>
      <w:r w:rsidRPr="0035034B">
        <w:rPr>
          <w:rStyle w:val="m5577519854659992616gmail-styleunderline"/>
          <w:rFonts w:cstheme="majorHAnsi"/>
          <w:color w:val="222222"/>
          <w:sz w:val="16"/>
        </w:rPr>
        <w:t>Research</w:t>
      </w:r>
      <w:r w:rsidRPr="0035034B">
        <w:rPr>
          <w:rFonts w:cstheme="majorHAnsi"/>
          <w:color w:val="222222"/>
          <w:sz w:val="16"/>
          <w:szCs w:val="16"/>
        </w:rPr>
        <w:t> often </w:t>
      </w:r>
      <w:r w:rsidRPr="0035034B">
        <w:rPr>
          <w:rStyle w:val="m5577519854659992616gmail-styleunderline"/>
          <w:rFonts w:cstheme="majorHAnsi"/>
          <w:color w:val="222222"/>
          <w:sz w:val="16"/>
        </w:rPr>
        <w:t xml:space="preserve">compels students to </w:t>
      </w:r>
      <w:proofErr w:type="gramStart"/>
      <w:r w:rsidRPr="0035034B">
        <w:rPr>
          <w:rStyle w:val="m5577519854659992616gmail-styleunderline"/>
          <w:rFonts w:cstheme="majorHAnsi"/>
          <w:color w:val="222222"/>
          <w:sz w:val="16"/>
        </w:rPr>
        <w:t>take action</w:t>
      </w:r>
      <w:proofErr w:type="gramEnd"/>
      <w:r w:rsidRPr="0035034B">
        <w:rPr>
          <w:rFonts w:cstheme="majorHAnsi"/>
          <w:color w:val="222222"/>
          <w:sz w:val="16"/>
          <w:szCs w:val="16"/>
        </w:rPr>
        <w:t> in the social arena. </w:t>
      </w:r>
      <w:r w:rsidRPr="0035034B">
        <w:rPr>
          <w:rStyle w:val="underline"/>
        </w:rPr>
        <w:t xml:space="preserve">Debate </w:t>
      </w:r>
      <w:r w:rsidRPr="0035034B">
        <w:rPr>
          <w:rStyle w:val="underline"/>
          <w:highlight w:val="green"/>
        </w:rPr>
        <w:t>topics</w:t>
      </w:r>
      <w:r w:rsidRPr="0035034B">
        <w:rPr>
          <w:rStyle w:val="underline"/>
        </w:rPr>
        <w:t xml:space="preserve"> guide students in a direction that allows them to explore what is going on in the world.</w:t>
      </w:r>
      <w:r w:rsidRPr="0035034B">
        <w:rPr>
          <w:rFonts w:cstheme="majorHAnsi"/>
          <w:color w:val="222222"/>
          <w:sz w:val="16"/>
          <w:szCs w:val="16"/>
        </w:rPr>
        <w:t xml:space="preserve"> Last year </w:t>
      </w:r>
      <w:r w:rsidRPr="0035034B">
        <w:rPr>
          <w:rStyle w:val="StyleUnderline"/>
          <w:rFonts w:cstheme="majorHAnsi"/>
        </w:rPr>
        <w:t>the</w:t>
      </w:r>
      <w:r w:rsidRPr="0035034B">
        <w:rPr>
          <w:rFonts w:cstheme="majorHAnsi"/>
          <w:color w:val="222222"/>
          <w:sz w:val="16"/>
          <w:szCs w:val="16"/>
        </w:rPr>
        <w:t> college </w:t>
      </w:r>
      <w:r w:rsidRPr="0035034B">
        <w:rPr>
          <w:rStyle w:val="m5577519854659992616gmail-styleunderline"/>
          <w:rFonts w:cstheme="majorHAnsi"/>
          <w:color w:val="222222"/>
          <w:sz w:val="16"/>
        </w:rPr>
        <w:t>policy debate </w:t>
      </w:r>
      <w:r w:rsidRPr="0035034B">
        <w:rPr>
          <w:rStyle w:val="StyleUnderline"/>
          <w:rFonts w:cstheme="majorHAnsi"/>
        </w:rPr>
        <w:t>topic</w:t>
      </w:r>
      <w:r w:rsidRPr="0035034B">
        <w:rPr>
          <w:rStyle w:val="m5577519854659992616gmail-styleunderline"/>
          <w:rFonts w:cstheme="majorHAnsi"/>
          <w:color w:val="222222"/>
          <w:sz w:val="16"/>
        </w:rPr>
        <w:t xml:space="preserve"> was, </w:t>
      </w:r>
    </w:p>
    <w:p w14:paraId="56F3FB0A" w14:textId="77777777" w:rsidR="00031D7A" w:rsidRPr="0035034B" w:rsidRDefault="00031D7A" w:rsidP="00031D7A">
      <w:pPr>
        <w:shd w:val="clear" w:color="auto" w:fill="FFFFFF"/>
        <w:spacing w:line="235" w:lineRule="atLeast"/>
        <w:rPr>
          <w:rFonts w:cstheme="majorHAnsi"/>
          <w:color w:val="222222"/>
          <w:sz w:val="14"/>
          <w:szCs w:val="16"/>
        </w:rPr>
      </w:pPr>
      <w:r w:rsidRPr="0035034B">
        <w:rPr>
          <w:rStyle w:val="m5577519854659992616gmail-styleunderline"/>
          <w:rFonts w:cstheme="majorHAnsi"/>
          <w:color w:val="222222"/>
          <w:sz w:val="16"/>
        </w:rPr>
        <w:t>Resolved</w:t>
      </w:r>
      <w:r w:rsidRPr="0035034B">
        <w:rPr>
          <w:rFonts w:cstheme="majorHAnsi"/>
          <w:color w:val="222222"/>
          <w:sz w:val="16"/>
          <w:szCs w:val="16"/>
        </w:rPr>
        <w:t>: That </w:t>
      </w:r>
      <w:r w:rsidRPr="0035034B">
        <w:rPr>
          <w:rStyle w:val="m5577519854659992616gmail-styleunderline"/>
          <w:rFonts w:cstheme="majorHAnsi"/>
          <w:color w:val="222222"/>
          <w:sz w:val="16"/>
        </w:rPr>
        <w:t xml:space="preserve">the </w:t>
      </w:r>
      <w:r w:rsidRPr="0035034B">
        <w:rPr>
          <w:rStyle w:val="Emphasis"/>
          <w:rFonts w:asciiTheme="majorHAnsi" w:hAnsiTheme="majorHAnsi" w:cstheme="majorHAnsi"/>
        </w:rPr>
        <w:t>U</w:t>
      </w:r>
      <w:r w:rsidRPr="0035034B">
        <w:rPr>
          <w:rFonts w:cstheme="majorHAnsi"/>
          <w:color w:val="222222"/>
          <w:sz w:val="16"/>
          <w:szCs w:val="16"/>
        </w:rPr>
        <w:t>nited </w:t>
      </w:r>
      <w:r w:rsidRPr="0035034B">
        <w:rPr>
          <w:rStyle w:val="Emphasis"/>
          <w:rFonts w:asciiTheme="majorHAnsi" w:hAnsiTheme="majorHAnsi" w:cstheme="majorHAnsi"/>
        </w:rPr>
        <w:t>S</w:t>
      </w:r>
      <w:r w:rsidRPr="0035034B">
        <w:rPr>
          <w:rFonts w:cstheme="majorHAnsi"/>
          <w:color w:val="222222"/>
          <w:sz w:val="16"/>
          <w:szCs w:val="16"/>
        </w:rPr>
        <w:t>tates </w:t>
      </w:r>
      <w:r w:rsidRPr="0035034B">
        <w:rPr>
          <w:rStyle w:val="Emphasis"/>
          <w:rFonts w:asciiTheme="majorHAnsi" w:hAnsiTheme="majorHAnsi" w:cstheme="majorHAnsi"/>
        </w:rPr>
        <w:t>F</w:t>
      </w:r>
      <w:r w:rsidRPr="0035034B">
        <w:rPr>
          <w:rFonts w:cstheme="majorHAnsi"/>
          <w:color w:val="222222"/>
          <w:sz w:val="16"/>
          <w:szCs w:val="16"/>
        </w:rPr>
        <w:t>ederal </w:t>
      </w:r>
      <w:r w:rsidRPr="0035034B">
        <w:rPr>
          <w:rStyle w:val="Emphasis"/>
          <w:rFonts w:asciiTheme="majorHAnsi" w:hAnsiTheme="majorHAnsi" w:cstheme="majorHAnsi"/>
        </w:rPr>
        <w:t>G</w:t>
      </w:r>
      <w:r w:rsidRPr="0035034B">
        <w:rPr>
          <w:rFonts w:cstheme="majorHAnsi"/>
          <w:color w:val="222222"/>
          <w:sz w:val="16"/>
          <w:szCs w:val="16"/>
        </w:rPr>
        <w:t>overnment </w:t>
      </w:r>
      <w:r w:rsidRPr="0035034B">
        <w:rPr>
          <w:rStyle w:val="StyleUnderline"/>
          <w:rFonts w:cstheme="majorHAnsi"/>
        </w:rPr>
        <w:t>should</w:t>
      </w:r>
      <w:r w:rsidRPr="0035034B">
        <w:rPr>
          <w:rStyle w:val="m5577519854659992616gmail-styleunderline"/>
          <w:rFonts w:cstheme="majorHAnsi"/>
          <w:color w:val="222222"/>
          <w:sz w:val="16"/>
        </w:rPr>
        <w:t xml:space="preserve"> adopt a policy of constructive engagement, including the</w:t>
      </w:r>
      <w:r w:rsidRPr="0035034B">
        <w:rPr>
          <w:rFonts w:cstheme="majorHAnsi"/>
          <w:color w:val="222222"/>
          <w:sz w:val="16"/>
          <w:szCs w:val="16"/>
        </w:rPr>
        <w:t> immediate </w:t>
      </w:r>
      <w:r w:rsidRPr="0035034B">
        <w:rPr>
          <w:rStyle w:val="m5577519854659992616gmail-styleunderline"/>
          <w:rFonts w:cstheme="majorHAnsi"/>
          <w:color w:val="222222"/>
          <w:sz w:val="16"/>
        </w:rPr>
        <w:t>removal of</w:t>
      </w:r>
      <w:r w:rsidRPr="0035034B">
        <w:rPr>
          <w:rFonts w:cstheme="majorHAnsi"/>
          <w:color w:val="222222"/>
          <w:sz w:val="16"/>
          <w:szCs w:val="16"/>
        </w:rPr>
        <w:t> all or </w:t>
      </w:r>
      <w:r w:rsidRPr="0035034B">
        <w:rPr>
          <w:rStyle w:val="m5577519854659992616gmail-styleunderline"/>
          <w:rFonts w:cstheme="majorHAnsi"/>
          <w:color w:val="222222"/>
          <w:sz w:val="16"/>
        </w:rPr>
        <w:t>nearly all economic sanctions, with the government(s) of one or more</w:t>
      </w:r>
      <w:r w:rsidRPr="0035034B">
        <w:rPr>
          <w:rFonts w:cstheme="majorHAnsi"/>
          <w:color w:val="222222"/>
          <w:sz w:val="16"/>
          <w:szCs w:val="16"/>
        </w:rPr>
        <w:t> of the following nation-states:</w:t>
      </w:r>
      <w:r w:rsidRPr="0035034B">
        <w:rPr>
          <w:rStyle w:val="m5577519854659992616gmail-styleunderline"/>
          <w:rFonts w:cstheme="majorHAnsi"/>
          <w:color w:val="222222"/>
          <w:sz w:val="16"/>
        </w:rPr>
        <w:t xml:space="preserve"> Cuba, Iran, Iraq, Syria, North Korea</w:t>
      </w:r>
      <w:r w:rsidRPr="0035034B">
        <w:rPr>
          <w:rFonts w:cstheme="majorHAnsi"/>
          <w:color w:val="222222"/>
          <w:sz w:val="16"/>
          <w:szCs w:val="16"/>
        </w:rPr>
        <w:t>. </w:t>
      </w:r>
    </w:p>
    <w:p w14:paraId="68F290DD" w14:textId="77777777" w:rsidR="00031D7A" w:rsidRPr="0035034B" w:rsidRDefault="00031D7A" w:rsidP="00031D7A">
      <w:pPr>
        <w:shd w:val="clear" w:color="auto" w:fill="FFFFFF"/>
        <w:spacing w:line="235" w:lineRule="atLeast"/>
        <w:rPr>
          <w:rFonts w:cstheme="majorHAnsi"/>
          <w:color w:val="222222"/>
          <w:sz w:val="16"/>
          <w:szCs w:val="16"/>
        </w:rPr>
      </w:pPr>
      <w:r w:rsidRPr="0035034B">
        <w:rPr>
          <w:rStyle w:val="m5577519854659992616gmail-styleunderline"/>
          <w:rFonts w:cstheme="majorHAnsi"/>
          <w:color w:val="222222"/>
          <w:sz w:val="16"/>
        </w:rPr>
        <w:t>This topic </w:t>
      </w:r>
      <w:r w:rsidRPr="0035034B">
        <w:rPr>
          <w:rStyle w:val="StyleUnderline"/>
          <w:rFonts w:cstheme="majorHAnsi"/>
          <w:highlight w:val="green"/>
        </w:rPr>
        <w:t>spurred</w:t>
      </w:r>
      <w:r w:rsidRPr="0035034B">
        <w:rPr>
          <w:rStyle w:val="m5577519854659992616gmail-styleunderline"/>
          <w:rFonts w:cstheme="majorHAnsi"/>
          <w:color w:val="222222"/>
          <w:sz w:val="16"/>
        </w:rPr>
        <w:t> </w:t>
      </w:r>
      <w:r w:rsidRPr="0035034B">
        <w:rPr>
          <w:rFonts w:cstheme="majorHAnsi"/>
          <w:color w:val="222222"/>
          <w:sz w:val="16"/>
          <w:szCs w:val="16"/>
        </w:rPr>
        <w:t>quite a bit of </w:t>
      </w:r>
      <w:r w:rsidRPr="0035034B">
        <w:rPr>
          <w:rStyle w:val="StyleUnderline"/>
          <w:rFonts w:cstheme="majorHAnsi"/>
          <w:highlight w:val="green"/>
        </w:rPr>
        <w:t>activism</w:t>
      </w:r>
      <w:r w:rsidRPr="0035034B">
        <w:rPr>
          <w:rFonts w:cstheme="majorHAnsi"/>
          <w:color w:val="222222"/>
          <w:sz w:val="16"/>
          <w:szCs w:val="16"/>
        </w:rPr>
        <w:t> on the college debate circuit. Many </w:t>
      </w:r>
      <w:r w:rsidRPr="0035034B">
        <w:rPr>
          <w:rStyle w:val="m5577519854659992616gmail-styleunderline"/>
          <w:rFonts w:cstheme="majorHAnsi"/>
          <w:color w:val="222222"/>
          <w:sz w:val="16"/>
        </w:rPr>
        <w:t>students become actively involved in protesting</w:t>
      </w:r>
      <w:r w:rsidRPr="0035034B">
        <w:rPr>
          <w:rFonts w:cstheme="majorHAnsi"/>
          <w:color w:val="222222"/>
          <w:sz w:val="16"/>
          <w:szCs w:val="16"/>
        </w:rPr>
        <w:t> for </w:t>
      </w:r>
      <w:r w:rsidRPr="0035034B">
        <w:rPr>
          <w:rStyle w:val="m5577519854659992616gmail-styleunderline"/>
          <w:rFonts w:cstheme="majorHAnsi"/>
          <w:color w:val="222222"/>
          <w:sz w:val="16"/>
        </w:rPr>
        <w:t>the removal of sanctions</w:t>
      </w:r>
      <w:r w:rsidRPr="0035034B">
        <w:rPr>
          <w:rFonts w:cstheme="majorHAnsi"/>
          <w:color w:val="222222"/>
          <w:sz w:val="16"/>
          <w:szCs w:val="16"/>
        </w:rPr>
        <w:t> from at least one of the topic countries. </w:t>
      </w:r>
      <w:r w:rsidRPr="0035034B">
        <w:rPr>
          <w:rStyle w:val="m5577519854659992616gmail-styleunderline"/>
          <w:rFonts w:cstheme="majorHAnsi"/>
          <w:color w:val="222222"/>
          <w:sz w:val="16"/>
        </w:rPr>
        <w:t xml:space="preserve">The </w:t>
      </w:r>
      <w:r w:rsidRPr="0035034B">
        <w:rPr>
          <w:rStyle w:val="StyleUnderline"/>
          <w:rFonts w:cstheme="majorHAnsi"/>
          <w:highlight w:val="green"/>
        </w:rPr>
        <w:t>college</w:t>
      </w:r>
      <w:r w:rsidRPr="0035034B">
        <w:rPr>
          <w:rStyle w:val="m5577519854659992616gmail-styleunderline"/>
          <w:rFonts w:cstheme="majorHAnsi"/>
          <w:color w:val="222222"/>
          <w:sz w:val="16"/>
        </w:rPr>
        <w:t xml:space="preserve"> </w:t>
      </w:r>
      <w:proofErr w:type="spellStart"/>
      <w:r w:rsidRPr="0035034B">
        <w:rPr>
          <w:rStyle w:val="m5577519854659992616gmail-styleunderline"/>
          <w:rFonts w:cstheme="majorHAnsi"/>
          <w:color w:val="222222"/>
          <w:sz w:val="16"/>
        </w:rPr>
        <w:t>listserve</w:t>
      </w:r>
      <w:proofErr w:type="spellEnd"/>
      <w:r w:rsidRPr="0035034B">
        <w:rPr>
          <w:rStyle w:val="m5577519854659992616gmail-styleunderline"/>
          <w:rFonts w:cstheme="majorHAnsi"/>
          <w:color w:val="222222"/>
          <w:sz w:val="16"/>
        </w:rPr>
        <w:t xml:space="preserve"> </w:t>
      </w:r>
      <w:r w:rsidRPr="0035034B">
        <w:rPr>
          <w:rStyle w:val="StyleUnderline"/>
          <w:rFonts w:cstheme="majorHAnsi"/>
        </w:rPr>
        <w:t xml:space="preserve">was </w:t>
      </w:r>
      <w:r w:rsidRPr="0035034B">
        <w:rPr>
          <w:rStyle w:val="StyleUnderline"/>
          <w:rFonts w:cstheme="majorHAnsi"/>
          <w:highlight w:val="green"/>
        </w:rPr>
        <w:t xml:space="preserve">used to </w:t>
      </w:r>
      <w:r w:rsidRPr="0035034B">
        <w:rPr>
          <w:rStyle w:val="Emphasis"/>
          <w:rFonts w:asciiTheme="majorHAnsi" w:hAnsiTheme="majorHAnsi" w:cstheme="majorHAnsi"/>
          <w:highlight w:val="green"/>
        </w:rPr>
        <w:t>rally people</w:t>
      </w:r>
      <w:r w:rsidRPr="0035034B">
        <w:rPr>
          <w:rStyle w:val="StyleUnderline"/>
          <w:rFonts w:cstheme="majorHAnsi"/>
          <w:highlight w:val="green"/>
        </w:rPr>
        <w:t xml:space="preserve"> in support of</w:t>
      </w:r>
      <w:r w:rsidRPr="0035034B">
        <w:rPr>
          <w:rFonts w:cstheme="majorHAnsi"/>
          <w:b/>
          <w:bCs/>
          <w:color w:val="222222"/>
          <w:sz w:val="16"/>
          <w:szCs w:val="16"/>
        </w:rPr>
        <w:t> </w:t>
      </w:r>
      <w:r w:rsidRPr="0035034B">
        <w:rPr>
          <w:rFonts w:cstheme="majorHAnsi"/>
          <w:color w:val="222222"/>
          <w:sz w:val="16"/>
          <w:szCs w:val="16"/>
        </w:rPr>
        <w:t xml:space="preserve">various </w:t>
      </w:r>
      <w:r w:rsidRPr="0035034B">
        <w:rPr>
          <w:rStyle w:val="StyleUnderline"/>
          <w:highlight w:val="green"/>
        </w:rPr>
        <w:t>movements</w:t>
      </w:r>
      <w:r w:rsidRPr="0035034B">
        <w:rPr>
          <w:rStyle w:val="StyleUnderline"/>
        </w:rPr>
        <w:t xml:space="preserve"> to remove sanctions on both Iraq and Cuba.</w:t>
      </w:r>
      <w:r w:rsidRPr="0035034B">
        <w:rPr>
          <w:rFonts w:cstheme="majorHAnsi"/>
          <w:color w:val="222222"/>
          <w:sz w:val="16"/>
          <w:szCs w:val="16"/>
        </w:rPr>
        <w:t xml:space="preserve"> These messages were posted after the research on the topic began. While this topic did not lend itself to activism beyond rallying the government, </w:t>
      </w:r>
      <w:r w:rsidRPr="0035034B">
        <w:rPr>
          <w:rStyle w:val="m5577519854659992616gmail-styleunderline"/>
          <w:rFonts w:cstheme="majorHAnsi"/>
          <w:color w:val="222222"/>
          <w:sz w:val="16"/>
        </w:rPr>
        <w:t>other topics</w:t>
      </w:r>
      <w:r w:rsidRPr="0035034B">
        <w:rPr>
          <w:rFonts w:cstheme="majorHAnsi"/>
          <w:color w:val="222222"/>
          <w:sz w:val="16"/>
          <w:szCs w:val="16"/>
        </w:rPr>
        <w:t> have </w:t>
      </w:r>
      <w:r w:rsidRPr="0035034B">
        <w:rPr>
          <w:rStyle w:val="m5577519854659992616gmail-styleunderline"/>
          <w:rFonts w:cstheme="majorHAnsi"/>
          <w:color w:val="222222"/>
          <w:sz w:val="16"/>
        </w:rPr>
        <w:t>allowed students to take their beliefs</w:t>
      </w:r>
      <w:r w:rsidRPr="0035034B">
        <w:rPr>
          <w:rFonts w:cstheme="majorHAnsi"/>
          <w:color w:val="222222"/>
          <w:sz w:val="16"/>
          <w:szCs w:val="16"/>
        </w:rPr>
        <w:t> outside of the laboratory and </w:t>
      </w:r>
      <w:r w:rsidRPr="0035034B">
        <w:rPr>
          <w:rStyle w:val="m5577519854659992616gmail-styleunderline"/>
          <w:rFonts w:cstheme="majorHAnsi"/>
          <w:color w:val="222222"/>
          <w:sz w:val="16"/>
        </w:rPr>
        <w:t>into action</w:t>
      </w:r>
      <w:r w:rsidRPr="0035034B">
        <w:rPr>
          <w:rFonts w:cstheme="majorHAnsi"/>
          <w:color w:val="222222"/>
          <w:sz w:val="16"/>
          <w:szCs w:val="16"/>
        </w:rPr>
        <w:t>.</w:t>
      </w:r>
    </w:p>
    <w:p w14:paraId="3CAC4D25" w14:textId="77777777" w:rsidR="00031D7A" w:rsidRPr="0035034B" w:rsidRDefault="00031D7A" w:rsidP="00031D7A">
      <w:pPr>
        <w:rPr>
          <w:rFonts w:cstheme="majorHAnsi"/>
          <w:sz w:val="16"/>
          <w:szCs w:val="16"/>
        </w:rPr>
      </w:pPr>
      <w:r w:rsidRPr="0035034B">
        <w:rPr>
          <w:rFonts w:cstheme="maj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35034B">
        <w:rPr>
          <w:rFonts w:cstheme="majorHAnsi"/>
          <w:sz w:val="16"/>
          <w:szCs w:val="16"/>
        </w:rPr>
        <w:t>six week</w:t>
      </w:r>
      <w:proofErr w:type="gramEnd"/>
      <w:r w:rsidRPr="0035034B">
        <w:rPr>
          <w:rFonts w:cstheme="maj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35034B">
        <w:rPr>
          <w:rFonts w:cstheme="majorHAnsi"/>
          <w:sz w:val="16"/>
          <w:szCs w:val="16"/>
        </w:rPr>
        <w:t>language, but</w:t>
      </w:r>
      <w:proofErr w:type="gramEnd"/>
      <w:r w:rsidRPr="0035034B">
        <w:rPr>
          <w:rFonts w:cstheme="maj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39185CA2" w14:textId="77777777" w:rsidR="00031D7A" w:rsidRPr="0035034B" w:rsidRDefault="00031D7A" w:rsidP="00031D7A">
      <w:pPr>
        <w:rPr>
          <w:rFonts w:cstheme="majorHAnsi"/>
          <w:sz w:val="16"/>
          <w:szCs w:val="16"/>
        </w:rPr>
      </w:pPr>
      <w:r w:rsidRPr="0035034B">
        <w:rPr>
          <w:rFonts w:cstheme="majorHAns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35034B">
        <w:rPr>
          <w:rFonts w:cstheme="majorHAnsi"/>
          <w:sz w:val="16"/>
          <w:szCs w:val="16"/>
        </w:rPr>
        <w:t>in order to</w:t>
      </w:r>
      <w:proofErr w:type="gramEnd"/>
      <w:r w:rsidRPr="0035034B">
        <w:rPr>
          <w:rFonts w:cstheme="majorHAnsi"/>
          <w:sz w:val="16"/>
          <w:szCs w:val="16"/>
        </w:rPr>
        <w:t xml:space="preserve"> understand if and why researching for the competitive activity of debate generates more interest than research for other purposes such as classroom projects.</w:t>
      </w:r>
    </w:p>
    <w:p w14:paraId="76A684AC" w14:textId="77777777" w:rsidR="00031D7A" w:rsidRPr="0035034B" w:rsidRDefault="00031D7A" w:rsidP="00031D7A">
      <w:pPr>
        <w:rPr>
          <w:rFonts w:cstheme="majorHAnsi"/>
          <w:sz w:val="16"/>
          <w:szCs w:val="16"/>
        </w:rPr>
      </w:pPr>
      <w:r w:rsidRPr="0035034B">
        <w:rPr>
          <w:rFonts w:cstheme="maj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35034B">
        <w:rPr>
          <w:rFonts w:cstheme="majorHAnsi"/>
          <w:sz w:val="16"/>
          <w:szCs w:val="16"/>
        </w:rPr>
        <w:t>understanding(</w:t>
      </w:r>
      <w:proofErr w:type="spellStart"/>
      <w:proofErr w:type="gramEnd"/>
      <w:r w:rsidRPr="0035034B">
        <w:rPr>
          <w:rFonts w:cstheme="majorHAnsi"/>
          <w:sz w:val="16"/>
          <w:szCs w:val="16"/>
        </w:rPr>
        <w:t>Venette</w:t>
      </w:r>
      <w:proofErr w:type="spellEnd"/>
      <w:r w:rsidRPr="0035034B">
        <w:rPr>
          <w:rFonts w:cstheme="majorHAnsi"/>
          <w:sz w:val="16"/>
          <w:szCs w:val="16"/>
        </w:rPr>
        <w:t>, 1998). As the NPDA website explains, "the reader is encouraged to be well-read in current events, as well as history, philosophy, etc. Remember: the realm of knowledge is that of a 'well-read college student'" (NPDA Homepage,</w:t>
      </w:r>
      <w:hyperlink r:id="rId7" w:tgtFrame="_blank" w:history="1">
        <w:r w:rsidRPr="0035034B">
          <w:rPr>
            <w:rStyle w:val="Hyperlink"/>
            <w:rFonts w:cstheme="majorHAnsi"/>
            <w:sz w:val="16"/>
            <w:szCs w:val="16"/>
          </w:rPr>
          <w:t>http://www.bethel.edu/Majors/Communication/npda/faq2.html</w:t>
        </w:r>
      </w:hyperlink>
      <w:r w:rsidRPr="0035034B">
        <w:rPr>
          <w:rFonts w:cstheme="maj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35034B">
        <w:rPr>
          <w:rFonts w:cstheme="majorHAnsi"/>
          <w:sz w:val="16"/>
          <w:szCs w:val="16"/>
        </w:rPr>
        <w:t>in order to</w:t>
      </w:r>
      <w:proofErr w:type="gramEnd"/>
      <w:r w:rsidRPr="0035034B">
        <w:rPr>
          <w:rFonts w:cstheme="majorHAnsi"/>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6D3CA1CF" w14:textId="77777777" w:rsidR="00031D7A" w:rsidRPr="0035034B" w:rsidRDefault="00031D7A" w:rsidP="00031D7A">
      <w:pPr>
        <w:rPr>
          <w:rFonts w:cstheme="majorHAnsi"/>
          <w:b/>
          <w:u w:val="single"/>
        </w:rPr>
      </w:pPr>
      <w:r w:rsidRPr="0035034B">
        <w:rPr>
          <w:rFonts w:cstheme="majorHAnsi"/>
          <w:sz w:val="16"/>
        </w:rPr>
        <w:t>Not all debate research appears to generate personal advocacy and challenge peoples' assumptions. Debaters must switch sides, so they must inevitably debate against various cases. While this may seem to be inconsistent with advocacy, </w:t>
      </w:r>
      <w:r w:rsidRPr="0035034B">
        <w:rPr>
          <w:rStyle w:val="Emphasis"/>
          <w:rFonts w:asciiTheme="majorHAnsi" w:hAnsiTheme="majorHAnsi" w:cstheme="majorHAnsi"/>
        </w:rPr>
        <w:t>supporting and researching</w:t>
      </w:r>
      <w:r w:rsidRPr="0035034B">
        <w:rPr>
          <w:rStyle w:val="StyleUnderline"/>
          <w:rFonts w:cstheme="majorHAnsi"/>
        </w:rPr>
        <w:t> both sides of</w:t>
      </w:r>
      <w:r w:rsidRPr="0035034B">
        <w:rPr>
          <w:rFonts w:cstheme="majorHAnsi"/>
          <w:sz w:val="16"/>
        </w:rPr>
        <w:t xml:space="preserve"> an </w:t>
      </w:r>
      <w:r w:rsidRPr="0035034B">
        <w:rPr>
          <w:rStyle w:val="StyleUnderline"/>
          <w:rFonts w:cstheme="majorHAnsi"/>
        </w:rPr>
        <w:t>argument</w:t>
      </w:r>
      <w:r w:rsidRPr="0035034B">
        <w:rPr>
          <w:rFonts w:cstheme="majorHAnsi"/>
          <w:sz w:val="16"/>
        </w:rPr>
        <w:t> </w:t>
      </w:r>
      <w:proofErr w:type="gramStart"/>
      <w:r w:rsidRPr="0035034B">
        <w:rPr>
          <w:rFonts w:cstheme="majorHAnsi"/>
          <w:sz w:val="16"/>
        </w:rPr>
        <w:t xml:space="preserve">actually </w:t>
      </w:r>
      <w:r w:rsidRPr="0035034B">
        <w:rPr>
          <w:rStyle w:val="StyleUnderline"/>
          <w:rFonts w:cstheme="majorHAnsi"/>
        </w:rPr>
        <w:t>created</w:t>
      </w:r>
      <w:proofErr w:type="gramEnd"/>
      <w:r w:rsidRPr="0035034B">
        <w:rPr>
          <w:rStyle w:val="StyleUnderline"/>
          <w:rFonts w:cstheme="majorHAnsi"/>
        </w:rPr>
        <w:t> </w:t>
      </w:r>
      <w:r w:rsidRPr="0035034B">
        <w:rPr>
          <w:rStyle w:val="Emphasis"/>
          <w:rFonts w:asciiTheme="majorHAnsi" w:hAnsiTheme="majorHAnsi" w:cstheme="majorHAnsi"/>
        </w:rPr>
        <w:t>stronger advocates</w:t>
      </w:r>
      <w:r w:rsidRPr="0035034B">
        <w:rPr>
          <w:rFonts w:cstheme="majorHAnsi"/>
          <w:sz w:val="16"/>
        </w:rPr>
        <w:t xml:space="preserve">. Not only did </w:t>
      </w:r>
      <w:r w:rsidRPr="0035034B">
        <w:rPr>
          <w:rStyle w:val="StyleUnderline"/>
          <w:rFonts w:cstheme="majorHAnsi"/>
          <w:highlight w:val="green"/>
        </w:rPr>
        <w:t>debaters learn both sides</w:t>
      </w:r>
      <w:r w:rsidRPr="0035034B">
        <w:rPr>
          <w:rFonts w:cstheme="majorHAnsi"/>
          <w:sz w:val="16"/>
        </w:rPr>
        <w:t> of an argument, </w:t>
      </w:r>
      <w:r w:rsidRPr="0035034B">
        <w:rPr>
          <w:rStyle w:val="StyleUnderline"/>
          <w:rFonts w:cstheme="majorHAnsi"/>
          <w:highlight w:val="green"/>
        </w:rPr>
        <w:t>so</w:t>
      </w:r>
      <w:r w:rsidRPr="0035034B">
        <w:rPr>
          <w:rFonts w:cstheme="majorHAnsi"/>
          <w:sz w:val="16"/>
        </w:rPr>
        <w:t> that </w:t>
      </w:r>
      <w:r w:rsidRPr="0035034B">
        <w:rPr>
          <w:rStyle w:val="StyleUnderline"/>
          <w:rFonts w:cstheme="majorHAnsi"/>
          <w:highlight w:val="green"/>
        </w:rPr>
        <w:t xml:space="preserve">they could </w:t>
      </w:r>
      <w:r w:rsidRPr="0035034B">
        <w:rPr>
          <w:rStyle w:val="Emphasis"/>
          <w:rFonts w:asciiTheme="majorHAnsi" w:hAnsiTheme="majorHAnsi" w:cstheme="majorHAnsi"/>
          <w:highlight w:val="green"/>
        </w:rPr>
        <w:t>defend</w:t>
      </w:r>
      <w:r w:rsidRPr="0035034B">
        <w:rPr>
          <w:rStyle w:val="StyleUnderline"/>
          <w:rFonts w:cstheme="majorHAnsi"/>
          <w:highlight w:val="green"/>
        </w:rPr>
        <w:t xml:space="preserve"> their positions </w:t>
      </w:r>
      <w:r w:rsidRPr="0035034B">
        <w:rPr>
          <w:rStyle w:val="Emphasis"/>
          <w:rFonts w:asciiTheme="majorHAnsi" w:hAnsiTheme="majorHAnsi" w:cstheme="majorHAnsi"/>
          <w:highlight w:val="green"/>
        </w:rPr>
        <w:t>against attack</w:t>
      </w:r>
      <w:r w:rsidRPr="0035034B">
        <w:rPr>
          <w:rFonts w:cstheme="majorHAnsi"/>
          <w:sz w:val="16"/>
        </w:rPr>
        <w:t>, they also learned the nuances of each position. </w:t>
      </w:r>
      <w:r w:rsidRPr="0035034B">
        <w:rPr>
          <w:rStyle w:val="StyleUnderline"/>
          <w:rFonts w:cstheme="majorHAnsi"/>
          <w:highlight w:val="green"/>
        </w:rPr>
        <w:t>Learning</w:t>
      </w:r>
      <w:r w:rsidRPr="0035034B">
        <w:rPr>
          <w:rFonts w:cstheme="majorHAnsi"/>
          <w:sz w:val="16"/>
        </w:rPr>
        <w:t> and </w:t>
      </w:r>
      <w:r w:rsidRPr="0035034B">
        <w:rPr>
          <w:rStyle w:val="StyleUnderline"/>
          <w:rFonts w:cstheme="majorHAnsi"/>
        </w:rPr>
        <w:t xml:space="preserve">the </w:t>
      </w:r>
      <w:r w:rsidRPr="0035034B">
        <w:rPr>
          <w:rStyle w:val="Emphasis"/>
          <w:rFonts w:asciiTheme="majorHAnsi" w:hAnsiTheme="majorHAnsi" w:cstheme="majorHAnsi"/>
        </w:rPr>
        <w:t xml:space="preserve">intricate </w:t>
      </w:r>
      <w:r w:rsidRPr="0035034B">
        <w:rPr>
          <w:rStyle w:val="Emphasis"/>
          <w:rFonts w:asciiTheme="majorHAnsi" w:hAnsiTheme="majorHAnsi" w:cstheme="majorHAnsi"/>
          <w:highlight w:val="green"/>
        </w:rPr>
        <w:t>nature</w:t>
      </w:r>
      <w:r w:rsidRPr="0035034B">
        <w:rPr>
          <w:rStyle w:val="StyleUnderline"/>
          <w:rFonts w:cstheme="majorHAnsi"/>
          <w:highlight w:val="green"/>
        </w:rPr>
        <w:t xml:space="preserve"> of</w:t>
      </w:r>
      <w:r w:rsidRPr="0035034B">
        <w:rPr>
          <w:rFonts w:cstheme="majorHAnsi"/>
          <w:sz w:val="16"/>
        </w:rPr>
        <w:t> various </w:t>
      </w:r>
      <w:r w:rsidRPr="0035034B">
        <w:rPr>
          <w:rStyle w:val="Emphasis"/>
          <w:rFonts w:asciiTheme="majorHAnsi" w:hAnsiTheme="majorHAnsi" w:cstheme="majorHAnsi"/>
        </w:rPr>
        <w:t xml:space="preserve">policy </w:t>
      </w:r>
      <w:r w:rsidRPr="0035034B">
        <w:rPr>
          <w:rStyle w:val="Emphasis"/>
          <w:rFonts w:asciiTheme="majorHAnsi" w:hAnsiTheme="majorHAnsi" w:cstheme="majorHAnsi"/>
          <w:highlight w:val="green"/>
        </w:rPr>
        <w:t>proposals</w:t>
      </w:r>
      <w:r w:rsidRPr="0035034B">
        <w:rPr>
          <w:rStyle w:val="StyleUnderline"/>
          <w:rFonts w:cstheme="majorHAnsi"/>
          <w:highlight w:val="green"/>
        </w:rPr>
        <w:t> helps debaters</w:t>
      </w:r>
      <w:r w:rsidRPr="0035034B">
        <w:rPr>
          <w:rStyle w:val="StyleUnderline"/>
          <w:rFonts w:cstheme="majorHAnsi"/>
        </w:rPr>
        <w:t> to </w:t>
      </w:r>
      <w:r w:rsidRPr="0035034B">
        <w:rPr>
          <w:rStyle w:val="StyleUnderline"/>
          <w:rFonts w:cstheme="majorHAnsi"/>
          <w:highlight w:val="green"/>
        </w:rPr>
        <w:t xml:space="preserve">strengthen their </w:t>
      </w:r>
      <w:r w:rsidRPr="0035034B">
        <w:rPr>
          <w:rStyle w:val="Emphasis"/>
          <w:rFonts w:asciiTheme="majorHAnsi" w:hAnsiTheme="majorHAnsi" w:cstheme="majorHAnsi"/>
        </w:rPr>
        <w:t xml:space="preserve">own </w:t>
      </w:r>
      <w:r w:rsidRPr="0035034B">
        <w:rPr>
          <w:rStyle w:val="Emphasis"/>
          <w:rFonts w:asciiTheme="majorHAnsi" w:hAnsiTheme="majorHAnsi" w:cstheme="majorHAnsi"/>
          <w:highlight w:val="green"/>
        </w:rPr>
        <w:t>stance</w:t>
      </w:r>
      <w:r w:rsidRPr="0035034B">
        <w:rPr>
          <w:rStyle w:val="StyleUnderline"/>
          <w:rFonts w:cstheme="majorHAnsi"/>
        </w:rPr>
        <w:t> on issues</w:t>
      </w:r>
    </w:p>
    <w:p w14:paraId="4A186E9F"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 xml:space="preserve">4] Fairness is an impact – </w:t>
      </w:r>
    </w:p>
    <w:p w14:paraId="26589D4F"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 xml:space="preserve">A] Fairness is </w:t>
      </w:r>
      <w:r w:rsidRPr="0035034B">
        <w:rPr>
          <w:rFonts w:asciiTheme="majorHAnsi" w:hAnsiTheme="majorHAnsi" w:cstheme="majorHAnsi"/>
          <w:u w:val="single"/>
        </w:rPr>
        <w:t>good</w:t>
      </w:r>
      <w:r w:rsidRPr="0035034B">
        <w:rPr>
          <w:rFonts w:asciiTheme="majorHAnsi" w:hAnsiTheme="majorHAnsi" w:cstheme="majorHAnsi"/>
        </w:rPr>
        <w:t xml:space="preserve"> and </w:t>
      </w:r>
      <w:r w:rsidRPr="0035034B">
        <w:rPr>
          <w:rFonts w:asciiTheme="majorHAnsi" w:hAnsiTheme="majorHAnsi" w:cstheme="majorHAnsi"/>
          <w:u w:val="single"/>
        </w:rPr>
        <w:t>prior</w:t>
      </w:r>
      <w:r w:rsidRPr="0035034B">
        <w:rPr>
          <w:rFonts w:asciiTheme="majorHAnsi" w:hAnsiTheme="majorHAnsi" w:cstheme="majorHAnsi"/>
        </w:rPr>
        <w:t xml:space="preserve"> – debate’s a game that </w:t>
      </w:r>
      <w:r w:rsidRPr="0035034B">
        <w:rPr>
          <w:rFonts w:asciiTheme="majorHAnsi" w:hAnsiTheme="majorHAnsi" w:cstheme="majorHAnsi"/>
          <w:u w:val="single"/>
        </w:rPr>
        <w:t>requires</w:t>
      </w:r>
      <w:r w:rsidRPr="0035034B">
        <w:rPr>
          <w:rFonts w:asciiTheme="majorHAnsi" w:hAnsiTheme="majorHAnsi" w:cstheme="majorHAnsi"/>
        </w:rPr>
        <w:t xml:space="preserve"> effective competition and negation, which makes their offense </w:t>
      </w:r>
      <w:r w:rsidRPr="0035034B">
        <w:rPr>
          <w:rFonts w:asciiTheme="majorHAnsi" w:hAnsiTheme="majorHAnsi" w:cstheme="majorHAnsi"/>
          <w:u w:val="single"/>
        </w:rPr>
        <w:t>inevitable</w:t>
      </w:r>
      <w:r w:rsidRPr="0035034B">
        <w:rPr>
          <w:rFonts w:asciiTheme="majorHAnsi" w:hAnsiTheme="majorHAnsi" w:cstheme="majorHAnsi"/>
        </w:rPr>
        <w:t xml:space="preserve">, it internal link turns clash and engagement. </w:t>
      </w:r>
    </w:p>
    <w:p w14:paraId="3097A77B"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 xml:space="preserve">B] Cutting negs to </w:t>
      </w:r>
      <w:r w:rsidRPr="0035034B">
        <w:rPr>
          <w:rFonts w:asciiTheme="majorHAnsi" w:hAnsiTheme="majorHAnsi" w:cstheme="majorHAnsi"/>
          <w:u w:val="single"/>
        </w:rPr>
        <w:t>every possible</w:t>
      </w:r>
      <w:r w:rsidRPr="0035034B">
        <w:rPr>
          <w:rFonts w:asciiTheme="majorHAnsi" w:hAnsiTheme="majorHAnsi" w:cstheme="majorHAnsi"/>
        </w:rPr>
        <w:t xml:space="preserve"> </w:t>
      </w:r>
      <w:proofErr w:type="spellStart"/>
      <w:r w:rsidRPr="0035034B">
        <w:rPr>
          <w:rFonts w:asciiTheme="majorHAnsi" w:hAnsiTheme="majorHAnsi" w:cstheme="majorHAnsi"/>
        </w:rPr>
        <w:t>aff</w:t>
      </w:r>
      <w:proofErr w:type="spellEnd"/>
      <w:r w:rsidRPr="0035034B">
        <w:rPr>
          <w:rFonts w:asciiTheme="majorHAnsi" w:hAnsiTheme="majorHAnsi" w:cstheme="majorHAnsi"/>
        </w:rPr>
        <w:t xml:space="preserve"> wrecks </w:t>
      </w:r>
      <w:r w:rsidRPr="0035034B">
        <w:rPr>
          <w:rFonts w:asciiTheme="majorHAnsi" w:hAnsiTheme="majorHAnsi" w:cstheme="majorHAnsi"/>
          <w:u w:val="single"/>
        </w:rPr>
        <w:t>small schools</w:t>
      </w:r>
      <w:r w:rsidRPr="0035034B">
        <w:rPr>
          <w:rFonts w:asciiTheme="majorHAnsi" w:hAnsiTheme="majorHAnsi" w:cstheme="majorHAnsi"/>
        </w:rPr>
        <w:t xml:space="preserve">, which has a disparate impact on </w:t>
      </w:r>
      <w:r w:rsidRPr="0035034B">
        <w:rPr>
          <w:rFonts w:asciiTheme="majorHAnsi" w:hAnsiTheme="majorHAnsi" w:cstheme="majorHAnsi"/>
          <w:u w:val="single"/>
        </w:rPr>
        <w:t>under-resourced</w:t>
      </w:r>
      <w:r w:rsidRPr="0035034B">
        <w:rPr>
          <w:rFonts w:asciiTheme="majorHAnsi" w:hAnsiTheme="majorHAnsi" w:cstheme="majorHAnsi"/>
        </w:rPr>
        <w:t xml:space="preserve"> and </w:t>
      </w:r>
      <w:r w:rsidRPr="0035034B">
        <w:rPr>
          <w:rFonts w:asciiTheme="majorHAnsi" w:hAnsiTheme="majorHAnsi" w:cstheme="majorHAnsi"/>
          <w:u w:val="single"/>
        </w:rPr>
        <w:t>minority</w:t>
      </w:r>
      <w:r w:rsidRPr="0035034B">
        <w:rPr>
          <w:rFonts w:asciiTheme="majorHAnsi" w:hAnsiTheme="majorHAnsi" w:cstheme="majorHAnsi"/>
        </w:rPr>
        <w:t xml:space="preserve"> debaters. </w:t>
      </w:r>
    </w:p>
    <w:p w14:paraId="4500F3F9"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 xml:space="preserve">C] Can’t weigh the </w:t>
      </w:r>
      <w:proofErr w:type="spellStart"/>
      <w:r w:rsidRPr="0035034B">
        <w:rPr>
          <w:rFonts w:asciiTheme="majorHAnsi" w:hAnsiTheme="majorHAnsi" w:cstheme="majorHAnsi"/>
        </w:rPr>
        <w:t>aff</w:t>
      </w:r>
      <w:proofErr w:type="spellEnd"/>
      <w:r w:rsidRPr="0035034B">
        <w:rPr>
          <w:rFonts w:asciiTheme="majorHAnsi" w:hAnsiTheme="majorHAnsi" w:cstheme="majorHAnsi"/>
        </w:rPr>
        <w:t>—it’s just as likely that they’re winning it because we weren’t able to effectively prepare to defeat it.</w:t>
      </w:r>
    </w:p>
    <w:p w14:paraId="509C6C93" w14:textId="77777777" w:rsidR="00031D7A" w:rsidRPr="0035034B" w:rsidRDefault="00031D7A" w:rsidP="00031D7A">
      <w:pPr>
        <w:pStyle w:val="Heading4"/>
        <w:rPr>
          <w:rFonts w:asciiTheme="majorHAnsi" w:hAnsiTheme="majorHAnsi" w:cstheme="majorHAnsi"/>
          <w:b w:val="0"/>
        </w:rPr>
      </w:pPr>
      <w:r w:rsidRPr="0035034B">
        <w:rPr>
          <w:rFonts w:asciiTheme="majorHAnsi" w:hAnsiTheme="majorHAnsi" w:cstheme="majorHAnsi"/>
        </w:rPr>
        <w:t xml:space="preserve">D] Inescapable – the AC conforms to every norm of debate – speed, speech times, ballots – proves they value playing the game and isolating T as the one bad rule is arbitrary. </w:t>
      </w:r>
    </w:p>
    <w:p w14:paraId="1BFE2A6E"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E] Probability – ballots can’t shape our subjectivity or create broad political change but can rectify in-round skews.</w:t>
      </w:r>
    </w:p>
    <w:p w14:paraId="00AE8E70" w14:textId="11B95B3C" w:rsidR="00031D7A" w:rsidRDefault="00031D7A" w:rsidP="00031D7A">
      <w:pPr>
        <w:rPr>
          <w:rFonts w:asciiTheme="majorHAnsi" w:hAnsiTheme="majorHAnsi" w:cstheme="majorHAnsi"/>
        </w:rPr>
      </w:pPr>
    </w:p>
    <w:p w14:paraId="53465FF8" w14:textId="54FAF1DD" w:rsidR="00031D7A" w:rsidRPr="00866514" w:rsidRDefault="00031D7A" w:rsidP="00031D7A">
      <w:pPr>
        <w:pStyle w:val="Heading4"/>
      </w:pPr>
      <w:r>
        <w:t>5]</w:t>
      </w:r>
      <w:r w:rsidRPr="00866514">
        <w:t xml:space="preserve"> Exclusionary rule- you can’t vote on the case outweighs T because lack of preparation prevents rigorous testing of the AC claims. If we win fairness we don’t have to “outweigh” other impacts </w:t>
      </w:r>
    </w:p>
    <w:p w14:paraId="0EEDC90B" w14:textId="77777777" w:rsidR="00031D7A" w:rsidRPr="0035034B" w:rsidRDefault="00031D7A" w:rsidP="00031D7A">
      <w:pPr>
        <w:rPr>
          <w:rFonts w:asciiTheme="majorHAnsi" w:hAnsiTheme="majorHAnsi" w:cstheme="majorHAnsi"/>
        </w:rPr>
      </w:pPr>
    </w:p>
    <w:p w14:paraId="439B154F"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No impact turns:</w:t>
      </w:r>
    </w:p>
    <w:p w14:paraId="2F8D6180" w14:textId="77777777" w:rsidR="00031D7A" w:rsidRPr="0035034B" w:rsidRDefault="00031D7A" w:rsidP="00031D7A">
      <w:pPr>
        <w:pStyle w:val="Heading4"/>
        <w:rPr>
          <w:rFonts w:asciiTheme="majorHAnsi" w:hAnsiTheme="majorHAnsi" w:cstheme="majorHAnsi"/>
        </w:rPr>
      </w:pPr>
      <w:r w:rsidRPr="0035034B">
        <w:rPr>
          <w:rFonts w:asciiTheme="majorHAnsi" w:hAnsiTheme="majorHAnsi" w:cstheme="majorHAnsi"/>
        </w:rPr>
        <w:t xml:space="preserve">1] T is just an argument for why the </w:t>
      </w:r>
      <w:proofErr w:type="spellStart"/>
      <w:r w:rsidRPr="0035034B">
        <w:rPr>
          <w:rFonts w:asciiTheme="majorHAnsi" w:hAnsiTheme="majorHAnsi" w:cstheme="majorHAnsi"/>
        </w:rPr>
        <w:t>aff</w:t>
      </w:r>
      <w:proofErr w:type="spellEnd"/>
      <w:r w:rsidRPr="0035034B">
        <w:rPr>
          <w:rFonts w:asciiTheme="majorHAnsi" w:hAnsiTheme="majorHAnsi" w:cstheme="majorHAnsi"/>
        </w:rPr>
        <w:t xml:space="preserve"> is a bad idea, which is what every single negative position says—there’s nothing unique about T that causes </w:t>
      </w:r>
      <w:proofErr w:type="gramStart"/>
      <w:r w:rsidRPr="0035034B">
        <w:rPr>
          <w:rFonts w:asciiTheme="majorHAnsi" w:hAnsiTheme="majorHAnsi" w:cstheme="majorHAnsi"/>
        </w:rPr>
        <w:t>violence</w:t>
      </w:r>
      <w:proofErr w:type="gramEnd"/>
      <w:r w:rsidRPr="0035034B">
        <w:rPr>
          <w:rFonts w:asciiTheme="majorHAnsi" w:hAnsiTheme="majorHAnsi" w:cstheme="majorHAnsi"/>
        </w:rPr>
        <w:t xml:space="preserve"> but the cap k or case turns don’t</w:t>
      </w:r>
    </w:p>
    <w:p w14:paraId="5DE23CB9" w14:textId="77777777" w:rsidR="00031D7A" w:rsidRPr="0035034B" w:rsidRDefault="00031D7A" w:rsidP="00031D7A">
      <w:pPr>
        <w:pStyle w:val="Heading4"/>
      </w:pPr>
      <w:r w:rsidRPr="0035034B">
        <w:rPr>
          <w:u w:val="single"/>
        </w:rPr>
        <w:t>2] T isn’t violent</w:t>
      </w:r>
      <w:r w:rsidRPr="0035034B">
        <w:t xml:space="preserve"> – A] I don’t have the power to impose a norm – only to convince you my side is better</w:t>
      </w:r>
      <w:proofErr w:type="gramStart"/>
      <w:r w:rsidRPr="0035034B">
        <w:t xml:space="preserve">.  </w:t>
      </w:r>
      <w:proofErr w:type="gramEnd"/>
      <w:r w:rsidRPr="0035034B">
        <w:t xml:space="preserve">T doesn’t ban you from the activity – the whole point is that norms should be contestable </w:t>
      </w:r>
    </w:p>
    <w:p w14:paraId="4B405B26" w14:textId="77777777" w:rsidR="00031D7A" w:rsidRPr="0035034B" w:rsidRDefault="00031D7A" w:rsidP="00031D7A">
      <w:pPr>
        <w:keepNext/>
        <w:keepLines/>
        <w:spacing w:before="40"/>
        <w:outlineLvl w:val="3"/>
        <w:rPr>
          <w:rFonts w:eastAsiaTheme="majorEastAsia" w:cstheme="majorBidi"/>
          <w:b/>
          <w:bCs/>
          <w:sz w:val="26"/>
          <w:szCs w:val="26"/>
        </w:rPr>
      </w:pPr>
      <w:r w:rsidRPr="0035034B">
        <w:rPr>
          <w:rFonts w:eastAsiaTheme="majorEastAsia" w:cstheme="majorBidi"/>
          <w:b/>
          <w:bCs/>
          <w:sz w:val="26"/>
          <w:szCs w:val="26"/>
        </w:rPr>
        <w:t xml:space="preserve">Use </w:t>
      </w:r>
      <w:r w:rsidRPr="0035034B">
        <w:rPr>
          <w:rFonts w:eastAsiaTheme="majorEastAsia" w:cstheme="majorBidi"/>
          <w:b/>
          <w:bCs/>
          <w:sz w:val="26"/>
          <w:szCs w:val="26"/>
          <w:u w:val="single"/>
        </w:rPr>
        <w:t xml:space="preserve">competing </w:t>
      </w:r>
      <w:proofErr w:type="spellStart"/>
      <w:r w:rsidRPr="0035034B">
        <w:rPr>
          <w:rFonts w:eastAsiaTheme="majorEastAsia" w:cstheme="majorBidi"/>
          <w:b/>
          <w:bCs/>
          <w:sz w:val="26"/>
          <w:szCs w:val="26"/>
          <w:u w:val="single"/>
        </w:rPr>
        <w:t>interps</w:t>
      </w:r>
      <w:proofErr w:type="spellEnd"/>
      <w:r w:rsidRPr="0035034B">
        <w:rPr>
          <w:rFonts w:eastAsiaTheme="majorEastAsia" w:cstheme="majorBidi"/>
          <w:b/>
          <w:bCs/>
          <w:sz w:val="26"/>
          <w:szCs w:val="26"/>
        </w:rPr>
        <w:t>—reasonability collapses to offense defense paradigm.</w:t>
      </w:r>
    </w:p>
    <w:p w14:paraId="7EF5A7C1" w14:textId="77777777" w:rsidR="00031D7A" w:rsidRPr="0035034B" w:rsidRDefault="00031D7A" w:rsidP="00031D7A">
      <w:pPr>
        <w:keepNext/>
        <w:keepLines/>
        <w:spacing w:before="40"/>
        <w:outlineLvl w:val="3"/>
        <w:rPr>
          <w:b/>
          <w:sz w:val="26"/>
          <w:szCs w:val="26"/>
        </w:rPr>
      </w:pPr>
      <w:r w:rsidRPr="0035034B">
        <w:rPr>
          <w:rFonts w:eastAsiaTheme="majorEastAsia" w:cstheme="majorBidi"/>
          <w:b/>
          <w:bCs/>
          <w:sz w:val="26"/>
          <w:szCs w:val="26"/>
        </w:rPr>
        <w:t xml:space="preserve">No RVIs — </w:t>
      </w:r>
      <w:r w:rsidRPr="0035034B">
        <w:rPr>
          <w:rFonts w:eastAsiaTheme="majorEastAsia" w:cstheme="majorBidi"/>
          <w:b/>
          <w:bCs/>
          <w:sz w:val="26"/>
          <w:szCs w:val="26"/>
          <w:u w:val="single"/>
        </w:rPr>
        <w:t>Baiting</w:t>
      </w:r>
      <w:r w:rsidRPr="0035034B">
        <w:rPr>
          <w:rFonts w:eastAsiaTheme="majorEastAsia" w:cstheme="majorBidi"/>
          <w:b/>
          <w:bCs/>
          <w:sz w:val="26"/>
          <w:szCs w:val="26"/>
        </w:rPr>
        <w:t xml:space="preserve">—they’ll just bait theory and prep it out—justifies </w:t>
      </w:r>
      <w:r w:rsidRPr="0035034B">
        <w:rPr>
          <w:rFonts w:eastAsiaTheme="majorEastAsia" w:cstheme="majorBidi"/>
          <w:b/>
          <w:bCs/>
          <w:sz w:val="26"/>
          <w:szCs w:val="26"/>
          <w:u w:val="single"/>
        </w:rPr>
        <w:t>infinite abuse</w:t>
      </w:r>
      <w:r w:rsidRPr="0035034B">
        <w:rPr>
          <w:rFonts w:eastAsiaTheme="majorEastAsia" w:cstheme="majorBidi"/>
          <w:b/>
          <w:bCs/>
          <w:sz w:val="26"/>
          <w:szCs w:val="26"/>
        </w:rPr>
        <w:t xml:space="preserve"> and results in a chilling effect </w:t>
      </w:r>
    </w:p>
    <w:p w14:paraId="2BB0FB4F" w14:textId="3A1D8127" w:rsidR="00047F81" w:rsidRDefault="00047F81" w:rsidP="00047F81"/>
    <w:p w14:paraId="18F09527" w14:textId="47B14744" w:rsidR="00031D7A" w:rsidRPr="00EC76B5" w:rsidRDefault="00031D7A" w:rsidP="00031D7A">
      <w:pPr>
        <w:pStyle w:val="Heading2"/>
      </w:pPr>
      <w:r>
        <w:t>1.5</w:t>
      </w:r>
    </w:p>
    <w:p w14:paraId="3FA5E156" w14:textId="77777777" w:rsidR="00047F81" w:rsidRPr="00866514" w:rsidRDefault="00047F81" w:rsidP="00047F81">
      <w:pPr>
        <w:pStyle w:val="Heading4"/>
        <w:rPr>
          <w:rFonts w:cstheme="minorHAnsi"/>
        </w:rPr>
      </w:pPr>
      <w:r w:rsidRPr="00866514">
        <w:rPr>
          <w:rFonts w:cstheme="minorHAnsi"/>
        </w:rPr>
        <w:t>Abstract critique has derailed the Asian American Movement- political action is the only hope of change</w:t>
      </w:r>
    </w:p>
    <w:p w14:paraId="59C27FB3" w14:textId="77777777" w:rsidR="00047F81" w:rsidRPr="00866514" w:rsidRDefault="00047F81" w:rsidP="00047F81">
      <w:pPr>
        <w:rPr>
          <w:rStyle w:val="Style13ptBold"/>
          <w:rFonts w:cstheme="minorHAnsi"/>
        </w:rPr>
      </w:pPr>
      <w:r w:rsidRPr="00866514">
        <w:rPr>
          <w:rStyle w:val="Style13ptBold"/>
          <w:rFonts w:cstheme="minorHAnsi"/>
        </w:rPr>
        <w:t>Lin, JD Yale, 04</w:t>
      </w:r>
    </w:p>
    <w:p w14:paraId="15A9DF9B" w14:textId="77777777" w:rsidR="00047F81" w:rsidRPr="00866514" w:rsidRDefault="00047F81" w:rsidP="00047F81">
      <w:pPr>
        <w:rPr>
          <w:rFonts w:cstheme="minorHAnsi"/>
          <w:sz w:val="16"/>
        </w:rPr>
      </w:pPr>
      <w:r w:rsidRPr="00866514">
        <w:rPr>
          <w:rFonts w:cstheme="minorHAnsi"/>
          <w:sz w:val="16"/>
        </w:rPr>
        <w:t>(Elbert, IDENTIFYING ASIAN AMERICA Southwestern University Law Review 2004 33 Sw. U. L. Rev. 217)</w:t>
      </w:r>
    </w:p>
    <w:p w14:paraId="30F3EE2A" w14:textId="77777777" w:rsidR="00047F81" w:rsidRPr="00866514" w:rsidRDefault="00047F81" w:rsidP="00047F81">
      <w:pPr>
        <w:rPr>
          <w:rStyle w:val="StyleUnderline"/>
          <w:rFonts w:cstheme="minorHAnsi"/>
        </w:rPr>
      </w:pPr>
      <w:r w:rsidRPr="00866514">
        <w:rPr>
          <w:rFonts w:cstheme="minorHAnsi"/>
          <w:sz w:val="16"/>
        </w:rPr>
        <w:t xml:space="preserve">Change is needed in </w:t>
      </w:r>
      <w:proofErr w:type="spellStart"/>
      <w:r w:rsidRPr="00866514">
        <w:rPr>
          <w:rFonts w:cstheme="minorHAnsi"/>
          <w:sz w:val="16"/>
        </w:rPr>
        <w:t>asian</w:t>
      </w:r>
      <w:proofErr w:type="spellEnd"/>
      <w:r w:rsidRPr="00866514">
        <w:rPr>
          <w:rFonts w:cstheme="minorHAnsi"/>
          <w:sz w:val="16"/>
        </w:rPr>
        <w:t xml:space="preserve"> America. n1 </w:t>
      </w:r>
      <w:proofErr w:type="gramStart"/>
      <w:r w:rsidRPr="005266D5">
        <w:rPr>
          <w:rStyle w:val="StyleUnderline"/>
          <w:rFonts w:cstheme="minorHAnsi"/>
          <w:highlight w:val="green"/>
        </w:rPr>
        <w:t>The</w:t>
      </w:r>
      <w:proofErr w:type="gramEnd"/>
      <w:r w:rsidRPr="005266D5">
        <w:rPr>
          <w:rStyle w:val="StyleUnderline"/>
          <w:rFonts w:cstheme="minorHAnsi"/>
          <w:highlight w:val="green"/>
        </w:rPr>
        <w:t xml:space="preserve"> </w:t>
      </w:r>
      <w:proofErr w:type="spellStart"/>
      <w:r w:rsidRPr="005266D5">
        <w:rPr>
          <w:rStyle w:val="StyleUnderline"/>
          <w:rFonts w:cstheme="minorHAnsi"/>
          <w:highlight w:val="green"/>
        </w:rPr>
        <w:t>asian</w:t>
      </w:r>
      <w:proofErr w:type="spellEnd"/>
      <w:r w:rsidRPr="005266D5">
        <w:rPr>
          <w:rStyle w:val="StyleUnderline"/>
          <w:rFonts w:cstheme="minorHAnsi"/>
          <w:highlight w:val="green"/>
        </w:rPr>
        <w:t xml:space="preserve"> American "movement</w:t>
      </w:r>
      <w:r w:rsidRPr="00866514">
        <w:rPr>
          <w:rFonts w:cstheme="minorHAnsi"/>
          <w:sz w:val="16"/>
        </w:rPr>
        <w:t xml:space="preserve">" - the </w:t>
      </w:r>
      <w:proofErr w:type="spellStart"/>
      <w:r w:rsidRPr="00866514">
        <w:rPr>
          <w:rFonts w:cstheme="minorHAnsi"/>
          <w:sz w:val="16"/>
        </w:rPr>
        <w:t>asian</w:t>
      </w:r>
      <w:proofErr w:type="spellEnd"/>
      <w:r w:rsidRPr="00866514">
        <w:rPr>
          <w:rFonts w:cstheme="minorHAnsi"/>
          <w:sz w:val="16"/>
        </w:rPr>
        <w:t xml:space="preserve"> American struggle for equality and against anti-</w:t>
      </w:r>
      <w:proofErr w:type="spellStart"/>
      <w:r w:rsidRPr="00866514">
        <w:rPr>
          <w:rFonts w:cstheme="minorHAnsi"/>
          <w:sz w:val="16"/>
        </w:rPr>
        <w:t>asian</w:t>
      </w:r>
      <w:proofErr w:type="spellEnd"/>
      <w:r w:rsidRPr="00866514">
        <w:rPr>
          <w:rFonts w:cstheme="minorHAnsi"/>
          <w:sz w:val="16"/>
        </w:rPr>
        <w:t xml:space="preserve"> American discrimination - </w:t>
      </w:r>
      <w:r w:rsidRPr="005266D5">
        <w:rPr>
          <w:rStyle w:val="StyleUnderline"/>
          <w:rFonts w:cstheme="minorHAnsi"/>
          <w:highlight w:val="green"/>
        </w:rPr>
        <w:t>continues to founder</w:t>
      </w:r>
      <w:r w:rsidRPr="00866514">
        <w:rPr>
          <w:rFonts w:cstheme="minorHAnsi"/>
          <w:sz w:val="16"/>
        </w:rPr>
        <w:t xml:space="preserve">. America remains largely unaware or unconvinced of serious race-based discrimination against </w:t>
      </w:r>
      <w:proofErr w:type="spellStart"/>
      <w:r w:rsidRPr="00866514">
        <w:rPr>
          <w:rFonts w:cstheme="minorHAnsi"/>
          <w:sz w:val="16"/>
        </w:rPr>
        <w:t>asian</w:t>
      </w:r>
      <w:proofErr w:type="spellEnd"/>
      <w:r w:rsidRPr="00866514">
        <w:rPr>
          <w:rFonts w:cstheme="minorHAnsi"/>
          <w:sz w:val="16"/>
        </w:rPr>
        <w:t xml:space="preserve"> Americans. The problem, I believe, is a deep-seated one. Asian America has not simply been employing an unsuccessful strategy, it has been and continues to be wholly misguided in the sort of strategy it should be using. </w:t>
      </w:r>
      <w:r w:rsidRPr="00866514">
        <w:rPr>
          <w:rStyle w:val="StyleUnderline"/>
          <w:rFonts w:cstheme="minorHAnsi"/>
        </w:rPr>
        <w:t xml:space="preserve">I lay the blame at the feet of </w:t>
      </w:r>
      <w:r w:rsidRPr="00866514">
        <w:rPr>
          <w:rStyle w:val="Emphasis"/>
          <w:rFonts w:cstheme="minorHAnsi"/>
        </w:rPr>
        <w:t xml:space="preserve">current </w:t>
      </w:r>
      <w:proofErr w:type="spellStart"/>
      <w:r w:rsidRPr="005266D5">
        <w:rPr>
          <w:rStyle w:val="Emphasis"/>
          <w:rFonts w:cstheme="minorHAnsi"/>
          <w:highlight w:val="green"/>
        </w:rPr>
        <w:t>asian</w:t>
      </w:r>
      <w:proofErr w:type="spellEnd"/>
      <w:r w:rsidRPr="005266D5">
        <w:rPr>
          <w:rStyle w:val="Emphasis"/>
          <w:rFonts w:cstheme="minorHAnsi"/>
          <w:highlight w:val="green"/>
        </w:rPr>
        <w:t xml:space="preserve"> American race scholars</w:t>
      </w:r>
      <w:r w:rsidRPr="00866514">
        <w:rPr>
          <w:rFonts w:cstheme="minorHAnsi"/>
          <w:sz w:val="16"/>
        </w:rPr>
        <w:t xml:space="preserve">. </w:t>
      </w:r>
      <w:r w:rsidRPr="005266D5">
        <w:rPr>
          <w:rStyle w:val="StyleUnderline"/>
          <w:rFonts w:cstheme="minorHAnsi"/>
          <w:highlight w:val="green"/>
        </w:rPr>
        <w:t xml:space="preserve">They have taken the </w:t>
      </w:r>
      <w:proofErr w:type="spellStart"/>
      <w:r w:rsidRPr="005266D5">
        <w:rPr>
          <w:rStyle w:val="StyleUnderline"/>
          <w:rFonts w:cstheme="minorHAnsi"/>
          <w:highlight w:val="green"/>
        </w:rPr>
        <w:t>asian</w:t>
      </w:r>
      <w:proofErr w:type="spellEnd"/>
      <w:r w:rsidRPr="005266D5">
        <w:rPr>
          <w:rStyle w:val="StyleUnderline"/>
          <w:rFonts w:cstheme="minorHAnsi"/>
          <w:highlight w:val="green"/>
        </w:rPr>
        <w:t xml:space="preserve"> American movement away from</w:t>
      </w:r>
      <w:r w:rsidRPr="00866514">
        <w:rPr>
          <w:rFonts w:cstheme="minorHAnsi"/>
          <w:sz w:val="16"/>
        </w:rPr>
        <w:t xml:space="preserve"> identity-based </w:t>
      </w:r>
      <w:r w:rsidRPr="005266D5">
        <w:rPr>
          <w:rStyle w:val="StyleUnderline"/>
          <w:rFonts w:cstheme="minorHAnsi"/>
          <w:highlight w:val="green"/>
        </w:rPr>
        <w:t>organizing</w:t>
      </w:r>
      <w:r w:rsidRPr="00866514">
        <w:rPr>
          <w:rStyle w:val="StyleUnderline"/>
          <w:rFonts w:cstheme="minorHAnsi"/>
        </w:rPr>
        <w:t xml:space="preserve"> and toward</w:t>
      </w:r>
      <w:r w:rsidRPr="00866514">
        <w:rPr>
          <w:rFonts w:cstheme="minorHAnsi"/>
          <w:sz w:val="16"/>
        </w:rPr>
        <w:t xml:space="preserve"> the universe of </w:t>
      </w:r>
      <w:r w:rsidRPr="00866514">
        <w:rPr>
          <w:rStyle w:val="StyleUnderline"/>
          <w:rFonts w:cstheme="minorHAnsi"/>
        </w:rPr>
        <w:t>coalition building</w:t>
      </w:r>
      <w:r w:rsidRPr="00866514">
        <w:rPr>
          <w:rFonts w:cstheme="minorHAnsi"/>
          <w:sz w:val="16"/>
        </w:rPr>
        <w:t xml:space="preserve">-type strategies. They have also boxed the movement into thinking only about methods that advance a "progressive" agenda. My belief is that only when </w:t>
      </w:r>
      <w:proofErr w:type="spellStart"/>
      <w:r w:rsidRPr="00866514">
        <w:rPr>
          <w:rFonts w:cstheme="minorHAnsi"/>
          <w:sz w:val="16"/>
        </w:rPr>
        <w:t>asian</w:t>
      </w:r>
      <w:proofErr w:type="spellEnd"/>
      <w:r w:rsidRPr="00866514">
        <w:rPr>
          <w:rFonts w:cstheme="minorHAnsi"/>
          <w:sz w:val="16"/>
        </w:rPr>
        <w:t xml:space="preserve"> America has shifted its basic direction will it be able to begin considering an appropriate strategy. In this Article, my goal is to address this first step: I make the case for a shift and chart a new direction for the </w:t>
      </w:r>
      <w:proofErr w:type="spellStart"/>
      <w:r w:rsidRPr="00866514">
        <w:rPr>
          <w:rFonts w:cstheme="minorHAnsi"/>
          <w:sz w:val="16"/>
        </w:rPr>
        <w:t>asian</w:t>
      </w:r>
      <w:proofErr w:type="spellEnd"/>
      <w:r w:rsidRPr="00866514">
        <w:rPr>
          <w:rFonts w:cstheme="minorHAnsi"/>
          <w:sz w:val="16"/>
        </w:rPr>
        <w:t xml:space="preserve"> American movement. First, I critique current </w:t>
      </w:r>
      <w:proofErr w:type="spellStart"/>
      <w:r w:rsidRPr="00866514">
        <w:rPr>
          <w:rFonts w:cstheme="minorHAnsi"/>
          <w:sz w:val="16"/>
        </w:rPr>
        <w:t>asian</w:t>
      </w:r>
      <w:proofErr w:type="spellEnd"/>
      <w:r w:rsidRPr="00866514">
        <w:rPr>
          <w:rFonts w:cstheme="minorHAnsi"/>
          <w:sz w:val="16"/>
        </w:rPr>
        <w:t xml:space="preserve"> American race theory. I demonstrate the weaknesses in its arguments against identity-based organizing. Indeed, I show that a successful strategy must embrace racial identity. I also illustrate the pitfalls of limiting ourselves to a "progressive" (or any political) agenda. Second, I use my critiques as guidelines for a new framework. The appropriate universe of strategies, therefore, includes those strategies that embrace identity-based organizing and that have a broader, more inclusive focus. But given the correct universe of strategies, which is the proper approach? A sufficiently thorough discussion must await a future forum. In this Article, I only set up that conversation. I roughly outline my preferred strategy and demonstrate how it passes my critiques of current </w:t>
      </w:r>
      <w:proofErr w:type="spellStart"/>
      <w:r w:rsidRPr="00866514">
        <w:rPr>
          <w:rFonts w:cstheme="minorHAnsi"/>
          <w:sz w:val="16"/>
        </w:rPr>
        <w:t>asian</w:t>
      </w:r>
      <w:proofErr w:type="spellEnd"/>
      <w:r w:rsidRPr="00866514">
        <w:rPr>
          <w:rFonts w:cstheme="minorHAnsi"/>
          <w:sz w:val="16"/>
        </w:rPr>
        <w:t xml:space="preserve"> American scholarship - in other words, that it falls within the new universe of identity-based, inclusive strategies. Before beginning, a few caveats are in order. For one, </w:t>
      </w:r>
      <w:r w:rsidRPr="00866514">
        <w:rPr>
          <w:rStyle w:val="StyleUnderline"/>
          <w:rFonts w:cstheme="minorHAnsi"/>
        </w:rPr>
        <w:t>my critique</w:t>
      </w:r>
      <w:r w:rsidRPr="00866514">
        <w:rPr>
          <w:rFonts w:cstheme="minorHAnsi"/>
          <w:sz w:val="16"/>
        </w:rPr>
        <w:t xml:space="preserve"> will seem in large part </w:t>
      </w:r>
      <w:r w:rsidRPr="00866514">
        <w:rPr>
          <w:rStyle w:val="StyleUnderline"/>
          <w:rFonts w:cstheme="minorHAnsi"/>
        </w:rPr>
        <w:t xml:space="preserve">directed at </w:t>
      </w:r>
      <w:proofErr w:type="spellStart"/>
      <w:r w:rsidRPr="00866514">
        <w:rPr>
          <w:rStyle w:val="StyleUnderline"/>
          <w:rFonts w:cstheme="minorHAnsi"/>
        </w:rPr>
        <w:t>asian</w:t>
      </w:r>
      <w:proofErr w:type="spellEnd"/>
      <w:r w:rsidRPr="00866514">
        <w:rPr>
          <w:rStyle w:val="StyleUnderline"/>
          <w:rFonts w:cstheme="minorHAnsi"/>
        </w:rPr>
        <w:t xml:space="preserve"> Critical scholars</w:t>
      </w:r>
      <w:r w:rsidRPr="00866514">
        <w:rPr>
          <w:rFonts w:cstheme="minorHAnsi"/>
          <w:sz w:val="16"/>
        </w:rPr>
        <w:t xml:space="preserve">. This is </w:t>
      </w:r>
      <w:r w:rsidRPr="00866514">
        <w:rPr>
          <w:rStyle w:val="StyleUnderline"/>
          <w:rFonts w:cstheme="minorHAnsi"/>
        </w:rPr>
        <w:t>because "</w:t>
      </w:r>
      <w:proofErr w:type="spellStart"/>
      <w:r w:rsidRPr="00866514">
        <w:rPr>
          <w:rStyle w:val="StyleUnderline"/>
          <w:rFonts w:cstheme="minorHAnsi"/>
        </w:rPr>
        <w:t>asianCrit</w:t>
      </w:r>
      <w:proofErr w:type="spellEnd"/>
      <w:r w:rsidRPr="00866514">
        <w:rPr>
          <w:rStyle w:val="StyleUnderline"/>
          <w:rFonts w:cstheme="minorHAnsi"/>
        </w:rPr>
        <w:t xml:space="preserve">" dominates </w:t>
      </w:r>
      <w:proofErr w:type="spellStart"/>
      <w:r w:rsidRPr="00866514">
        <w:rPr>
          <w:rStyle w:val="StyleUnderline"/>
          <w:rFonts w:cstheme="minorHAnsi"/>
        </w:rPr>
        <w:t>asian</w:t>
      </w:r>
      <w:proofErr w:type="spellEnd"/>
      <w:r w:rsidRPr="00866514">
        <w:rPr>
          <w:rStyle w:val="StyleUnderline"/>
          <w:rFonts w:cstheme="minorHAnsi"/>
        </w:rPr>
        <w:t xml:space="preserve"> American race theory</w:t>
      </w:r>
      <w:r w:rsidRPr="00866514">
        <w:rPr>
          <w:rFonts w:cstheme="minorHAnsi"/>
          <w:sz w:val="16"/>
        </w:rPr>
        <w:t xml:space="preserve">. My intent, however, is not to take sides; indeed, I draw on arguments from different </w:t>
      </w:r>
      <w:proofErr w:type="spellStart"/>
      <w:r w:rsidRPr="00866514">
        <w:rPr>
          <w:rFonts w:cstheme="minorHAnsi"/>
          <w:sz w:val="16"/>
        </w:rPr>
        <w:t>asian</w:t>
      </w:r>
      <w:proofErr w:type="spellEnd"/>
      <w:r w:rsidRPr="00866514">
        <w:rPr>
          <w:rFonts w:cstheme="minorHAnsi"/>
          <w:sz w:val="16"/>
        </w:rPr>
        <w:t xml:space="preserve"> American race theorists as they are appropriate. I believe no single [*219] approach has been sufficient. I also do not mean to say </w:t>
      </w:r>
      <w:proofErr w:type="spellStart"/>
      <w:r w:rsidRPr="00866514">
        <w:rPr>
          <w:rFonts w:cstheme="minorHAnsi"/>
          <w:sz w:val="16"/>
        </w:rPr>
        <w:t>asian</w:t>
      </w:r>
      <w:proofErr w:type="spellEnd"/>
      <w:r w:rsidRPr="00866514">
        <w:rPr>
          <w:rFonts w:cstheme="minorHAnsi"/>
          <w:sz w:val="16"/>
        </w:rPr>
        <w:t xml:space="preserve"> American race scholarship has been wholly impotent. On the contrary, </w:t>
      </w:r>
      <w:proofErr w:type="spellStart"/>
      <w:r w:rsidRPr="00866514">
        <w:rPr>
          <w:rFonts w:cstheme="minorHAnsi"/>
          <w:sz w:val="16"/>
        </w:rPr>
        <w:t>asian</w:t>
      </w:r>
      <w:proofErr w:type="spellEnd"/>
      <w:r w:rsidRPr="00866514">
        <w:rPr>
          <w:rFonts w:cstheme="minorHAnsi"/>
          <w:sz w:val="16"/>
        </w:rPr>
        <w:t xml:space="preserve"> American race thinking has strongly made the case that </w:t>
      </w:r>
      <w:proofErr w:type="spellStart"/>
      <w:r w:rsidRPr="00866514">
        <w:rPr>
          <w:rFonts w:cstheme="minorHAnsi"/>
          <w:sz w:val="16"/>
        </w:rPr>
        <w:t>asian</w:t>
      </w:r>
      <w:proofErr w:type="spellEnd"/>
      <w:r w:rsidRPr="00866514">
        <w:rPr>
          <w:rFonts w:cstheme="minorHAnsi"/>
          <w:sz w:val="16"/>
        </w:rPr>
        <w:t xml:space="preserve"> Americans face race-based discrimination. </w:t>
      </w:r>
      <w:proofErr w:type="gramStart"/>
      <w:r w:rsidRPr="00866514">
        <w:rPr>
          <w:rFonts w:cstheme="minorHAnsi"/>
          <w:sz w:val="16"/>
        </w:rPr>
        <w:t>In particular, they</w:t>
      </w:r>
      <w:proofErr w:type="gramEnd"/>
      <w:r w:rsidRPr="00866514">
        <w:rPr>
          <w:rFonts w:cstheme="minorHAnsi"/>
          <w:sz w:val="16"/>
        </w:rPr>
        <w:t xml:space="preserve"> have drawn attention to the race-</w:t>
      </w:r>
      <w:proofErr w:type="spellStart"/>
      <w:r w:rsidRPr="00866514">
        <w:rPr>
          <w:rFonts w:cstheme="minorHAnsi"/>
          <w:sz w:val="16"/>
        </w:rPr>
        <w:t>ing</w:t>
      </w:r>
      <w:proofErr w:type="spellEnd"/>
      <w:r w:rsidRPr="00866514">
        <w:rPr>
          <w:rFonts w:cstheme="minorHAnsi"/>
          <w:sz w:val="16"/>
        </w:rPr>
        <w:t xml:space="preserve"> of </w:t>
      </w:r>
      <w:proofErr w:type="spellStart"/>
      <w:r w:rsidRPr="00866514">
        <w:rPr>
          <w:rFonts w:cstheme="minorHAnsi"/>
          <w:sz w:val="16"/>
        </w:rPr>
        <w:t>asian</w:t>
      </w:r>
      <w:proofErr w:type="spellEnd"/>
      <w:r w:rsidRPr="00866514">
        <w:rPr>
          <w:rFonts w:cstheme="minorHAnsi"/>
          <w:sz w:val="16"/>
        </w:rPr>
        <w:t xml:space="preserve"> Americans as perpetual foreigners, and they have undermined the model minority stereotype. My purpose here is to pick up where this success leaves off. Indeed, the strategy I believe </w:t>
      </w:r>
      <w:proofErr w:type="spellStart"/>
      <w:r w:rsidRPr="00866514">
        <w:rPr>
          <w:rFonts w:cstheme="minorHAnsi"/>
          <w:sz w:val="16"/>
        </w:rPr>
        <w:t>asian</w:t>
      </w:r>
      <w:proofErr w:type="spellEnd"/>
      <w:r w:rsidRPr="00866514">
        <w:rPr>
          <w:rFonts w:cstheme="minorHAnsi"/>
          <w:sz w:val="16"/>
        </w:rPr>
        <w:t xml:space="preserve"> America should follow is one where we make our treatment as perpetual foreigners our sole focus. I am critical only of their implementation - that they have failed to make the right things the objects of their action. Finally</w:t>
      </w:r>
      <w:r w:rsidRPr="00866514">
        <w:rPr>
          <w:rStyle w:val="StyleUnderline"/>
          <w:rFonts w:cstheme="minorHAnsi"/>
        </w:rPr>
        <w:t xml:space="preserve">, I will not address the argument that </w:t>
      </w:r>
      <w:proofErr w:type="spellStart"/>
      <w:r w:rsidRPr="00866514">
        <w:rPr>
          <w:rStyle w:val="StyleUnderline"/>
          <w:rFonts w:cstheme="minorHAnsi"/>
        </w:rPr>
        <w:t>asian</w:t>
      </w:r>
      <w:proofErr w:type="spellEnd"/>
      <w:r w:rsidRPr="00866514">
        <w:rPr>
          <w:rStyle w:val="StyleUnderline"/>
          <w:rFonts w:cstheme="minorHAnsi"/>
        </w:rPr>
        <w:t xml:space="preserve"> American race theory has not failed</w:t>
      </w:r>
      <w:r w:rsidRPr="00866514">
        <w:rPr>
          <w:rFonts w:cstheme="minorHAnsi"/>
          <w:sz w:val="16"/>
        </w:rPr>
        <w:t xml:space="preserve"> or erred </w:t>
      </w:r>
      <w:r w:rsidRPr="00866514">
        <w:rPr>
          <w:rStyle w:val="StyleUnderline"/>
          <w:rFonts w:cstheme="minorHAnsi"/>
        </w:rPr>
        <w:t>because its purpose never was to foment a successful movement.</w:t>
      </w:r>
      <w:r w:rsidRPr="00866514">
        <w:rPr>
          <w:rFonts w:cstheme="minorHAnsi"/>
          <w:sz w:val="16"/>
        </w:rPr>
        <w:t xml:space="preserve"> </w:t>
      </w:r>
      <w:r w:rsidRPr="005266D5">
        <w:rPr>
          <w:rStyle w:val="Emphasis"/>
          <w:rFonts w:cstheme="minorHAnsi"/>
          <w:highlight w:val="green"/>
        </w:rPr>
        <w:t>This Article takes as a fundamental assumption the belief that normative theory</w:t>
      </w:r>
      <w:r w:rsidRPr="00866514">
        <w:rPr>
          <w:rFonts w:cstheme="minorHAnsi"/>
          <w:sz w:val="16"/>
        </w:rPr>
        <w:t xml:space="preserve"> - including race theory - </w:t>
      </w:r>
      <w:r w:rsidRPr="005266D5">
        <w:rPr>
          <w:rStyle w:val="Emphasis"/>
          <w:rFonts w:cstheme="minorHAnsi"/>
          <w:highlight w:val="green"/>
        </w:rPr>
        <w:t>is intended to have practical effect</w:t>
      </w:r>
      <w:r w:rsidRPr="00866514">
        <w:rPr>
          <w:rFonts w:cstheme="minorHAnsi"/>
          <w:sz w:val="16"/>
        </w:rPr>
        <w:t xml:space="preserve">. Much of legal academia, I understand, would contend otherwise. I assert, however, </w:t>
      </w:r>
      <w:r w:rsidRPr="005266D5">
        <w:rPr>
          <w:rFonts w:cstheme="minorHAnsi"/>
          <w:sz w:val="16"/>
          <w:highlight w:val="green"/>
        </w:rPr>
        <w:t xml:space="preserve">that </w:t>
      </w:r>
      <w:r w:rsidRPr="005266D5">
        <w:rPr>
          <w:rStyle w:val="StyleUnderline"/>
          <w:rFonts w:cstheme="minorHAnsi"/>
          <w:highlight w:val="green"/>
        </w:rPr>
        <w:t xml:space="preserve">race theory especially should have a </w:t>
      </w:r>
      <w:r w:rsidRPr="005266D5">
        <w:rPr>
          <w:rStyle w:val="Emphasis"/>
          <w:rFonts w:cstheme="minorHAnsi"/>
          <w:highlight w:val="green"/>
        </w:rPr>
        <w:t>practical intent.</w:t>
      </w:r>
      <w:r w:rsidRPr="00866514">
        <w:rPr>
          <w:rFonts w:cstheme="minorHAnsi"/>
          <w:sz w:val="16"/>
        </w:rPr>
        <w:t xml:space="preserve"> </w:t>
      </w:r>
      <w:r w:rsidRPr="00866514">
        <w:rPr>
          <w:rStyle w:val="StyleUnderline"/>
          <w:rFonts w:cstheme="minorHAnsi"/>
        </w:rPr>
        <w:t xml:space="preserve">The fact that race scholars continue to struggle to find academic venues for discussion makes it ever </w:t>
      </w:r>
      <w:r w:rsidRPr="005266D5">
        <w:rPr>
          <w:rStyle w:val="StyleUnderline"/>
          <w:rFonts w:cstheme="minorHAnsi"/>
          <w:highlight w:val="green"/>
        </w:rPr>
        <w:t xml:space="preserve">more important not to waste our </w:t>
      </w:r>
      <w:r w:rsidRPr="005266D5">
        <w:rPr>
          <w:rStyle w:val="Emphasis"/>
          <w:rFonts w:cstheme="minorHAnsi"/>
          <w:highlight w:val="green"/>
        </w:rPr>
        <w:t>limited space on idle musings.</w:t>
      </w:r>
    </w:p>
    <w:p w14:paraId="19048538" w14:textId="77777777" w:rsidR="00047F81" w:rsidRPr="00EC76B5" w:rsidRDefault="00047F81" w:rsidP="00047F81"/>
    <w:p w14:paraId="5EC0341E" w14:textId="43AD4A17" w:rsidR="00A95652" w:rsidRDefault="00047F81" w:rsidP="00047F81">
      <w:pPr>
        <w:pStyle w:val="Heading2"/>
      </w:pPr>
      <w:r>
        <w:t>2</w:t>
      </w:r>
    </w:p>
    <w:p w14:paraId="1F0FC9D3" w14:textId="231D1898" w:rsidR="00047F81" w:rsidRDefault="00047F81" w:rsidP="00047F81">
      <w:pPr>
        <w:pStyle w:val="Heading3"/>
        <w:jc w:val="left"/>
      </w:pPr>
    </w:p>
    <w:p w14:paraId="3BBE7088" w14:textId="77777777" w:rsidR="00047F81" w:rsidRDefault="00047F81" w:rsidP="00047F81">
      <w:pPr>
        <w:pStyle w:val="Heading4"/>
      </w:pPr>
      <w:r>
        <w:t xml:space="preserve">PIC: We endorse the </w:t>
      </w:r>
      <w:proofErr w:type="spellStart"/>
      <w:r>
        <w:t>aff</w:t>
      </w:r>
      <w:proofErr w:type="spellEnd"/>
      <w:r>
        <w:t xml:space="preserve"> besides reading it against another Asian debater in debate</w:t>
      </w:r>
    </w:p>
    <w:p w14:paraId="13EFD2D2" w14:textId="77777777" w:rsidR="00047F81" w:rsidRDefault="00047F81" w:rsidP="00047F81">
      <w:pPr>
        <w:pStyle w:val="Heading4"/>
      </w:pPr>
      <w:r>
        <w:t xml:space="preserve">Solves </w:t>
      </w:r>
      <w:proofErr w:type="gramStart"/>
      <w:r>
        <w:t>all of</w:t>
      </w:r>
      <w:proofErr w:type="gramEnd"/>
      <w:r>
        <w:t xml:space="preserve"> your offense—allows you to engage in poetry against other debaters besides Asians</w:t>
      </w:r>
    </w:p>
    <w:p w14:paraId="72778BB7" w14:textId="77777777" w:rsidR="00047F81" w:rsidRPr="00B34798" w:rsidRDefault="00047F81" w:rsidP="00047F81">
      <w:pPr>
        <w:pStyle w:val="Heading4"/>
      </w:pPr>
      <w:r>
        <w:t>DAs:</w:t>
      </w:r>
    </w:p>
    <w:p w14:paraId="6F37EBFB" w14:textId="77777777" w:rsidR="00047F81" w:rsidRDefault="00047F81" w:rsidP="00047F81">
      <w:pPr>
        <w:pStyle w:val="Heading4"/>
      </w:pPr>
      <w:r>
        <w:t xml:space="preserve">1] Negation---if your </w:t>
      </w:r>
      <w:proofErr w:type="spellStart"/>
      <w:r>
        <w:t>aff</w:t>
      </w:r>
      <w:proofErr w:type="spellEnd"/>
      <w:r>
        <w:t xml:space="preserve"> is true, you force us to negate our own identity by defending the model minority as good or that there is no impact </w:t>
      </w:r>
      <w:proofErr w:type="spellStart"/>
      <w:r>
        <w:t>etc</w:t>
      </w:r>
      <w:proofErr w:type="spellEnd"/>
      <w:r>
        <w:t xml:space="preserve"> which is psychologically violent. Two impacts:</w:t>
      </w:r>
    </w:p>
    <w:p w14:paraId="4F64E9CE" w14:textId="77777777" w:rsidR="00047F81" w:rsidRDefault="00047F81" w:rsidP="00047F81">
      <w:pPr>
        <w:pStyle w:val="Heading4"/>
      </w:pPr>
      <w:r>
        <w:t>A] That fractures collectivity for your movement and destroys coalitions by pitting Asians against each other which is a tool of the white man.</w:t>
      </w:r>
    </w:p>
    <w:p w14:paraId="6D6A53C8" w14:textId="77777777" w:rsidR="00047F81" w:rsidRDefault="00047F81" w:rsidP="00047F81">
      <w:pPr>
        <w:pStyle w:val="Heading4"/>
      </w:pPr>
      <w:r>
        <w:t>B] Causes psychological violence for Asian debaters which outweighs by making the debate space non-inclusive</w:t>
      </w:r>
      <w:r w:rsidRPr="004D4F96">
        <w:rPr>
          <w:rFonts w:cs="Calibri"/>
        </w:rPr>
        <w:t xml:space="preserve"> </w:t>
      </w:r>
    </w:p>
    <w:p w14:paraId="6A00305D" w14:textId="11BD982B" w:rsidR="00047F81" w:rsidRDefault="00047F81" w:rsidP="00047F81"/>
    <w:p w14:paraId="31835741" w14:textId="0AE6D709" w:rsidR="00031D7A" w:rsidRDefault="00031D7A" w:rsidP="00031D7A">
      <w:pPr>
        <w:pStyle w:val="Heading2"/>
      </w:pPr>
      <w:r>
        <w:t>3</w:t>
      </w:r>
    </w:p>
    <w:p w14:paraId="54D42546" w14:textId="49F50143" w:rsidR="00031D7A" w:rsidRDefault="00031D7A" w:rsidP="00031D7A">
      <w:r>
        <w:t>PIC: Allow Asian workers to strike</w:t>
      </w:r>
    </w:p>
    <w:p w14:paraId="25A65FC9" w14:textId="5B8D0387" w:rsidR="00317FD1" w:rsidRDefault="00317FD1" w:rsidP="00031D7A">
      <w:proofErr w:type="spellStart"/>
      <w:r>
        <w:t>E</w:t>
      </w:r>
      <w:r w:rsidR="00031D7A">
        <w:t>xtempted</w:t>
      </w:r>
      <w:proofErr w:type="spellEnd"/>
    </w:p>
    <w:sectPr w:rsidR="00317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716749650352"/>
    <w:docVar w:name="VerbatimVersion" w:val="5.1"/>
  </w:docVars>
  <w:rsids>
    <w:rsidRoot w:val="00047F81"/>
    <w:rsid w:val="000139A3"/>
    <w:rsid w:val="00031D7A"/>
    <w:rsid w:val="00047F81"/>
    <w:rsid w:val="00100833"/>
    <w:rsid w:val="00104529"/>
    <w:rsid w:val="00105942"/>
    <w:rsid w:val="00107396"/>
    <w:rsid w:val="00144A4C"/>
    <w:rsid w:val="00176AB0"/>
    <w:rsid w:val="00177B7D"/>
    <w:rsid w:val="0018322D"/>
    <w:rsid w:val="001B3874"/>
    <w:rsid w:val="001B5776"/>
    <w:rsid w:val="001E527A"/>
    <w:rsid w:val="001F78CE"/>
    <w:rsid w:val="002035D2"/>
    <w:rsid w:val="00251FC7"/>
    <w:rsid w:val="002855A7"/>
    <w:rsid w:val="002B0B5A"/>
    <w:rsid w:val="002B146A"/>
    <w:rsid w:val="002B5E17"/>
    <w:rsid w:val="002C28F9"/>
    <w:rsid w:val="002C3F66"/>
    <w:rsid w:val="002D0EC2"/>
    <w:rsid w:val="002E6306"/>
    <w:rsid w:val="00315690"/>
    <w:rsid w:val="00316B75"/>
    <w:rsid w:val="00317FD1"/>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0D00"/>
    <w:rsid w:val="00A908AA"/>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D993"/>
  <w15:chartTrackingRefBased/>
  <w15:docId w15:val="{64C9CBC4-2990-43C6-8906-BC2A7C74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08AA"/>
    <w:rPr>
      <w:rFonts w:ascii="Times New Roman" w:hAnsi="Times New Roman" w:cs="Times New Roman"/>
      <w:sz w:val="24"/>
    </w:rPr>
  </w:style>
  <w:style w:type="paragraph" w:styleId="Heading1">
    <w:name w:val="heading 1"/>
    <w:aliases w:val="Pocket"/>
    <w:basedOn w:val="Normal"/>
    <w:next w:val="Normal"/>
    <w:link w:val="Heading1Char"/>
    <w:qFormat/>
    <w:rsid w:val="00A908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08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08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
    <w:basedOn w:val="Normal"/>
    <w:next w:val="Normal"/>
    <w:link w:val="Heading4Char"/>
    <w:uiPriority w:val="3"/>
    <w:unhideWhenUsed/>
    <w:qFormat/>
    <w:rsid w:val="00A908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08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8AA"/>
  </w:style>
  <w:style w:type="character" w:customStyle="1" w:styleId="Heading1Char">
    <w:name w:val="Heading 1 Char"/>
    <w:aliases w:val="Pocket Char"/>
    <w:basedOn w:val="DefaultParagraphFont"/>
    <w:link w:val="Heading1"/>
    <w:rsid w:val="00A908A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908A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908A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A908AA"/>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qualifications in card,qualifications,Shrunk,Box,Style1,s"/>
    <w:basedOn w:val="DefaultParagraphFont"/>
    <w:link w:val="textbold"/>
    <w:uiPriority w:val="7"/>
    <w:qFormat/>
    <w:rsid w:val="00A908AA"/>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908AA"/>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9.5 p"/>
    <w:basedOn w:val="DefaultParagraphFont"/>
    <w:uiPriority w:val="6"/>
    <w:qFormat/>
    <w:rsid w:val="00A908AA"/>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A908AA"/>
    <w:rPr>
      <w:color w:val="auto"/>
      <w:u w:val="none"/>
    </w:rPr>
  </w:style>
  <w:style w:type="character" w:styleId="FollowedHyperlink">
    <w:name w:val="FollowedHyperlink"/>
    <w:basedOn w:val="DefaultParagraphFont"/>
    <w:uiPriority w:val="99"/>
    <w:semiHidden/>
    <w:unhideWhenUsed/>
    <w:rsid w:val="00A908AA"/>
    <w:rPr>
      <w:color w:val="auto"/>
      <w:u w:val="none"/>
    </w:rPr>
  </w:style>
  <w:style w:type="paragraph" w:customStyle="1" w:styleId="textbold">
    <w:name w:val="text bold"/>
    <w:basedOn w:val="Normal"/>
    <w:link w:val="Emphasis"/>
    <w:uiPriority w:val="7"/>
    <w:qFormat/>
    <w:rsid w:val="00047F8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031D7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StyleDate">
    <w:name w:val="Style Date"/>
    <w:aliases w:val="Author"/>
    <w:basedOn w:val="DefaultParagraphFont"/>
    <w:uiPriority w:val="1"/>
    <w:qFormat/>
    <w:rsid w:val="00031D7A"/>
    <w:rPr>
      <w:rFonts w:ascii="Georgia" w:hAnsi="Georgia"/>
      <w:b/>
      <w:sz w:val="24"/>
      <w:u w:val="single"/>
    </w:rPr>
  </w:style>
  <w:style w:type="character" w:customStyle="1" w:styleId="underline">
    <w:name w:val="underline"/>
    <w:basedOn w:val="DefaultParagraphFont"/>
    <w:qFormat/>
    <w:rsid w:val="00031D7A"/>
    <w:rPr>
      <w:b/>
      <w:u w:val="single"/>
    </w:rPr>
  </w:style>
  <w:style w:type="character" w:customStyle="1" w:styleId="m5577519854659992616gmail-styleunderline">
    <w:name w:val="m_5577519854659992616gmail-styleunderline"/>
    <w:basedOn w:val="DefaultParagraphFont"/>
    <w:rsid w:val="00031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ethel.edu/Majors/Communication/npda/faq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2915</Words>
  <Characters>16616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 J</cp:lastModifiedBy>
  <cp:revision>5</cp:revision>
  <dcterms:created xsi:type="dcterms:W3CDTF">2021-12-11T15:38:00Z</dcterms:created>
  <dcterms:modified xsi:type="dcterms:W3CDTF">2021-12-11T17:17:00Z</dcterms:modified>
</cp:coreProperties>
</file>