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92B3F" w14:textId="3488F048" w:rsidR="00A95652" w:rsidRDefault="0091293F" w:rsidP="0091293F">
      <w:pPr>
        <w:pStyle w:val="Heading2"/>
      </w:pPr>
      <w:r>
        <w:t>1</w:t>
      </w:r>
    </w:p>
    <w:p w14:paraId="7472DD3D" w14:textId="77777777" w:rsidR="0091293F" w:rsidRDefault="0091293F" w:rsidP="0091293F">
      <w:r w:rsidRPr="0BEA0269">
        <w:rPr>
          <w:rFonts w:eastAsia="Times New Roman"/>
          <w:b/>
          <w:bCs/>
          <w:color w:val="000000" w:themeColor="text1"/>
          <w:sz w:val="26"/>
          <w:szCs w:val="26"/>
        </w:rPr>
        <w:t>Presumption Negates</w:t>
      </w:r>
    </w:p>
    <w:p w14:paraId="759E6797" w14:textId="77777777" w:rsidR="0091293F" w:rsidRDefault="0091293F" w:rsidP="0091293F">
      <w:r w:rsidRPr="0BEA0269">
        <w:rPr>
          <w:rFonts w:eastAsia="Times New Roman"/>
          <w:b/>
          <w:bCs/>
          <w:color w:val="000000" w:themeColor="text1"/>
          <w:sz w:val="26"/>
          <w:szCs w:val="26"/>
        </w:rPr>
        <w:t>1. We presume things false, this is why people don’t believe things like conspiracy theories.</w:t>
      </w:r>
    </w:p>
    <w:p w14:paraId="58F90490" w14:textId="77777777" w:rsidR="0091293F" w:rsidRDefault="0091293F" w:rsidP="0091293F">
      <w:r w:rsidRPr="0BEA0269">
        <w:rPr>
          <w:rFonts w:eastAsia="Times New Roman"/>
          <w:b/>
          <w:bCs/>
          <w:color w:val="000000" w:themeColor="text1"/>
          <w:sz w:val="26"/>
          <w:szCs w:val="26"/>
        </w:rPr>
        <w:t>2. There are an infinite number of ways to prove something false and only one way to prove it true.</w:t>
      </w:r>
    </w:p>
    <w:p w14:paraId="6430FA20" w14:textId="77777777" w:rsidR="0091293F" w:rsidRDefault="0091293F" w:rsidP="0091293F">
      <w:r w:rsidRPr="0BEA0269">
        <w:rPr>
          <w:rFonts w:eastAsia="Times New Roman"/>
          <w:b/>
          <w:bCs/>
          <w:color w:val="000000" w:themeColor="text1"/>
          <w:sz w:val="26"/>
          <w:szCs w:val="26"/>
        </w:rPr>
        <w:t xml:space="preserve">3. The neg burden is to deny the evidence of truth so if there’s no offense as to why the resolution is true the neg has fulfilled their burden. </w:t>
      </w:r>
    </w:p>
    <w:p w14:paraId="45F89A75" w14:textId="77777777" w:rsidR="0091293F" w:rsidRDefault="0091293F" w:rsidP="0091293F">
      <w:r w:rsidRPr="0BEA0269">
        <w:rPr>
          <w:rFonts w:eastAsia="Times New Roman"/>
          <w:b/>
          <w:bCs/>
          <w:color w:val="000000" w:themeColor="text1"/>
          <w:sz w:val="26"/>
          <w:szCs w:val="26"/>
        </w:rPr>
        <w:t>Permissibility Negates</w:t>
      </w:r>
    </w:p>
    <w:p w14:paraId="6D4A4581" w14:textId="77777777" w:rsidR="0091293F" w:rsidRDefault="0091293F" w:rsidP="0091293F">
      <w:r w:rsidRPr="0BEA0269">
        <w:rPr>
          <w:rFonts w:eastAsia="Times New Roman"/>
          <w:b/>
          <w:bCs/>
          <w:color w:val="000000" w:themeColor="text1"/>
          <w:sz w:val="26"/>
          <w:szCs w:val="26"/>
        </w:rPr>
        <w:t xml:space="preserve">1. The aff must prove an obligation because ought indicates a moral obligation. If an action is permissible, definitionally, no obligation is present and you negate. </w:t>
      </w:r>
    </w:p>
    <w:p w14:paraId="55595F3F" w14:textId="77777777" w:rsidR="0091293F" w:rsidRDefault="0091293F" w:rsidP="0091293F">
      <w:r>
        <w:br/>
      </w:r>
    </w:p>
    <w:p w14:paraId="60A7D79D" w14:textId="77777777" w:rsidR="0091293F" w:rsidRDefault="0091293F" w:rsidP="0091293F">
      <w:r w:rsidRPr="0BEA0269">
        <w:rPr>
          <w:rFonts w:eastAsia="Times New Roman"/>
          <w:b/>
          <w:bCs/>
          <w:color w:val="000000" w:themeColor="text1"/>
          <w:sz w:val="26"/>
          <w:szCs w:val="26"/>
        </w:rPr>
        <w:t xml:space="preserve">Morality must be internally motivating because we must internalize and care about external claims, which means external motivation collapses. </w:t>
      </w:r>
    </w:p>
    <w:p w14:paraId="2207992C" w14:textId="77777777" w:rsidR="0091293F" w:rsidRDefault="0091293F" w:rsidP="0091293F">
      <w:r w:rsidRPr="0BEA0269">
        <w:rPr>
          <w:rFonts w:eastAsia="Times New Roman"/>
          <w:b/>
          <w:bCs/>
          <w:color w:val="000000" w:themeColor="text1"/>
          <w:sz w:val="26"/>
          <w:szCs w:val="26"/>
        </w:rPr>
        <w:t>Joyce 1</w:t>
      </w:r>
      <w:r w:rsidRPr="0BEA0269">
        <w:rPr>
          <w:rFonts w:eastAsia="Times New Roman"/>
          <w:color w:val="000000" w:themeColor="text1"/>
          <w:sz w:val="26"/>
          <w:szCs w:val="26"/>
        </w:rPr>
        <w:t>,</w:t>
      </w:r>
      <w:r w:rsidRPr="0BEA0269">
        <w:rPr>
          <w:rFonts w:eastAsia="Times New Roman"/>
          <w:color w:val="000000" w:themeColor="text1"/>
          <w:sz w:val="20"/>
          <w:szCs w:val="20"/>
        </w:rPr>
        <w:t xml:space="preserve"> Richard (Professor of Philosophy at Victoria University Wellington, New Zealand). The Myth of Morality. 2001. [Bracketed for grammatical clarity] // (N8)</w:t>
      </w:r>
    </w:p>
    <w:p w14:paraId="188BFF7C" w14:textId="77777777" w:rsidR="0091293F" w:rsidRDefault="0091293F" w:rsidP="0091293F">
      <w:r w:rsidRPr="0BEA0269">
        <w:rPr>
          <w:rFonts w:eastAsia="Times New Roman"/>
          <w:color w:val="000000" w:themeColor="text1"/>
          <w:sz w:val="12"/>
          <w:szCs w:val="12"/>
        </w:rPr>
        <w:t xml:space="preserve">Back to the [Suppose] external reason[s]. </w:t>
      </w:r>
      <w:r w:rsidRPr="0BEA0269">
        <w:rPr>
          <w:rFonts w:eastAsia="Times New Roman"/>
          <w:b/>
          <w:bCs/>
          <w:color w:val="000000" w:themeColor="text1"/>
          <w:szCs w:val="24"/>
          <w:highlight w:val="yellow"/>
          <w:u w:val="single"/>
        </w:rPr>
        <w:t>Suppose it were claimed</w:t>
      </w:r>
      <w:r w:rsidRPr="0BEA0269">
        <w:rPr>
          <w:rFonts w:eastAsia="Times New Roman"/>
          <w:b/>
          <w:bCs/>
          <w:color w:val="000000" w:themeColor="text1"/>
          <w:szCs w:val="24"/>
          <w:u w:val="single"/>
        </w:rPr>
        <w:t>,</w:t>
      </w:r>
      <w:r w:rsidRPr="0BEA0269">
        <w:rPr>
          <w:rFonts w:eastAsia="Times New Roman"/>
          <w:color w:val="000000" w:themeColor="text1"/>
          <w:szCs w:val="24"/>
        </w:rPr>
        <w:t xml:space="preserve"> </w:t>
      </w:r>
      <w:r w:rsidRPr="0BEA0269">
        <w:rPr>
          <w:rFonts w:eastAsia="Times New Roman"/>
          <w:color w:val="000000" w:themeColor="text1"/>
          <w:sz w:val="12"/>
          <w:szCs w:val="12"/>
        </w:rPr>
        <w:t xml:space="preserve">instead, that </w:t>
      </w:r>
      <w:r w:rsidRPr="0BEA0269">
        <w:rPr>
          <w:rFonts w:eastAsia="Times New Roman"/>
          <w:b/>
          <w:bCs/>
          <w:color w:val="000000" w:themeColor="text1"/>
          <w:szCs w:val="24"/>
          <w:highlight w:val="yellow"/>
          <w:u w:val="single"/>
        </w:rPr>
        <w:t xml:space="preserve">I have a reason to refrain from drinking </w:t>
      </w:r>
      <w:r w:rsidRPr="0BEA0269">
        <w:rPr>
          <w:rFonts w:eastAsia="Times New Roman"/>
          <w:b/>
          <w:bCs/>
          <w:color w:val="000000" w:themeColor="text1"/>
          <w:szCs w:val="24"/>
          <w:u w:val="single"/>
        </w:rPr>
        <w:t xml:space="preserve">the </w:t>
      </w:r>
      <w:r w:rsidRPr="0BEA0269">
        <w:rPr>
          <w:rFonts w:eastAsia="Times New Roman"/>
          <w:b/>
          <w:bCs/>
          <w:color w:val="000000" w:themeColor="text1"/>
          <w:szCs w:val="24"/>
          <w:highlight w:val="yellow"/>
          <w:u w:val="single"/>
        </w:rPr>
        <w:t>coffee because it is tapu</w:t>
      </w:r>
      <w:r w:rsidRPr="0BEA0269">
        <w:rPr>
          <w:rFonts w:eastAsia="Times New Roman"/>
          <w:color w:val="000000" w:themeColor="text1"/>
          <w:szCs w:val="24"/>
        </w:rPr>
        <w:t xml:space="preserve"> </w:t>
      </w:r>
      <w:r w:rsidRPr="0BEA0269">
        <w:rPr>
          <w:rFonts w:eastAsia="Times New Roman"/>
          <w:color w:val="000000" w:themeColor="text1"/>
          <w:sz w:val="12"/>
          <w:szCs w:val="12"/>
        </w:rPr>
        <w:t>and must not be touched. This reason claim will be urged regardless of what I may say about my indifference to tapu, or my citing of nihilistic desires to tempt the hand of fate.</w:t>
      </w:r>
      <w:r w:rsidRPr="0BEA0269">
        <w:rPr>
          <w:rFonts w:eastAsia="Times New Roman"/>
          <w:color w:val="000000" w:themeColor="text1"/>
          <w:szCs w:val="24"/>
        </w:rPr>
        <w:t xml:space="preserve"> </w:t>
      </w:r>
      <w:r w:rsidRPr="0BEA0269">
        <w:rPr>
          <w:rFonts w:eastAsia="Times New Roman"/>
          <w:b/>
          <w:bCs/>
          <w:color w:val="000000" w:themeColor="text1"/>
          <w:szCs w:val="24"/>
          <w:u w:val="single"/>
        </w:rPr>
        <w:t>[r]egardless of my desires (it is claimed) I ought not drink</w:t>
      </w:r>
      <w:r w:rsidRPr="0BEA0269">
        <w:rPr>
          <w:rFonts w:eastAsia="Times New Roman"/>
          <w:b/>
          <w:bCs/>
          <w:color w:val="000000" w:themeColor="text1"/>
          <w:sz w:val="12"/>
          <w:szCs w:val="12"/>
          <w:u w:val="single"/>
        </w:rPr>
        <w:t xml:space="preserve"> </w:t>
      </w:r>
      <w:r w:rsidRPr="0BEA0269">
        <w:rPr>
          <w:rFonts w:eastAsia="Times New Roman"/>
          <w:color w:val="000000" w:themeColor="text1"/>
          <w:sz w:val="12"/>
          <w:szCs w:val="12"/>
        </w:rPr>
        <w:t>- l have a reason not to drink. But how could that reason ever explain any action of mine? Could the external reason even explain my [action] from drinking? Clearly, in order to explain</w:t>
      </w:r>
      <w:r w:rsidRPr="0BEA0269">
        <w:rPr>
          <w:rFonts w:eastAsia="Times New Roman"/>
          <w:color w:val="000000" w:themeColor="text1"/>
          <w:szCs w:val="24"/>
        </w:rPr>
        <w:t xml:space="preserve"> </w:t>
      </w:r>
      <w:r w:rsidRPr="0BEA0269">
        <w:rPr>
          <w:rFonts w:eastAsia="Times New Roman"/>
          <w:color w:val="000000" w:themeColor="text1"/>
          <w:sz w:val="12"/>
          <w:szCs w:val="12"/>
        </w:rPr>
        <w:t xml:space="preserve">it the external reason must have some causally efficacious role [in] among the antecedents of the action (in this case, an omission) — l must have. in some manner. "internalized" it. </w:t>
      </w:r>
      <w:r w:rsidRPr="0BEA0269">
        <w:rPr>
          <w:rFonts w:eastAsia="Times New Roman"/>
          <w:b/>
          <w:bCs/>
          <w:color w:val="000000" w:themeColor="text1"/>
          <w:szCs w:val="24"/>
          <w:highlight w:val="yellow"/>
          <w:u w:val="single"/>
        </w:rPr>
        <w:t>The only possibility, it would seem, consistent with its being an external reason, is that I believe the external reason</w:t>
      </w:r>
      <w:r w:rsidRPr="0BEA0269">
        <w:rPr>
          <w:rFonts w:eastAsia="Times New Roman"/>
          <w:color w:val="000000" w:themeColor="text1"/>
          <w:szCs w:val="24"/>
        </w:rPr>
        <w:t xml:space="preserve"> </w:t>
      </w:r>
      <w:r w:rsidRPr="0BEA0269">
        <w:rPr>
          <w:rFonts w:eastAsia="Times New Roman"/>
          <w:color w:val="000000" w:themeColor="text1"/>
          <w:sz w:val="12"/>
          <w:szCs w:val="12"/>
        </w:rPr>
        <w:t>claim [but] : I believe that the coffee is tapu. There's no doubting that such a belief can play a role in explaining actions - including my refraining from drinking the coffee. The question is whether the belief alone can[not] produce action, to which the correct answer is “No.” A very familiar and eminently sensible view says that</w:t>
      </w:r>
      <w:r w:rsidRPr="0BEA0269">
        <w:rPr>
          <w:rFonts w:eastAsia="Times New Roman"/>
          <w:b/>
          <w:bCs/>
          <w:color w:val="000000" w:themeColor="text1"/>
          <w:szCs w:val="24"/>
          <w:u w:val="single"/>
        </w:rPr>
        <w:t xml:space="preserve"> </w:t>
      </w:r>
      <w:r w:rsidRPr="0BEA0269">
        <w:rPr>
          <w:rFonts w:eastAsia="Times New Roman"/>
          <w:b/>
          <w:bCs/>
          <w:color w:val="000000" w:themeColor="text1"/>
          <w:szCs w:val="24"/>
          <w:highlight w:val="yellow"/>
          <w:u w:val="single"/>
        </w:rPr>
        <w:t>in order to explain an action</w:t>
      </w:r>
      <w:r w:rsidRPr="0BEA0269">
        <w:rPr>
          <w:rFonts w:eastAsia="Times New Roman"/>
          <w:color w:val="000000" w:themeColor="text1"/>
          <w:szCs w:val="24"/>
        </w:rPr>
        <w:t xml:space="preserve"> </w:t>
      </w:r>
      <w:r w:rsidRPr="0BEA0269">
        <w:rPr>
          <w:rFonts w:eastAsia="Times New Roman"/>
          <w:color w:val="000000" w:themeColor="text1"/>
          <w:sz w:val="12"/>
          <w:szCs w:val="12"/>
        </w:rPr>
        <w:t>the</w:t>
      </w:r>
      <w:r w:rsidRPr="0BEA0269">
        <w:rPr>
          <w:rFonts w:eastAsia="Times New Roman"/>
          <w:b/>
          <w:bCs/>
          <w:color w:val="000000" w:themeColor="text1"/>
          <w:szCs w:val="24"/>
          <w:u w:val="single"/>
        </w:rPr>
        <w:t xml:space="preserve"> </w:t>
      </w:r>
      <w:r w:rsidRPr="0BEA0269">
        <w:rPr>
          <w:rFonts w:eastAsia="Times New Roman"/>
          <w:b/>
          <w:bCs/>
          <w:color w:val="000000" w:themeColor="text1"/>
          <w:szCs w:val="24"/>
          <w:highlight w:val="yellow"/>
          <w:u w:val="single"/>
        </w:rPr>
        <w:t>belief must couple with desires</w:t>
      </w:r>
      <w:r w:rsidRPr="0BEA0269">
        <w:rPr>
          <w:rFonts w:eastAsia="Times New Roman"/>
          <w:color w:val="000000" w:themeColor="text1"/>
          <w:szCs w:val="24"/>
        </w:rPr>
        <w:t xml:space="preserve"> </w:t>
      </w:r>
      <w:r w:rsidRPr="0BEA0269">
        <w:rPr>
          <w:rFonts w:eastAsia="Times New Roman"/>
          <w:color w:val="000000" w:themeColor="text1"/>
          <w:sz w:val="12"/>
          <w:szCs w:val="12"/>
        </w:rPr>
        <w:t>(such that those same desires had in the absence of the belief would not have resulted in the action). And this seems correct:</w:t>
      </w:r>
      <w:r w:rsidRPr="0BEA0269">
        <w:rPr>
          <w:rFonts w:eastAsia="Times New Roman"/>
          <w:color w:val="000000" w:themeColor="text1"/>
          <w:szCs w:val="24"/>
        </w:rPr>
        <w:t xml:space="preserve"> </w:t>
      </w:r>
      <w:r w:rsidRPr="0BEA0269">
        <w:rPr>
          <w:rFonts w:eastAsia="Times New Roman"/>
          <w:b/>
          <w:bCs/>
          <w:color w:val="000000" w:themeColor="text1"/>
          <w:szCs w:val="24"/>
          <w:highlight w:val="yellow"/>
          <w:u w:val="single"/>
        </w:rPr>
        <w:t>if I believe that the coffee is</w:t>
      </w:r>
      <w:r w:rsidRPr="0BEA0269">
        <w:rPr>
          <w:rFonts w:eastAsia="Times New Roman"/>
          <w:color w:val="000000" w:themeColor="text1"/>
          <w:szCs w:val="24"/>
        </w:rPr>
        <w:t xml:space="preserve"> </w:t>
      </w:r>
      <w:r w:rsidRPr="0BEA0269">
        <w:rPr>
          <w:rFonts w:eastAsia="Times New Roman"/>
          <w:color w:val="000000" w:themeColor="text1"/>
          <w:sz w:val="12"/>
          <w:szCs w:val="12"/>
        </w:rPr>
        <w:t>[bad]</w:t>
      </w:r>
      <w:r w:rsidRPr="0BEA0269">
        <w:rPr>
          <w:rFonts w:eastAsia="Times New Roman"/>
          <w:color w:val="000000" w:themeColor="text1"/>
          <w:sz w:val="12"/>
          <w:szCs w:val="12"/>
          <w:highlight w:val="yellow"/>
        </w:rPr>
        <w:t xml:space="preserve"> </w:t>
      </w:r>
      <w:r w:rsidRPr="0BEA0269">
        <w:rPr>
          <w:rFonts w:eastAsia="Times New Roman"/>
          <w:b/>
          <w:bCs/>
          <w:color w:val="000000" w:themeColor="text1"/>
          <w:szCs w:val="24"/>
          <w:highlight w:val="yellow"/>
          <w:u w:val="single"/>
        </w:rPr>
        <w:t>tapu but</w:t>
      </w:r>
      <w:r w:rsidRPr="0BEA0269">
        <w:rPr>
          <w:rFonts w:eastAsia="Times New Roman"/>
          <w:b/>
          <w:bCs/>
          <w:color w:val="000000" w:themeColor="text1"/>
          <w:szCs w:val="24"/>
          <w:u w:val="single"/>
        </w:rPr>
        <w:t xml:space="preserve"> really </w:t>
      </w:r>
      <w:r w:rsidRPr="0BEA0269">
        <w:rPr>
          <w:rFonts w:eastAsia="Times New Roman"/>
          <w:b/>
          <w:bCs/>
          <w:color w:val="000000" w:themeColor="text1"/>
          <w:szCs w:val="24"/>
          <w:highlight w:val="yellow"/>
          <w:u w:val="single"/>
        </w:rPr>
        <w:t>just don’t care</w:t>
      </w:r>
      <w:r w:rsidRPr="0BEA0269">
        <w:rPr>
          <w:rFonts w:eastAsia="Times New Roman"/>
          <w:b/>
          <w:bCs/>
          <w:color w:val="000000" w:themeColor="text1"/>
          <w:szCs w:val="24"/>
          <w:u w:val="single"/>
        </w:rPr>
        <w:t xml:space="preserve"> about that, </w:t>
      </w:r>
      <w:r w:rsidRPr="0BEA0269">
        <w:rPr>
          <w:rFonts w:eastAsia="Times New Roman"/>
          <w:b/>
          <w:bCs/>
          <w:color w:val="000000" w:themeColor="text1"/>
          <w:szCs w:val="24"/>
          <w:highlight w:val="yellow"/>
          <w:u w:val="single"/>
        </w:rPr>
        <w:t>then I will not refrain from drinking it.</w:t>
      </w:r>
      <w:r w:rsidRPr="0BEA0269">
        <w:rPr>
          <w:rFonts w:eastAsia="Times New Roman"/>
          <w:color w:val="000000" w:themeColor="text1"/>
          <w:szCs w:val="24"/>
        </w:rPr>
        <w:t xml:space="preserve"> </w:t>
      </w:r>
      <w:r w:rsidRPr="0BEA0269">
        <w:rPr>
          <w:rFonts w:eastAsia="Times New Roman"/>
          <w:color w:val="000000" w:themeColor="text1"/>
          <w:sz w:val="12"/>
          <w:szCs w:val="12"/>
        </w:rPr>
        <w:t>So in order for the belief to explain action it must couple with [desire] elements - but</w:t>
      </w:r>
      <w:r w:rsidRPr="0BEA0269">
        <w:rPr>
          <w:rFonts w:eastAsia="Times New Roman"/>
          <w:color w:val="000000" w:themeColor="text1"/>
          <w:szCs w:val="24"/>
        </w:rPr>
        <w:t xml:space="preserve"> </w:t>
      </w:r>
      <w:r w:rsidRPr="0BEA0269">
        <w:rPr>
          <w:rFonts w:eastAsia="Times New Roman"/>
          <w:b/>
          <w:bCs/>
          <w:color w:val="000000" w:themeColor="text1"/>
          <w:szCs w:val="24"/>
          <w:u w:val="single"/>
        </w:rPr>
        <w:t>in that case</w:t>
      </w:r>
      <w:r w:rsidRPr="0BEA0269">
        <w:rPr>
          <w:rFonts w:eastAsia="Times New Roman"/>
          <w:color w:val="000000" w:themeColor="text1"/>
          <w:szCs w:val="24"/>
        </w:rPr>
        <w:t xml:space="preserve"> </w:t>
      </w:r>
      <w:r w:rsidRPr="0BEA0269">
        <w:rPr>
          <w:rFonts w:eastAsia="Times New Roman"/>
          <w:color w:val="000000" w:themeColor="text1"/>
          <w:sz w:val="12"/>
          <w:szCs w:val="12"/>
        </w:rPr>
        <w:t xml:space="preserve">the putative </w:t>
      </w:r>
      <w:r w:rsidRPr="0BEA0269">
        <w:rPr>
          <w:rFonts w:eastAsia="Times New Roman"/>
          <w:b/>
          <w:bCs/>
          <w:color w:val="000000" w:themeColor="text1"/>
          <w:szCs w:val="24"/>
          <w:highlight w:val="yellow"/>
          <w:u w:val="single"/>
        </w:rPr>
        <w:t>external reason collapses into</w:t>
      </w:r>
      <w:r w:rsidRPr="0BEA0269">
        <w:rPr>
          <w:rFonts w:eastAsia="Times New Roman"/>
          <w:color w:val="000000" w:themeColor="text1"/>
          <w:szCs w:val="24"/>
        </w:rPr>
        <w:t xml:space="preserve"> </w:t>
      </w:r>
      <w:r w:rsidRPr="0BEA0269">
        <w:rPr>
          <w:rFonts w:eastAsia="Times New Roman"/>
          <w:color w:val="000000" w:themeColor="text1"/>
          <w:sz w:val="12"/>
          <w:szCs w:val="12"/>
        </w:rPr>
        <w:t xml:space="preserve">an </w:t>
      </w:r>
      <w:r w:rsidRPr="0BEA0269">
        <w:rPr>
          <w:rFonts w:eastAsia="Times New Roman"/>
          <w:b/>
          <w:bCs/>
          <w:color w:val="000000" w:themeColor="text1"/>
          <w:szCs w:val="24"/>
          <w:highlight w:val="yellow"/>
          <w:u w:val="single"/>
        </w:rPr>
        <w:t>internal</w:t>
      </w:r>
      <w:r w:rsidRPr="0BEA0269">
        <w:rPr>
          <w:rFonts w:eastAsia="Times New Roman"/>
          <w:color w:val="000000" w:themeColor="text1"/>
          <w:szCs w:val="24"/>
        </w:rPr>
        <w:t xml:space="preserve"> </w:t>
      </w:r>
      <w:r w:rsidRPr="0BEA0269">
        <w:rPr>
          <w:rFonts w:eastAsia="Times New Roman"/>
          <w:color w:val="000000" w:themeColor="text1"/>
          <w:sz w:val="12"/>
          <w:szCs w:val="12"/>
        </w:rPr>
        <w:t>one.3</w:t>
      </w:r>
    </w:p>
    <w:p w14:paraId="4DD4EAFF" w14:textId="77777777" w:rsidR="0091293F" w:rsidRDefault="0091293F" w:rsidP="0091293F">
      <w:r>
        <w:br/>
      </w:r>
    </w:p>
    <w:p w14:paraId="7C482641" w14:textId="77777777" w:rsidR="0091293F" w:rsidRDefault="0091293F" w:rsidP="0091293F">
      <w:r w:rsidRPr="0BEA0269">
        <w:rPr>
          <w:rFonts w:eastAsia="Times New Roman"/>
          <w:b/>
          <w:bCs/>
          <w:color w:val="000000" w:themeColor="text1"/>
          <w:sz w:val="26"/>
          <w:szCs w:val="26"/>
        </w:rPr>
        <w:t>Contracts solve this because people agree to certain constraints to better promote their self interest. People agree to channel their desires and in doing so, establish a set of moral agreements.</w:t>
      </w:r>
    </w:p>
    <w:p w14:paraId="76F081D9" w14:textId="77777777" w:rsidR="0091293F" w:rsidRDefault="0091293F" w:rsidP="0091293F">
      <w:r w:rsidRPr="0BEA0269">
        <w:rPr>
          <w:rFonts w:eastAsia="Times New Roman"/>
          <w:b/>
          <w:bCs/>
          <w:color w:val="000000" w:themeColor="text1"/>
          <w:sz w:val="26"/>
          <w:szCs w:val="26"/>
        </w:rPr>
        <w:t>Gauthier 86</w:t>
      </w:r>
      <w:r w:rsidRPr="0BEA0269">
        <w:rPr>
          <w:rFonts w:eastAsia="Times New Roman"/>
          <w:color w:val="000000" w:themeColor="text1"/>
          <w:sz w:val="20"/>
          <w:szCs w:val="20"/>
        </w:rPr>
        <w:t xml:space="preserve"> Gauthier, David P. </w:t>
      </w:r>
      <w:r w:rsidRPr="0BEA0269">
        <w:rPr>
          <w:rFonts w:eastAsia="Times New Roman"/>
          <w:i/>
          <w:iCs/>
          <w:color w:val="000000" w:themeColor="text1"/>
          <w:sz w:val="20"/>
          <w:szCs w:val="20"/>
        </w:rPr>
        <w:t>Morals by Agreement</w:t>
      </w:r>
      <w:r w:rsidRPr="0BEA0269">
        <w:rPr>
          <w:rFonts w:eastAsia="Times New Roman"/>
          <w:color w:val="000000" w:themeColor="text1"/>
          <w:sz w:val="20"/>
          <w:szCs w:val="20"/>
        </w:rPr>
        <w:t>. Oxford: Clarendon, 1986. Print. // (N8)</w:t>
      </w:r>
    </w:p>
    <w:p w14:paraId="03B253F4" w14:textId="77777777" w:rsidR="0091293F" w:rsidRDefault="0091293F" w:rsidP="0091293F">
      <w:r w:rsidRPr="0BEA0269">
        <w:rPr>
          <w:rFonts w:eastAsia="Times New Roman"/>
          <w:b/>
          <w:bCs/>
          <w:color w:val="000000" w:themeColor="text1"/>
          <w:szCs w:val="24"/>
          <w:highlight w:val="yellow"/>
          <w:u w:val="single"/>
        </w:rPr>
        <w:t>Moral principles are introduced as the objects of</w:t>
      </w:r>
      <w:r w:rsidRPr="0BEA0269">
        <w:rPr>
          <w:rFonts w:eastAsia="Times New Roman"/>
          <w:b/>
          <w:bCs/>
          <w:color w:val="000000" w:themeColor="text1"/>
          <w:szCs w:val="24"/>
          <w:u w:val="single"/>
        </w:rPr>
        <w:t xml:space="preserve"> </w:t>
      </w:r>
      <w:r w:rsidRPr="0BEA0269">
        <w:rPr>
          <w:rFonts w:eastAsia="Times New Roman"/>
          <w:color w:val="000000" w:themeColor="text1"/>
          <w:sz w:val="12"/>
          <w:szCs w:val="12"/>
        </w:rPr>
        <w:t xml:space="preserve">full </w:t>
      </w:r>
      <w:r w:rsidRPr="0BEA0269">
        <w:rPr>
          <w:rFonts w:eastAsia="Times New Roman"/>
          <w:b/>
          <w:bCs/>
          <w:color w:val="000000" w:themeColor="text1"/>
          <w:szCs w:val="24"/>
          <w:highlight w:val="yellow"/>
          <w:u w:val="single"/>
        </w:rPr>
        <w:t>voluntary</w:t>
      </w:r>
      <w:r w:rsidRPr="0BEA0269">
        <w:rPr>
          <w:rFonts w:eastAsia="Times New Roman"/>
          <w:color w:val="000000" w:themeColor="text1"/>
          <w:szCs w:val="24"/>
        </w:rPr>
        <w:t xml:space="preserve"> </w:t>
      </w:r>
      <w:r w:rsidRPr="0BEA0269">
        <w:rPr>
          <w:rFonts w:eastAsia="Times New Roman"/>
          <w:color w:val="000000" w:themeColor="text1"/>
          <w:sz w:val="12"/>
          <w:szCs w:val="12"/>
        </w:rPr>
        <w:t xml:space="preserve">ex ante </w:t>
      </w:r>
      <w:r w:rsidRPr="0BEA0269">
        <w:rPr>
          <w:rFonts w:eastAsia="Times New Roman"/>
          <w:color w:val="000000" w:themeColor="text1"/>
          <w:szCs w:val="24"/>
          <w:highlight w:val="yellow"/>
        </w:rPr>
        <w:t>a</w:t>
      </w:r>
      <w:r w:rsidRPr="0BEA0269">
        <w:rPr>
          <w:rFonts w:eastAsia="Times New Roman"/>
          <w:b/>
          <w:bCs/>
          <w:color w:val="000000" w:themeColor="text1"/>
          <w:szCs w:val="24"/>
          <w:highlight w:val="yellow"/>
          <w:u w:val="single"/>
        </w:rPr>
        <w:t>greement among</w:t>
      </w:r>
      <w:r w:rsidRPr="0BEA0269">
        <w:rPr>
          <w:rFonts w:eastAsia="Times New Roman"/>
          <w:b/>
          <w:bCs/>
          <w:color w:val="000000" w:themeColor="text1"/>
          <w:szCs w:val="24"/>
          <w:u w:val="single"/>
        </w:rPr>
        <w:t xml:space="preserve"> </w:t>
      </w:r>
      <w:r w:rsidRPr="0BEA0269">
        <w:rPr>
          <w:rFonts w:eastAsia="Times New Roman"/>
          <w:color w:val="000000" w:themeColor="text1"/>
          <w:sz w:val="12"/>
          <w:szCs w:val="12"/>
        </w:rPr>
        <w:t>rational</w:t>
      </w:r>
      <w:r w:rsidRPr="0BEA0269">
        <w:rPr>
          <w:rFonts w:eastAsia="Times New Roman"/>
          <w:color w:val="000000" w:themeColor="text1"/>
          <w:szCs w:val="24"/>
        </w:rPr>
        <w:t xml:space="preserve"> </w:t>
      </w:r>
      <w:r w:rsidRPr="0BEA0269">
        <w:rPr>
          <w:rFonts w:eastAsia="Times New Roman"/>
          <w:b/>
          <w:bCs/>
          <w:color w:val="000000" w:themeColor="text1"/>
          <w:szCs w:val="24"/>
          <w:highlight w:val="yellow"/>
          <w:u w:val="single"/>
        </w:rPr>
        <w:t>persons.</w:t>
      </w:r>
      <w:r w:rsidRPr="0BEA0269">
        <w:rPr>
          <w:rFonts w:eastAsia="Times New Roman"/>
          <w:color w:val="000000" w:themeColor="text1"/>
          <w:szCs w:val="24"/>
          <w:highlight w:val="yellow"/>
        </w:rPr>
        <w:t xml:space="preserve"> </w:t>
      </w:r>
      <w:r w:rsidRPr="0BEA0269">
        <w:rPr>
          <w:rFonts w:eastAsia="Times New Roman"/>
          <w:color w:val="000000" w:themeColor="text1"/>
          <w:sz w:val="12"/>
          <w:szCs w:val="12"/>
        </w:rPr>
        <w:t xml:space="preserve"> Such agreement is hypothetical, in supposing a pre-moral context for the adoption of moral rules and practices.  But the</w:t>
      </w:r>
      <w:r w:rsidRPr="0BEA0269">
        <w:rPr>
          <w:rFonts w:eastAsia="Times New Roman"/>
          <w:b/>
          <w:bCs/>
          <w:color w:val="000000" w:themeColor="text1"/>
          <w:sz w:val="12"/>
          <w:szCs w:val="12"/>
          <w:highlight w:val="yellow"/>
          <w:u w:val="single"/>
        </w:rPr>
        <w:t xml:space="preserve"> </w:t>
      </w:r>
      <w:r w:rsidRPr="0BEA0269">
        <w:rPr>
          <w:rFonts w:eastAsia="Times New Roman"/>
          <w:b/>
          <w:bCs/>
          <w:color w:val="000000" w:themeColor="text1"/>
          <w:szCs w:val="24"/>
          <w:highlight w:val="yellow"/>
          <w:u w:val="single"/>
        </w:rPr>
        <w:t>parties</w:t>
      </w:r>
      <w:r w:rsidRPr="0BEA0269">
        <w:rPr>
          <w:rFonts w:eastAsia="Times New Roman"/>
          <w:b/>
          <w:bCs/>
          <w:color w:val="000000" w:themeColor="text1"/>
          <w:szCs w:val="24"/>
          <w:u w:val="single"/>
        </w:rPr>
        <w:t xml:space="preserve"> to agreement </w:t>
      </w:r>
      <w:r w:rsidRPr="0BEA0269">
        <w:rPr>
          <w:rFonts w:eastAsia="Times New Roman"/>
          <w:b/>
          <w:bCs/>
          <w:color w:val="000000" w:themeColor="text1"/>
          <w:szCs w:val="24"/>
          <w:highlight w:val="yellow"/>
          <w:u w:val="single"/>
        </w:rPr>
        <w:t>are</w:t>
      </w:r>
      <w:r w:rsidRPr="0BEA0269">
        <w:rPr>
          <w:rFonts w:eastAsia="Times New Roman"/>
          <w:b/>
          <w:bCs/>
          <w:color w:val="000000" w:themeColor="text1"/>
          <w:szCs w:val="24"/>
          <w:u w:val="single"/>
        </w:rPr>
        <w:t xml:space="preserve"> real, </w:t>
      </w:r>
      <w:r w:rsidRPr="0BEA0269">
        <w:rPr>
          <w:rFonts w:eastAsia="Times New Roman"/>
          <w:color w:val="000000" w:themeColor="text1"/>
          <w:sz w:val="12"/>
          <w:szCs w:val="12"/>
        </w:rPr>
        <w:t xml:space="preserve">determinate individuals, </w:t>
      </w:r>
      <w:r w:rsidRPr="0BEA0269">
        <w:rPr>
          <w:rFonts w:eastAsia="Times New Roman"/>
          <w:b/>
          <w:bCs/>
          <w:color w:val="000000" w:themeColor="text1"/>
          <w:szCs w:val="24"/>
          <w:u w:val="single"/>
        </w:rPr>
        <w:t>distinguished by their capacities, situations, and concerns.</w:t>
      </w:r>
      <w:r w:rsidRPr="0BEA0269">
        <w:rPr>
          <w:rFonts w:eastAsia="Times New Roman"/>
          <w:color w:val="000000" w:themeColor="text1"/>
          <w:szCs w:val="24"/>
        </w:rPr>
        <w:t xml:space="preserve">  </w:t>
      </w:r>
      <w:r w:rsidRPr="0BEA0269">
        <w:rPr>
          <w:rFonts w:eastAsia="Times New Roman"/>
          <w:color w:val="000000" w:themeColor="text1"/>
          <w:sz w:val="12"/>
          <w:szCs w:val="12"/>
        </w:rPr>
        <w:t xml:space="preserve">In so far as </w:t>
      </w:r>
      <w:r w:rsidRPr="0BEA0269">
        <w:rPr>
          <w:rFonts w:eastAsia="Times New Roman"/>
          <w:b/>
          <w:bCs/>
          <w:color w:val="000000" w:themeColor="text1"/>
          <w:szCs w:val="24"/>
          <w:highlight w:val="yellow"/>
          <w:u w:val="single"/>
        </w:rPr>
        <w:t>[Since] they</w:t>
      </w:r>
      <w:r w:rsidRPr="0BEA0269">
        <w:rPr>
          <w:rFonts w:eastAsia="Times New Roman"/>
          <w:color w:val="000000" w:themeColor="text1"/>
          <w:szCs w:val="24"/>
          <w:highlight w:val="yellow"/>
        </w:rPr>
        <w:t xml:space="preserve"> </w:t>
      </w:r>
      <w:r w:rsidRPr="0BEA0269">
        <w:rPr>
          <w:rFonts w:eastAsia="Times New Roman"/>
          <w:color w:val="000000" w:themeColor="text1"/>
          <w:sz w:val="12"/>
          <w:szCs w:val="12"/>
        </w:rPr>
        <w:t>would</w:t>
      </w:r>
      <w:r w:rsidRPr="0BEA0269">
        <w:rPr>
          <w:rFonts w:eastAsia="Times New Roman"/>
          <w:color w:val="000000" w:themeColor="text1"/>
          <w:szCs w:val="24"/>
          <w:highlight w:val="yellow"/>
        </w:rPr>
        <w:t xml:space="preserve"> </w:t>
      </w:r>
      <w:r w:rsidRPr="0BEA0269">
        <w:rPr>
          <w:rFonts w:eastAsia="Times New Roman"/>
          <w:b/>
          <w:bCs/>
          <w:color w:val="000000" w:themeColor="text1"/>
          <w:szCs w:val="24"/>
          <w:highlight w:val="yellow"/>
          <w:u w:val="single"/>
        </w:rPr>
        <w:t xml:space="preserve">agree to constraints on their choices, restraining their pursuit of their own interests, they acknowledge a distinction between what they may and may not do. </w:t>
      </w:r>
      <w:r w:rsidRPr="0BEA0269">
        <w:rPr>
          <w:rFonts w:eastAsia="Times New Roman"/>
          <w:color w:val="000000" w:themeColor="text1"/>
          <w:szCs w:val="24"/>
        </w:rPr>
        <w:t xml:space="preserve"> </w:t>
      </w:r>
      <w:r w:rsidRPr="0BEA0269">
        <w:rPr>
          <w:rFonts w:eastAsia="Times New Roman"/>
          <w:color w:val="000000" w:themeColor="text1"/>
          <w:sz w:val="12"/>
          <w:szCs w:val="12"/>
        </w:rPr>
        <w:t>As rational persons understanding the structure of their interaction,</w:t>
      </w:r>
      <w:r w:rsidRPr="0BEA0269">
        <w:rPr>
          <w:rFonts w:eastAsia="Times New Roman"/>
          <w:color w:val="000000" w:themeColor="text1"/>
          <w:szCs w:val="24"/>
        </w:rPr>
        <w:t xml:space="preserve"> </w:t>
      </w:r>
      <w:r w:rsidRPr="0BEA0269">
        <w:rPr>
          <w:rFonts w:eastAsia="Times New Roman"/>
          <w:b/>
          <w:bCs/>
          <w:color w:val="000000" w:themeColor="text1"/>
          <w:szCs w:val="24"/>
          <w:u w:val="single"/>
        </w:rPr>
        <w:t xml:space="preserve">they recognize </w:t>
      </w:r>
      <w:r w:rsidRPr="0BEA0269">
        <w:rPr>
          <w:rFonts w:eastAsia="Times New Roman"/>
          <w:color w:val="000000" w:themeColor="text1"/>
          <w:sz w:val="12"/>
          <w:szCs w:val="12"/>
        </w:rPr>
        <w:t xml:space="preserve">for mutual constraint, and so for </w:t>
      </w:r>
      <w:r w:rsidRPr="0BEA0269">
        <w:rPr>
          <w:rFonts w:eastAsia="Times New Roman"/>
          <w:b/>
          <w:bCs/>
          <w:color w:val="000000" w:themeColor="text1"/>
          <w:szCs w:val="24"/>
          <w:u w:val="single"/>
        </w:rPr>
        <w:t>a moral dimension in their affairs.</w:t>
      </w:r>
    </w:p>
    <w:p w14:paraId="6B4B5D54" w14:textId="77777777" w:rsidR="0091293F" w:rsidRDefault="0091293F" w:rsidP="0091293F">
      <w:r>
        <w:br/>
      </w:r>
    </w:p>
    <w:p w14:paraId="4548475E" w14:textId="77777777" w:rsidR="0091293F" w:rsidRDefault="0091293F" w:rsidP="0091293F">
      <w:r w:rsidRPr="0BEA0269">
        <w:rPr>
          <w:rFonts w:eastAsia="Times New Roman"/>
          <w:b/>
          <w:bCs/>
          <w:color w:val="000000" w:themeColor="text1"/>
          <w:sz w:val="26"/>
          <w:szCs w:val="26"/>
        </w:rPr>
        <w:t xml:space="preserve">Thus, the standard is consistency with the contractarian principle of mutual restraint, this is when people agree to constrain their actions for their own self interest. To clarify, obligations arise from restraints we place on ourselves by entering contracts. </w:t>
      </w:r>
    </w:p>
    <w:p w14:paraId="00E6B1B3" w14:textId="77777777" w:rsidR="0091293F" w:rsidRDefault="0091293F" w:rsidP="0091293F">
      <w:r w:rsidRPr="0BEA0269">
        <w:rPr>
          <w:rFonts w:eastAsia="Times New Roman"/>
          <w:b/>
          <w:bCs/>
          <w:color w:val="000000" w:themeColor="text1"/>
          <w:sz w:val="26"/>
          <w:szCs w:val="26"/>
        </w:rPr>
        <w:t>Prefer:</w:t>
      </w:r>
    </w:p>
    <w:p w14:paraId="2D3BDD9F" w14:textId="77777777" w:rsidR="0091293F" w:rsidRDefault="0091293F" w:rsidP="0091293F">
      <w:r w:rsidRPr="0BEA0269">
        <w:rPr>
          <w:rFonts w:eastAsia="Times New Roman"/>
          <w:b/>
          <w:bCs/>
          <w:color w:val="000000" w:themeColor="text1"/>
          <w:sz w:val="26"/>
          <w:szCs w:val="26"/>
        </w:rPr>
        <w:t xml:space="preserve">1. Bindingness: Contracts are binding since there are legal repercussions to not following them. This outweighs because if people don’t have any reason to follow ethics they can just not follow it the second they don’t want to and it loses all meaning. </w:t>
      </w:r>
    </w:p>
    <w:p w14:paraId="6CB1DC13" w14:textId="77777777" w:rsidR="0091293F" w:rsidRDefault="0091293F" w:rsidP="0091293F">
      <w:r w:rsidRPr="0BEA0269">
        <w:rPr>
          <w:rFonts w:eastAsia="Times New Roman"/>
          <w:b/>
          <w:bCs/>
          <w:color w:val="000000" w:themeColor="text1"/>
          <w:sz w:val="26"/>
          <w:szCs w:val="26"/>
        </w:rPr>
        <w:t xml:space="preserve">2. Them contesting my framework concedes it’s validity since contracts were fundamental to any of their cards. For example, your authors needed publishing licenses, and your empirical studies needed permits. </w:t>
      </w:r>
    </w:p>
    <w:p w14:paraId="7E54BCE6" w14:textId="77777777" w:rsidR="0091293F" w:rsidRDefault="0091293F" w:rsidP="0091293F">
      <w:r>
        <w:br/>
      </w:r>
    </w:p>
    <w:p w14:paraId="13DFACAF" w14:textId="74CA8984" w:rsidR="0091293F" w:rsidRDefault="0091293F" w:rsidP="0091293F">
      <w:r w:rsidRPr="0BEA0269">
        <w:rPr>
          <w:rFonts w:eastAsia="Times New Roman"/>
          <w:b/>
          <w:bCs/>
          <w:color w:val="000000" w:themeColor="text1"/>
          <w:sz w:val="26"/>
          <w:szCs w:val="26"/>
        </w:rPr>
        <w:t>Contention)</w:t>
      </w:r>
      <w:r w:rsidR="00BF213C">
        <w:rPr>
          <w:rFonts w:eastAsia="Times New Roman"/>
          <w:b/>
          <w:bCs/>
          <w:color w:val="000000" w:themeColor="text1"/>
          <w:sz w:val="26"/>
          <w:szCs w:val="26"/>
        </w:rPr>
        <w:t xml:space="preserve"> 1</w:t>
      </w:r>
    </w:p>
    <w:p w14:paraId="06F0630F" w14:textId="77777777" w:rsidR="0091293F" w:rsidRDefault="0091293F" w:rsidP="0091293F">
      <w:r w:rsidRPr="0BEA0269">
        <w:rPr>
          <w:rFonts w:eastAsia="Times New Roman"/>
          <w:b/>
          <w:bCs/>
          <w:color w:val="000000" w:themeColor="text1"/>
          <w:sz w:val="26"/>
          <w:szCs w:val="26"/>
        </w:rPr>
        <w:t xml:space="preserve">Workers agree in contracts not to strike, these contracts grant employers the right to fire people if they strike and has been upheld by the state. </w:t>
      </w:r>
    </w:p>
    <w:p w14:paraId="4F14F3BD" w14:textId="77777777" w:rsidR="0091293F" w:rsidRDefault="0091293F" w:rsidP="0091293F">
      <w:r w:rsidRPr="0BEA0269">
        <w:rPr>
          <w:rFonts w:eastAsia="Times New Roman"/>
          <w:color w:val="333333"/>
          <w:sz w:val="20"/>
          <w:szCs w:val="20"/>
        </w:rPr>
        <w:t xml:space="preserve">"Employer Sanctions for Violation of No-Strike Clause: Union Busting through Mass Discharge and Rescission." </w:t>
      </w:r>
      <w:r w:rsidRPr="0BEA0269">
        <w:rPr>
          <w:rFonts w:eastAsia="Times New Roman"/>
          <w:b/>
          <w:bCs/>
          <w:i/>
          <w:iCs/>
          <w:color w:val="333333"/>
          <w:sz w:val="26"/>
          <w:szCs w:val="26"/>
        </w:rPr>
        <w:t>Yale Law Journal</w:t>
      </w:r>
      <w:r w:rsidRPr="0BEA0269">
        <w:rPr>
          <w:rFonts w:eastAsia="Times New Roman"/>
          <w:b/>
          <w:bCs/>
          <w:color w:val="333333"/>
          <w:sz w:val="26"/>
          <w:szCs w:val="26"/>
        </w:rPr>
        <w:t>,</w:t>
      </w:r>
      <w:r w:rsidRPr="0BEA0269">
        <w:rPr>
          <w:rFonts w:eastAsia="Times New Roman"/>
          <w:color w:val="333333"/>
          <w:sz w:val="20"/>
          <w:szCs w:val="20"/>
        </w:rPr>
        <w:t xml:space="preserve"> digitalcommons.law.yale.edu/cgi/viewcontent.cgi?article=8323&amp;context=ylj. Accessed 23 June 2021.</w:t>
      </w:r>
    </w:p>
    <w:p w14:paraId="71D789D3" w14:textId="77777777" w:rsidR="0091293F" w:rsidRDefault="0091293F" w:rsidP="0091293F">
      <w:r>
        <w:br/>
      </w:r>
    </w:p>
    <w:p w14:paraId="74CF60A1" w14:textId="77777777" w:rsidR="0091293F" w:rsidRDefault="0091293F" w:rsidP="0091293F">
      <w:r w:rsidRPr="0BEA0269">
        <w:rPr>
          <w:rFonts w:eastAsia="Times New Roman"/>
          <w:b/>
          <w:bCs/>
          <w:color w:val="000000" w:themeColor="text1"/>
          <w:szCs w:val="24"/>
          <w:highlight w:val="yellow"/>
          <w:u w:val="single"/>
        </w:rPr>
        <w:t>EMPLOYERS often secure no-strike clauses 1 in collective bargaining contracts</w:t>
      </w:r>
      <w:r w:rsidRPr="0BEA0269">
        <w:rPr>
          <w:rFonts w:eastAsia="Times New Roman"/>
          <w:color w:val="000000" w:themeColor="text1"/>
          <w:szCs w:val="24"/>
        </w:rPr>
        <w:t xml:space="preserve"> </w:t>
      </w:r>
      <w:r w:rsidRPr="0BEA0269">
        <w:rPr>
          <w:rFonts w:eastAsia="Times New Roman"/>
          <w:color w:val="000000" w:themeColor="text1"/>
          <w:sz w:val="12"/>
          <w:szCs w:val="12"/>
        </w:rPr>
        <w:t>2 with their employees' unions, 3 in order to ensure greater union responsibility for the maintenance of stable production schedules.4</w:t>
      </w:r>
      <w:r w:rsidRPr="0BEA0269">
        <w:rPr>
          <w:rFonts w:eastAsia="Times New Roman"/>
          <w:color w:val="000000" w:themeColor="text1"/>
          <w:szCs w:val="24"/>
        </w:rPr>
        <w:t xml:space="preserve"> </w:t>
      </w:r>
      <w:r w:rsidRPr="0BEA0269">
        <w:rPr>
          <w:rFonts w:eastAsia="Times New Roman"/>
          <w:b/>
          <w:bCs/>
          <w:color w:val="000000" w:themeColor="text1"/>
          <w:szCs w:val="24"/>
          <w:highlight w:val="yellow"/>
          <w:u w:val="single"/>
        </w:rPr>
        <w:t>Under such clauses, the union promises not to authorize</w:t>
      </w:r>
      <w:r w:rsidRPr="0BEA0269">
        <w:rPr>
          <w:rFonts w:eastAsia="Times New Roman"/>
          <w:b/>
          <w:bCs/>
          <w:color w:val="000000" w:themeColor="text1"/>
          <w:szCs w:val="24"/>
          <w:u w:val="single"/>
        </w:rPr>
        <w:t xml:space="preserve"> or sanction </w:t>
      </w:r>
      <w:r w:rsidRPr="0BEA0269">
        <w:rPr>
          <w:rFonts w:eastAsia="Times New Roman"/>
          <w:b/>
          <w:bCs/>
          <w:color w:val="000000" w:themeColor="text1"/>
          <w:szCs w:val="24"/>
          <w:highlight w:val="yellow"/>
          <w:u w:val="single"/>
        </w:rPr>
        <w:t>any strike during the term of its contract.' The employer is</w:t>
      </w:r>
      <w:r w:rsidRPr="0BEA0269">
        <w:rPr>
          <w:rFonts w:eastAsia="Times New Roman"/>
          <w:color w:val="000000" w:themeColor="text1"/>
          <w:szCs w:val="24"/>
        </w:rPr>
        <w:t xml:space="preserve"> </w:t>
      </w:r>
      <w:r w:rsidRPr="0BEA0269">
        <w:rPr>
          <w:rFonts w:eastAsia="Times New Roman"/>
          <w:color w:val="000000" w:themeColor="text1"/>
          <w:sz w:val="12"/>
          <w:szCs w:val="12"/>
        </w:rPr>
        <w:t>usually</w:t>
      </w:r>
      <w:r w:rsidRPr="0BEA0269">
        <w:rPr>
          <w:rFonts w:eastAsia="Times New Roman"/>
          <w:b/>
          <w:bCs/>
          <w:color w:val="000000" w:themeColor="text1"/>
          <w:szCs w:val="24"/>
          <w:u w:val="single"/>
        </w:rPr>
        <w:t xml:space="preserve"> </w:t>
      </w:r>
      <w:r w:rsidRPr="0BEA0269">
        <w:rPr>
          <w:rFonts w:eastAsia="Times New Roman"/>
          <w:b/>
          <w:bCs/>
          <w:color w:val="000000" w:themeColor="text1"/>
          <w:szCs w:val="24"/>
          <w:highlight w:val="yellow"/>
          <w:u w:val="single"/>
        </w:rPr>
        <w:t>given power to discipline or discharge all the individual union members who strike</w:t>
      </w:r>
      <w:r w:rsidRPr="0BEA0269">
        <w:rPr>
          <w:rFonts w:eastAsia="Times New Roman"/>
          <w:b/>
          <w:bCs/>
          <w:color w:val="000000" w:themeColor="text1"/>
          <w:szCs w:val="24"/>
          <w:u w:val="single"/>
        </w:rPr>
        <w:t xml:space="preserve"> in violation of the no-strike clause.0</w:t>
      </w:r>
    </w:p>
    <w:p w14:paraId="52BAFFCA" w14:textId="77777777" w:rsidR="0091293F" w:rsidRDefault="0091293F" w:rsidP="0091293F">
      <w:r w:rsidRPr="0BEA0269">
        <w:rPr>
          <w:rFonts w:eastAsia="Times New Roman"/>
          <w:color w:val="000000" w:themeColor="text1"/>
          <w:sz w:val="12"/>
          <w:szCs w:val="12"/>
        </w:rPr>
        <w:t xml:space="preserve">When confronted with a union-sponsored strike in violation of a no-strike clause, the employer may be forced to accede to the union's demands because of production requirements or the scarcity of replacement workers. 7 Alternatively, he may shut down his plant and wait out the strike, disciplining the strikers when they return to work, subject to an arbitrator's review.8 However, if he believes his bargaining position to be strong, he may discharge all the strikers, rescind the contract, and refuse thereafter to deal with the union.0 </w:t>
      </w:r>
      <w:r w:rsidRPr="0BEA0269">
        <w:rPr>
          <w:rFonts w:eastAsia="Times New Roman"/>
          <w:b/>
          <w:bCs/>
          <w:color w:val="000000" w:themeColor="text1"/>
          <w:szCs w:val="24"/>
          <w:highlight w:val="yellow"/>
          <w:u w:val="single"/>
        </w:rPr>
        <w:t>The National Labor Relations Board has upheld such</w:t>
      </w:r>
      <w:r w:rsidRPr="0BEA0269">
        <w:rPr>
          <w:rFonts w:eastAsia="Times New Roman"/>
          <w:b/>
          <w:bCs/>
          <w:color w:val="000000" w:themeColor="text1"/>
          <w:szCs w:val="24"/>
          <w:u w:val="single"/>
        </w:rPr>
        <w:t xml:space="preserve"> employer </w:t>
      </w:r>
      <w:r w:rsidRPr="0BEA0269">
        <w:rPr>
          <w:rFonts w:eastAsia="Times New Roman"/>
          <w:b/>
          <w:bCs/>
          <w:color w:val="000000" w:themeColor="text1"/>
          <w:szCs w:val="24"/>
          <w:highlight w:val="yellow"/>
          <w:u w:val="single"/>
        </w:rPr>
        <w:t>actions on the grounds that they are justified by the union's prior material breach of the contract,'</w:t>
      </w:r>
      <w:r w:rsidRPr="0BEA0269">
        <w:rPr>
          <w:rFonts w:eastAsia="Times New Roman"/>
          <w:b/>
          <w:bCs/>
          <w:color w:val="000000" w:themeColor="text1"/>
          <w:szCs w:val="24"/>
          <w:u w:val="single"/>
        </w:rPr>
        <w:t xml:space="preserve"> </w:t>
      </w:r>
      <w:r w:rsidRPr="0BEA0269">
        <w:rPr>
          <w:rFonts w:eastAsia="Times New Roman"/>
          <w:color w:val="000000" w:themeColor="text1"/>
          <w:sz w:val="12"/>
          <w:szCs w:val="12"/>
        </w:rPr>
        <w:t>° and that strikers in violation of contract are not protected by the National Labor Relations Act."1</w:t>
      </w:r>
    </w:p>
    <w:p w14:paraId="6AF3D999" w14:textId="77777777" w:rsidR="0091293F" w:rsidRDefault="0091293F" w:rsidP="0091293F">
      <w:r w:rsidRPr="0BEA0269">
        <w:rPr>
          <w:rFonts w:eastAsia="Times New Roman"/>
          <w:b/>
          <w:bCs/>
          <w:color w:val="000000" w:themeColor="text1"/>
          <w:sz w:val="26"/>
          <w:szCs w:val="26"/>
        </w:rPr>
        <w:t xml:space="preserve">This impacts back to my framework because recognizing the right of the workers to strike goes against established contracts granting employers the ability to restrict the ability of workers to strike. </w:t>
      </w:r>
    </w:p>
    <w:p w14:paraId="27EFAE08" w14:textId="77777777" w:rsidR="0091293F" w:rsidRDefault="0091293F" w:rsidP="0091293F">
      <w:r>
        <w:br/>
      </w:r>
    </w:p>
    <w:p w14:paraId="0476CDEE" w14:textId="5CC6D9C8" w:rsidR="0091293F" w:rsidRDefault="0091293F" w:rsidP="0091293F"/>
    <w:p w14:paraId="539DC1F2" w14:textId="66263728" w:rsidR="0091293F" w:rsidRDefault="0091293F" w:rsidP="0091293F"/>
    <w:p w14:paraId="73F4F34F" w14:textId="77777777" w:rsidR="00BF213C" w:rsidRDefault="00BF213C" w:rsidP="00BF213C">
      <w:pPr>
        <w:pStyle w:val="Heading2"/>
      </w:pPr>
      <w:r>
        <w:t>2</w:t>
      </w:r>
    </w:p>
    <w:p w14:paraId="17271720" w14:textId="77777777" w:rsidR="00BF213C" w:rsidRDefault="00BF213C" w:rsidP="00BF213C">
      <w:pPr>
        <w:rPr>
          <w:rFonts w:eastAsia="Times New Roman"/>
          <w:b/>
          <w:bCs/>
          <w:color w:val="121212"/>
          <w:sz w:val="26"/>
          <w:szCs w:val="26"/>
        </w:rPr>
      </w:pPr>
      <w:r w:rsidRPr="089C01DF">
        <w:rPr>
          <w:rFonts w:eastAsia="Times New Roman"/>
          <w:b/>
          <w:bCs/>
          <w:color w:val="121212"/>
          <w:sz w:val="26"/>
          <w:szCs w:val="26"/>
        </w:rPr>
        <w:t xml:space="preserve">Counterplan text: A just government ought to recognize the unconditional right of workers to strike, except doctors. </w:t>
      </w:r>
    </w:p>
    <w:p w14:paraId="51AED468" w14:textId="77777777" w:rsidR="00BF213C" w:rsidRDefault="00BF213C" w:rsidP="00BF213C">
      <w:pPr>
        <w:rPr>
          <w:rFonts w:eastAsia="Times New Roman"/>
          <w:b/>
          <w:bCs/>
          <w:color w:val="121212"/>
          <w:sz w:val="26"/>
          <w:szCs w:val="26"/>
        </w:rPr>
      </w:pPr>
    </w:p>
    <w:p w14:paraId="3B1772F2" w14:textId="6D3289F1" w:rsidR="00BF213C" w:rsidRDefault="00BF213C" w:rsidP="00BF213C">
      <w:pPr>
        <w:rPr>
          <w:rFonts w:eastAsia="Times New Roman"/>
          <w:b/>
          <w:bCs/>
          <w:color w:val="121212"/>
          <w:sz w:val="26"/>
          <w:szCs w:val="26"/>
        </w:rPr>
      </w:pPr>
      <w:r w:rsidRPr="089C01DF">
        <w:rPr>
          <w:rFonts w:eastAsia="Times New Roman"/>
          <w:b/>
          <w:bCs/>
          <w:color w:val="121212"/>
          <w:sz w:val="26"/>
          <w:szCs w:val="26"/>
        </w:rPr>
        <w:t xml:space="preserve">Strikes by doctors harm patients and are counter productive to the goal of the strike. </w:t>
      </w:r>
    </w:p>
    <w:p w14:paraId="46E2C48F" w14:textId="56D8A2EC" w:rsidR="005C3657" w:rsidRPr="005C3657" w:rsidRDefault="005C3657" w:rsidP="00BF213C">
      <w:pPr>
        <w:rPr>
          <w:rFonts w:eastAsia="Times New Roman"/>
          <w:color w:val="121212"/>
          <w:szCs w:val="24"/>
        </w:rPr>
      </w:pPr>
      <w:r>
        <w:rPr>
          <w:rFonts w:eastAsia="Times New Roman"/>
          <w:color w:val="121212"/>
          <w:szCs w:val="24"/>
        </w:rPr>
        <w:t xml:space="preserve">Sarah </w:t>
      </w:r>
      <w:r w:rsidRPr="005C3657">
        <w:rPr>
          <w:rFonts w:eastAsia="Times New Roman"/>
          <w:b/>
          <w:bCs/>
          <w:color w:val="121212"/>
          <w:sz w:val="28"/>
          <w:szCs w:val="28"/>
        </w:rPr>
        <w:t>Boseley</w:t>
      </w:r>
      <w:r w:rsidRPr="005C3657">
        <w:rPr>
          <w:rFonts w:eastAsia="Times New Roman"/>
          <w:color w:val="121212"/>
          <w:sz w:val="28"/>
          <w:szCs w:val="28"/>
        </w:rPr>
        <w:t xml:space="preserve"> </w:t>
      </w:r>
      <w:r w:rsidRPr="005C3657">
        <w:rPr>
          <w:rFonts w:eastAsia="Times New Roman"/>
          <w:color w:val="121212"/>
          <w:szCs w:val="24"/>
        </w:rPr>
        <w:t>"Senior Colleagues Condemn Junior Doctors' Plan For Five-Day Strikes". </w:t>
      </w:r>
      <w:r w:rsidRPr="005C3657">
        <w:rPr>
          <w:rFonts w:eastAsia="Times New Roman"/>
          <w:i/>
          <w:iCs/>
          <w:color w:val="121212"/>
          <w:szCs w:val="24"/>
        </w:rPr>
        <w:t>The Guardian</w:t>
      </w:r>
      <w:r w:rsidRPr="005C3657">
        <w:rPr>
          <w:rFonts w:eastAsia="Times New Roman"/>
          <w:color w:val="121212"/>
          <w:szCs w:val="24"/>
        </w:rPr>
        <w:t>, 2016, https://www.theguardian.com/society/2016/sep/01/junior-doctors-row-medical-profession-split-latest-strikes?CMP=gu_com. Accessed 13 Nov 2021.</w:t>
      </w:r>
    </w:p>
    <w:p w14:paraId="0DA18D9A" w14:textId="77777777" w:rsidR="00BF213C" w:rsidRDefault="00BF213C" w:rsidP="00BF213C">
      <w:pPr>
        <w:rPr>
          <w:rFonts w:eastAsia="Times New Roman"/>
          <w:b/>
          <w:bCs/>
          <w:szCs w:val="24"/>
          <w:highlight w:val="yellow"/>
          <w:u w:val="single"/>
        </w:rPr>
      </w:pPr>
      <w:r w:rsidRPr="089C01DF">
        <w:rPr>
          <w:rFonts w:eastAsia="Times New Roman"/>
          <w:b/>
          <w:bCs/>
          <w:szCs w:val="24"/>
          <w:highlight w:val="yellow"/>
          <w:u w:val="single"/>
        </w:rPr>
        <w:t>Senior doctors have voiced strong opposition to</w:t>
      </w:r>
      <w:r w:rsidRPr="089C01DF">
        <w:rPr>
          <w:rFonts w:eastAsia="Times New Roman"/>
          <w:szCs w:val="24"/>
        </w:rPr>
        <w:t xml:space="preserve"> </w:t>
      </w:r>
      <w:hyperlink r:id="rId6">
        <w:r w:rsidRPr="089C01DF">
          <w:rPr>
            <w:rStyle w:val="Hyperlink"/>
            <w:rFonts w:eastAsia="Times New Roman"/>
            <w:b/>
            <w:sz w:val="12"/>
            <w:szCs w:val="12"/>
          </w:rPr>
          <w:t>the series of five-day</w:t>
        </w:r>
        <w:r w:rsidRPr="089C01DF">
          <w:rPr>
            <w:rStyle w:val="Hyperlink"/>
            <w:rFonts w:eastAsia="Times New Roman"/>
            <w:b/>
            <w:szCs w:val="24"/>
          </w:rPr>
          <w:t xml:space="preserve"> </w:t>
        </w:r>
        <w:r w:rsidRPr="089C01DF">
          <w:rPr>
            <w:rStyle w:val="Hyperlink"/>
            <w:rFonts w:eastAsia="Times New Roman"/>
            <w:bCs/>
            <w:szCs w:val="24"/>
            <w:highlight w:val="yellow"/>
            <w:u w:val="single"/>
          </w:rPr>
          <w:t>strikes planned by their junior colleagues</w:t>
        </w:r>
      </w:hyperlink>
      <w:r w:rsidRPr="089C01DF">
        <w:rPr>
          <w:rFonts w:eastAsia="Times New Roman"/>
          <w:b/>
          <w:bCs/>
          <w:szCs w:val="24"/>
          <w:highlight w:val="yellow"/>
          <w:u w:val="single"/>
        </w:rPr>
        <w:t>,</w:t>
      </w:r>
      <w:r w:rsidRPr="089C01DF">
        <w:rPr>
          <w:rFonts w:eastAsia="Times New Roman"/>
          <w:b/>
          <w:bCs/>
          <w:szCs w:val="24"/>
        </w:rPr>
        <w:t xml:space="preserve"> </w:t>
      </w:r>
      <w:r w:rsidRPr="089C01DF">
        <w:rPr>
          <w:rFonts w:eastAsia="Times New Roman"/>
          <w:sz w:val="12"/>
          <w:szCs w:val="12"/>
        </w:rPr>
        <w:t>warning that</w:t>
      </w:r>
      <w:r w:rsidRPr="089C01DF">
        <w:rPr>
          <w:rFonts w:eastAsia="Times New Roman"/>
          <w:b/>
          <w:bCs/>
          <w:szCs w:val="24"/>
        </w:rPr>
        <w:t xml:space="preserve"> </w:t>
      </w:r>
      <w:r w:rsidRPr="089C01DF">
        <w:rPr>
          <w:rFonts w:eastAsia="Times New Roman"/>
          <w:b/>
          <w:bCs/>
          <w:szCs w:val="24"/>
          <w:u w:val="single"/>
        </w:rPr>
        <w:t>t</w:t>
      </w:r>
      <w:r w:rsidRPr="089C01DF">
        <w:rPr>
          <w:rFonts w:eastAsia="Times New Roman"/>
          <w:b/>
          <w:bCs/>
          <w:szCs w:val="24"/>
          <w:highlight w:val="yellow"/>
          <w:u w:val="single"/>
        </w:rPr>
        <w:t>he action will cause real problems for patients, the service and the profession.</w:t>
      </w:r>
    </w:p>
    <w:p w14:paraId="09C1FEB4" w14:textId="77777777" w:rsidR="00BF213C" w:rsidRDefault="00BF213C" w:rsidP="00BF213C">
      <w:pPr>
        <w:rPr>
          <w:rFonts w:eastAsia="Times New Roman"/>
          <w:sz w:val="12"/>
          <w:szCs w:val="12"/>
        </w:rPr>
      </w:pPr>
      <w:r w:rsidRPr="089C01DF">
        <w:rPr>
          <w:rFonts w:eastAsia="Times New Roman"/>
          <w:sz w:val="12"/>
          <w:szCs w:val="12"/>
        </w:rPr>
        <w:t>In a surprise statement on Thursday evening, the Academy of Medical Royal Colleges – which brings together doctors’ professional bodies – distanced itself from the doctors’ union, the British Medical Association, which has called the strike. The academy was “disappointed at the prospect of further sustained industrial action by junior doctors”, it said in a statement after several agonised hours of deliberation.</w:t>
      </w:r>
    </w:p>
    <w:p w14:paraId="7254E3E1" w14:textId="77777777" w:rsidR="00BF213C" w:rsidRDefault="00BF213C" w:rsidP="00BF213C">
      <w:pPr>
        <w:rPr>
          <w:rFonts w:eastAsia="Times New Roman"/>
          <w:sz w:val="12"/>
          <w:szCs w:val="12"/>
        </w:rPr>
      </w:pPr>
      <w:r w:rsidRPr="089C01DF">
        <w:rPr>
          <w:rFonts w:eastAsia="Times New Roman"/>
          <w:sz w:val="12"/>
          <w:szCs w:val="12"/>
        </w:rPr>
        <w:t xml:space="preserve">“We are acutely aware that the </w:t>
      </w:r>
      <w:hyperlink r:id="rId7">
        <w:r w:rsidRPr="089C01DF">
          <w:rPr>
            <w:rStyle w:val="Hyperlink"/>
            <w:rFonts w:eastAsia="Times New Roman"/>
            <w:b/>
            <w:sz w:val="12"/>
            <w:szCs w:val="12"/>
          </w:rPr>
          <w:t>NHS</w:t>
        </w:r>
      </w:hyperlink>
      <w:r w:rsidRPr="089C01DF">
        <w:rPr>
          <w:rFonts w:eastAsia="Times New Roman"/>
          <w:sz w:val="12"/>
          <w:szCs w:val="12"/>
        </w:rPr>
        <w:t xml:space="preserve"> is under extreme pressure at the moment,” it said.</w:t>
      </w:r>
      <w:r w:rsidRPr="089C01DF">
        <w:rPr>
          <w:rFonts w:eastAsia="Times New Roman"/>
          <w:szCs w:val="24"/>
        </w:rPr>
        <w:t xml:space="preserve"> </w:t>
      </w:r>
      <w:r w:rsidRPr="089C01DF">
        <w:rPr>
          <w:rFonts w:eastAsia="Times New Roman"/>
          <w:b/>
          <w:bCs/>
          <w:szCs w:val="24"/>
          <w:highlight w:val="yellow"/>
          <w:u w:val="single"/>
        </w:rPr>
        <w:t>“Patient safety and quality of care must be the priority.</w:t>
      </w:r>
      <w:r w:rsidRPr="089C01DF">
        <w:rPr>
          <w:rFonts w:eastAsia="Times New Roman"/>
          <w:b/>
          <w:bCs/>
          <w:szCs w:val="24"/>
        </w:rPr>
        <w:t xml:space="preserve"> </w:t>
      </w:r>
      <w:r w:rsidRPr="089C01DF">
        <w:rPr>
          <w:rFonts w:eastAsia="Times New Roman"/>
          <w:sz w:val="12"/>
          <w:szCs w:val="12"/>
        </w:rPr>
        <w:t>We know there are genuine concerns about the contract and working arrangements but we do not consider the proposed strikes are proportionate.</w:t>
      </w:r>
    </w:p>
    <w:p w14:paraId="3DB71A30" w14:textId="77777777" w:rsidR="00BF213C" w:rsidRDefault="00BF213C" w:rsidP="00BF213C">
      <w:pPr>
        <w:rPr>
          <w:rFonts w:eastAsia="Times New Roman"/>
          <w:sz w:val="12"/>
          <w:szCs w:val="12"/>
        </w:rPr>
      </w:pPr>
      <w:r w:rsidRPr="089C01DF">
        <w:rPr>
          <w:rFonts w:eastAsia="Times New Roman"/>
          <w:sz w:val="12"/>
          <w:szCs w:val="12"/>
        </w:rPr>
        <w:t>“Five days of</w:t>
      </w:r>
      <w:r w:rsidRPr="089C01DF">
        <w:rPr>
          <w:rFonts w:eastAsia="Times New Roman"/>
          <w:szCs w:val="24"/>
        </w:rPr>
        <w:t xml:space="preserve"> </w:t>
      </w:r>
      <w:r w:rsidRPr="089C01DF">
        <w:rPr>
          <w:rFonts w:eastAsia="Times New Roman"/>
          <w:b/>
          <w:bCs/>
          <w:szCs w:val="24"/>
          <w:highlight w:val="yellow"/>
          <w:u w:val="single"/>
        </w:rPr>
        <w:t>strike action, particularly at such short notice, will cause real problems for patients,</w:t>
      </w:r>
      <w:r w:rsidRPr="089C01DF">
        <w:rPr>
          <w:rFonts w:eastAsia="Times New Roman"/>
          <w:szCs w:val="24"/>
        </w:rPr>
        <w:t xml:space="preserve"> </w:t>
      </w:r>
      <w:r w:rsidRPr="089C01DF">
        <w:rPr>
          <w:rFonts w:eastAsia="Times New Roman"/>
          <w:sz w:val="12"/>
          <w:szCs w:val="12"/>
        </w:rPr>
        <w:t>the service and the profession.”</w:t>
      </w:r>
    </w:p>
    <w:p w14:paraId="34746932" w14:textId="77777777" w:rsidR="00BF213C" w:rsidRDefault="00BF213C" w:rsidP="00BF213C">
      <w:pPr>
        <w:rPr>
          <w:rFonts w:eastAsia="Times New Roman"/>
          <w:sz w:val="12"/>
          <w:szCs w:val="12"/>
        </w:rPr>
      </w:pPr>
      <w:r w:rsidRPr="089C01DF">
        <w:rPr>
          <w:rFonts w:eastAsia="Times New Roman"/>
          <w:sz w:val="12"/>
          <w:szCs w:val="12"/>
        </w:rPr>
        <w:t xml:space="preserve">On Wednesday it was announced that junior doctors will go on strike from 12 to 16 September – the longest period of action yet announced by doctors in their </w:t>
      </w:r>
      <w:hyperlink r:id="rId8">
        <w:r w:rsidRPr="089C01DF">
          <w:rPr>
            <w:rStyle w:val="Hyperlink"/>
            <w:rFonts w:eastAsia="Times New Roman"/>
            <w:b/>
            <w:sz w:val="12"/>
            <w:szCs w:val="12"/>
          </w:rPr>
          <w:t>protracted dispute over terms and conditions</w:t>
        </w:r>
      </w:hyperlink>
      <w:r w:rsidRPr="089C01DF">
        <w:rPr>
          <w:rFonts w:eastAsia="Times New Roman"/>
          <w:sz w:val="12"/>
          <w:szCs w:val="12"/>
        </w:rPr>
        <w:t xml:space="preserve"> that the health secretary, Jeremy Hunt, would like to introduce. On Thursday the BMA announced additional dates for proposed walkouts, on 5, 6, 7, 10 and 11 October, 14-18 November and 5-9 December</w:t>
      </w:r>
    </w:p>
    <w:p w14:paraId="70F4811F" w14:textId="77777777" w:rsidR="00BF213C" w:rsidRDefault="00BF213C" w:rsidP="00BF213C">
      <w:pPr>
        <w:rPr>
          <w:rFonts w:eastAsia="Times New Roman"/>
          <w:sz w:val="12"/>
          <w:szCs w:val="12"/>
        </w:rPr>
      </w:pPr>
      <w:r w:rsidRPr="089C01DF">
        <w:rPr>
          <w:rFonts w:eastAsia="Times New Roman"/>
          <w:sz w:val="12"/>
          <w:szCs w:val="12"/>
        </w:rPr>
        <w:t>However the BMA is split over whether to support the five-day strikes called by junior doctors, with many of its senior members considering the action unethical and fearful that patients will be harmed.</w:t>
      </w:r>
    </w:p>
    <w:p w14:paraId="6F0A79EB" w14:textId="77777777" w:rsidR="00BF213C" w:rsidRDefault="00BF213C" w:rsidP="00BF213C">
      <w:pPr>
        <w:rPr>
          <w:rFonts w:eastAsia="Times New Roman"/>
          <w:sz w:val="12"/>
          <w:szCs w:val="12"/>
        </w:rPr>
      </w:pPr>
      <w:r w:rsidRPr="089C01DF">
        <w:rPr>
          <w:rFonts w:eastAsia="Times New Roman"/>
          <w:sz w:val="12"/>
          <w:szCs w:val="12"/>
        </w:rPr>
        <w:t>At a special meeting of the ruling council of the BMA on Wednesday some experts argued that the action was unethical because of the risk to patient safety, the Guardian has learned.</w:t>
      </w:r>
    </w:p>
    <w:p w14:paraId="7FF42FB8" w14:textId="77777777" w:rsidR="00BF213C" w:rsidRDefault="00BF213C" w:rsidP="00BF213C">
      <w:pPr>
        <w:rPr>
          <w:rFonts w:eastAsia="Times New Roman"/>
          <w:sz w:val="12"/>
          <w:szCs w:val="12"/>
        </w:rPr>
      </w:pPr>
      <w:r w:rsidRPr="089C01DF">
        <w:rPr>
          <w:rFonts w:eastAsia="Times New Roman"/>
          <w:sz w:val="12"/>
          <w:szCs w:val="12"/>
        </w:rPr>
        <w:t>Such was the importance of the meeting that some council members changed their holiday plans to be there. Following a highly charged discussion, the BMA council voted by 16 to 12 to support the junior doctors’ industrial action.</w:t>
      </w:r>
    </w:p>
    <w:p w14:paraId="55D78FB7" w14:textId="77777777" w:rsidR="00BF213C" w:rsidRDefault="00BF213C" w:rsidP="00BF213C">
      <w:pPr>
        <w:rPr>
          <w:rFonts w:eastAsia="Times New Roman"/>
          <w:sz w:val="12"/>
          <w:szCs w:val="12"/>
        </w:rPr>
      </w:pPr>
      <w:r w:rsidRPr="089C01DF">
        <w:rPr>
          <w:rFonts w:eastAsia="Times New Roman"/>
          <w:sz w:val="12"/>
          <w:szCs w:val="12"/>
        </w:rPr>
        <w:t>The opposition of senior doctors raises questions over whether the industrial action can go ahead as planned. The opposition of the royal colleges may persuade some junior doctors not to take part and they may also lose the support of some senior doctors who were expected to cover for them during the strikes.</w:t>
      </w:r>
    </w:p>
    <w:p w14:paraId="49B152A5" w14:textId="77777777" w:rsidR="00BF213C" w:rsidRDefault="00BF213C" w:rsidP="00BF213C">
      <w:pPr>
        <w:rPr>
          <w:rFonts w:eastAsia="Times New Roman"/>
          <w:szCs w:val="24"/>
        </w:rPr>
      </w:pPr>
      <w:r w:rsidRPr="089C01DF">
        <w:rPr>
          <w:rFonts w:eastAsia="Times New Roman"/>
          <w:b/>
          <w:bCs/>
          <w:szCs w:val="24"/>
          <w:highlight w:val="yellow"/>
          <w:u w:val="single"/>
        </w:rPr>
        <w:t>The Patients Association’s</w:t>
      </w:r>
      <w:r w:rsidRPr="089C01DF">
        <w:rPr>
          <w:rFonts w:eastAsia="Times New Roman"/>
          <w:szCs w:val="24"/>
        </w:rPr>
        <w:t xml:space="preserve"> </w:t>
      </w:r>
      <w:r w:rsidRPr="089C01DF">
        <w:rPr>
          <w:rFonts w:eastAsia="Times New Roman"/>
          <w:sz w:val="12"/>
          <w:szCs w:val="12"/>
        </w:rPr>
        <w:t>chief executive, Katherine Murphy, said the</w:t>
      </w:r>
      <w:r w:rsidRPr="089C01DF">
        <w:rPr>
          <w:rFonts w:eastAsia="Times New Roman"/>
          <w:szCs w:val="24"/>
        </w:rPr>
        <w:t xml:space="preserve"> </w:t>
      </w:r>
      <w:r w:rsidRPr="089C01DF">
        <w:rPr>
          <w:rFonts w:eastAsia="Times New Roman"/>
          <w:b/>
          <w:bCs/>
          <w:szCs w:val="24"/>
          <w:u w:val="single"/>
        </w:rPr>
        <w:t xml:space="preserve">organisation </w:t>
      </w:r>
      <w:r w:rsidRPr="089C01DF">
        <w:rPr>
          <w:rFonts w:eastAsia="Times New Roman"/>
          <w:b/>
          <w:bCs/>
          <w:szCs w:val="24"/>
          <w:highlight w:val="yellow"/>
          <w:u w:val="single"/>
        </w:rPr>
        <w:t>was “gravely troubled” at the “catastrophic impact this will have on so many patients and their families”</w:t>
      </w:r>
      <w:r w:rsidRPr="089C01DF">
        <w:rPr>
          <w:rFonts w:eastAsia="Times New Roman"/>
          <w:szCs w:val="24"/>
        </w:rPr>
        <w:t xml:space="preserve"> </w:t>
      </w:r>
      <w:r w:rsidRPr="089C01DF">
        <w:rPr>
          <w:rFonts w:eastAsia="Times New Roman"/>
          <w:sz w:val="12"/>
          <w:szCs w:val="12"/>
        </w:rPr>
        <w:t>as winter approaches. “Many patients may be very unwell or vulnerable and so</w:t>
      </w:r>
      <w:r w:rsidRPr="089C01DF">
        <w:rPr>
          <w:rFonts w:eastAsia="Times New Roman"/>
          <w:szCs w:val="24"/>
        </w:rPr>
        <w:t xml:space="preserve"> </w:t>
      </w:r>
      <w:r w:rsidRPr="089C01DF">
        <w:rPr>
          <w:rFonts w:eastAsia="Times New Roman"/>
          <w:b/>
          <w:bCs/>
          <w:szCs w:val="24"/>
          <w:highlight w:val="yellow"/>
          <w:u w:val="single"/>
        </w:rPr>
        <w:t>we cannot predict the distress or pain this will cause to everyone this will affect,”</w:t>
      </w:r>
      <w:r w:rsidRPr="089C01DF">
        <w:rPr>
          <w:rFonts w:eastAsia="Times New Roman"/>
          <w:b/>
          <w:bCs/>
          <w:szCs w:val="24"/>
        </w:rPr>
        <w:t xml:space="preserve"> </w:t>
      </w:r>
      <w:r w:rsidRPr="089C01DF">
        <w:rPr>
          <w:rFonts w:eastAsia="Times New Roman"/>
          <w:sz w:val="12"/>
          <w:szCs w:val="12"/>
        </w:rPr>
        <w:t>added Murphy.</w:t>
      </w:r>
    </w:p>
    <w:p w14:paraId="32BC64C0" w14:textId="77777777" w:rsidR="00BF213C" w:rsidRDefault="00BF213C" w:rsidP="00BF213C">
      <w:pPr>
        <w:rPr>
          <w:rFonts w:eastAsia="Times New Roman"/>
          <w:szCs w:val="24"/>
        </w:rPr>
      </w:pPr>
    </w:p>
    <w:p w14:paraId="0071E74E" w14:textId="77777777" w:rsidR="00BF213C" w:rsidRDefault="00BF213C" w:rsidP="00BF213C">
      <w:pPr>
        <w:rPr>
          <w:rFonts w:eastAsia="Times New Roman"/>
          <w:sz w:val="12"/>
          <w:szCs w:val="12"/>
        </w:rPr>
      </w:pPr>
      <w:r w:rsidRPr="089C01DF">
        <w:rPr>
          <w:rFonts w:eastAsia="Times New Roman"/>
          <w:sz w:val="12"/>
          <w:szCs w:val="12"/>
        </w:rPr>
        <w:t xml:space="preserve">Earlier in the day Hunt said in a series of broadcast interviews that </w:t>
      </w:r>
      <w:hyperlink r:id="rId9">
        <w:r w:rsidRPr="089C01DF">
          <w:rPr>
            <w:rStyle w:val="Hyperlink"/>
            <w:rFonts w:eastAsia="Times New Roman"/>
            <w:b/>
            <w:sz w:val="12"/>
            <w:szCs w:val="12"/>
          </w:rPr>
          <w:t>junior doctors would be inflicting “the worst doctors’ strike in NHS history”</w:t>
        </w:r>
      </w:hyperlink>
      <w:r w:rsidRPr="089C01DF">
        <w:rPr>
          <w:rFonts w:eastAsia="Times New Roman"/>
          <w:sz w:val="12"/>
          <w:szCs w:val="12"/>
        </w:rPr>
        <w:t xml:space="preserve">. The minister told Sky News: “Patients will be asking why it is that the BMA, who only in May said ‘this deal is a good deal for doctors, a good deal for patients, it’s good for the NHS, it’s good for equality’ are now saying it is such a bad deal that they want to inflict the worst doctors’ strike in </w:t>
      </w:r>
      <w:hyperlink r:id="rId10">
        <w:r w:rsidRPr="089C01DF">
          <w:rPr>
            <w:rStyle w:val="Hyperlink"/>
            <w:rFonts w:eastAsia="Times New Roman"/>
            <w:b/>
            <w:sz w:val="12"/>
            <w:szCs w:val="12"/>
          </w:rPr>
          <w:t>NHS</w:t>
        </w:r>
      </w:hyperlink>
      <w:r w:rsidRPr="089C01DF">
        <w:rPr>
          <w:rFonts w:eastAsia="Times New Roman"/>
          <w:sz w:val="12"/>
          <w:szCs w:val="12"/>
        </w:rPr>
        <w:t xml:space="preserve"> history.”</w:t>
      </w:r>
    </w:p>
    <w:p w14:paraId="2CC34EBD" w14:textId="77777777" w:rsidR="00BF213C" w:rsidRDefault="00BF213C" w:rsidP="00BF213C">
      <w:pPr>
        <w:rPr>
          <w:rFonts w:eastAsia="Times New Roman"/>
          <w:sz w:val="12"/>
          <w:szCs w:val="12"/>
        </w:rPr>
      </w:pPr>
      <w:r w:rsidRPr="089C01DF">
        <w:rPr>
          <w:rFonts w:eastAsia="Times New Roman"/>
          <w:sz w:val="12"/>
          <w:szCs w:val="12"/>
        </w:rPr>
        <w:t>Theresa May, accused the BMA of playing politics, reiterating her confidence in Hunt during a visit to the Jaguar Land Rover assembly plant in Solihull.</w:t>
      </w:r>
    </w:p>
    <w:p w14:paraId="5BB0735D" w14:textId="77777777" w:rsidR="00BF213C" w:rsidRDefault="00BF213C" w:rsidP="00BF213C">
      <w:pPr>
        <w:rPr>
          <w:rFonts w:eastAsia="Times New Roman"/>
          <w:sz w:val="12"/>
          <w:szCs w:val="12"/>
        </w:rPr>
      </w:pPr>
      <w:r w:rsidRPr="089C01DF">
        <w:rPr>
          <w:rFonts w:eastAsia="Times New Roman"/>
          <w:sz w:val="12"/>
          <w:szCs w:val="12"/>
        </w:rPr>
        <w:t>“Jeremy has been an excellent health secretary, he is an excellent health secretary and this deal is about a deal that is safe for patients and I think it’s crucial if you look at what we’re doing as a government with the NHS,” the prime minister said. “We’ve got record levels of funding into the NHS, we’ve got more doctors now in the NHS than we’ve seen in its history and this is a deal that is safe for patients.</w:t>
      </w:r>
    </w:p>
    <w:p w14:paraId="1B469FCD" w14:textId="77777777" w:rsidR="00BF213C" w:rsidRDefault="00BF213C" w:rsidP="00BF213C">
      <w:pPr>
        <w:rPr>
          <w:rFonts w:eastAsia="Times New Roman"/>
          <w:sz w:val="12"/>
          <w:szCs w:val="12"/>
        </w:rPr>
      </w:pPr>
      <w:r w:rsidRPr="089C01DF">
        <w:rPr>
          <w:rFonts w:eastAsia="Times New Roman"/>
          <w:sz w:val="12"/>
          <w:szCs w:val="12"/>
        </w:rPr>
        <w:t>“The government is putting patients first, the BMA should be putting patients first – not playing politics.”</w:t>
      </w:r>
    </w:p>
    <w:p w14:paraId="7F6D3191" w14:textId="77777777" w:rsidR="00BF213C" w:rsidRDefault="00BF213C" w:rsidP="00BF213C">
      <w:pPr>
        <w:rPr>
          <w:rFonts w:eastAsia="Times New Roman"/>
          <w:sz w:val="12"/>
          <w:szCs w:val="12"/>
        </w:rPr>
      </w:pPr>
      <w:r w:rsidRPr="089C01DF">
        <w:rPr>
          <w:rFonts w:eastAsia="Times New Roman"/>
          <w:sz w:val="12"/>
          <w:szCs w:val="12"/>
        </w:rPr>
        <w:t>Most senior doctors condemn Hunt for his continuing threat to impose a contract on them that they say does not recompense them for Saturday shifts and will jeopardise patient safety, because of the excessive hours they will be asked to work.</w:t>
      </w:r>
    </w:p>
    <w:p w14:paraId="1B138D6D" w14:textId="77777777" w:rsidR="00BF213C" w:rsidRDefault="00BF213C" w:rsidP="00BF213C">
      <w:pPr>
        <w:rPr>
          <w:rFonts w:eastAsia="Times New Roman"/>
          <w:sz w:val="12"/>
          <w:szCs w:val="12"/>
        </w:rPr>
      </w:pPr>
      <w:r w:rsidRPr="089C01DF">
        <w:rPr>
          <w:rFonts w:eastAsia="Times New Roman"/>
          <w:sz w:val="12"/>
          <w:szCs w:val="12"/>
        </w:rPr>
        <w:t>Earlier in the day, the president of the Royal College of Physicians of Edinburgh, which has members across the UK, called on the government to negotiate but made it plain he opposed the strikes. “The safety of our patients and the wider NHS workforce remains paramount and this long-running dispute benefits no one,” said Prof Derek Bell.</w:t>
      </w:r>
    </w:p>
    <w:p w14:paraId="58254AEA" w14:textId="77777777" w:rsidR="00BF213C" w:rsidRDefault="00BF213C" w:rsidP="00BF213C">
      <w:pPr>
        <w:rPr>
          <w:rFonts w:eastAsia="Times New Roman"/>
          <w:szCs w:val="24"/>
        </w:rPr>
      </w:pPr>
      <w:r w:rsidRPr="089C01DF">
        <w:rPr>
          <w:rFonts w:eastAsia="Times New Roman"/>
          <w:sz w:val="12"/>
          <w:szCs w:val="12"/>
        </w:rPr>
        <w:t>“We are concerned that the</w:t>
      </w:r>
      <w:r w:rsidRPr="089C01DF">
        <w:rPr>
          <w:rFonts w:eastAsia="Times New Roman"/>
          <w:b/>
          <w:bCs/>
          <w:sz w:val="12"/>
          <w:szCs w:val="12"/>
        </w:rPr>
        <w:t xml:space="preserve"> </w:t>
      </w:r>
      <w:r w:rsidRPr="089C01DF">
        <w:rPr>
          <w:rFonts w:eastAsia="Times New Roman"/>
          <w:b/>
          <w:bCs/>
          <w:szCs w:val="24"/>
          <w:u w:val="single"/>
        </w:rPr>
        <w:t>industrial action</w:t>
      </w:r>
      <w:r w:rsidRPr="089C01DF">
        <w:rPr>
          <w:rFonts w:eastAsia="Times New Roman"/>
          <w:szCs w:val="24"/>
        </w:rPr>
        <w:t xml:space="preserve"> </w:t>
      </w:r>
      <w:r w:rsidRPr="089C01DF">
        <w:rPr>
          <w:rFonts w:eastAsia="Times New Roman"/>
          <w:sz w:val="12"/>
          <w:szCs w:val="12"/>
        </w:rPr>
        <w:t xml:space="preserve">proposed </w:t>
      </w:r>
      <w:r w:rsidRPr="089C01DF">
        <w:rPr>
          <w:rFonts w:eastAsia="Times New Roman"/>
          <w:b/>
          <w:bCs/>
          <w:szCs w:val="24"/>
          <w:u w:val="single"/>
        </w:rPr>
        <w:t>will have a significant impact for patients and all healthcare professionals</w:t>
      </w:r>
      <w:r w:rsidRPr="089C01DF">
        <w:rPr>
          <w:rFonts w:eastAsia="Times New Roman"/>
          <w:szCs w:val="24"/>
        </w:rPr>
        <w:t xml:space="preserve"> </w:t>
      </w:r>
      <w:r w:rsidRPr="089C01DF">
        <w:rPr>
          <w:rFonts w:eastAsia="Times New Roman"/>
          <w:sz w:val="12"/>
          <w:szCs w:val="12"/>
        </w:rPr>
        <w:t>in the NHS. The timing of the proposed industrial action – so soon after the August changeover with many junior doctors new in post and heading towards the winter months – and the sustained nature of the action will heap pressure on a health system that is already struggling to deal with existing pressures and rota gaps. The proposed notice will also make it extremely difficult for hospitals to arrange cover. We hope that this action can be avoided.”</w:t>
      </w:r>
    </w:p>
    <w:p w14:paraId="0BA5A03C" w14:textId="77777777" w:rsidR="0091293F" w:rsidRDefault="0091293F" w:rsidP="0091293F">
      <w:pPr>
        <w:rPr>
          <w:rFonts w:eastAsia="Times New Roman"/>
          <w:sz w:val="25"/>
          <w:szCs w:val="25"/>
        </w:rPr>
      </w:pPr>
    </w:p>
    <w:p w14:paraId="0999BB95" w14:textId="710B88AD" w:rsidR="009567B4" w:rsidRDefault="009567B4" w:rsidP="009567B4">
      <w:pPr>
        <w:pStyle w:val="Heading2"/>
      </w:pPr>
      <w:r>
        <w:t>Case</w:t>
      </w:r>
    </w:p>
    <w:p w14:paraId="7AE0C4AF" w14:textId="77777777" w:rsidR="009567B4" w:rsidRPr="009567B4" w:rsidRDefault="009567B4" w:rsidP="009567B4"/>
    <w:sectPr w:rsidR="009567B4" w:rsidRPr="009567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ayden Shin"/>
    <w:docVar w:name="RibbonPointer" w:val="2082442287760"/>
    <w:docVar w:name="VerbatimVersion" w:val="5.1"/>
  </w:docVars>
  <w:rsids>
    <w:rsidRoot w:val="0091293F"/>
    <w:rsid w:val="000139A3"/>
    <w:rsid w:val="00100833"/>
    <w:rsid w:val="00104529"/>
    <w:rsid w:val="00105942"/>
    <w:rsid w:val="00107396"/>
    <w:rsid w:val="00144A4C"/>
    <w:rsid w:val="00176AB0"/>
    <w:rsid w:val="00177B7D"/>
    <w:rsid w:val="0018322D"/>
    <w:rsid w:val="001A71FA"/>
    <w:rsid w:val="001B3874"/>
    <w:rsid w:val="001B5776"/>
    <w:rsid w:val="001E527A"/>
    <w:rsid w:val="001F78CE"/>
    <w:rsid w:val="00251FC7"/>
    <w:rsid w:val="002855A7"/>
    <w:rsid w:val="002B0B5A"/>
    <w:rsid w:val="002B146A"/>
    <w:rsid w:val="002B5E17"/>
    <w:rsid w:val="002C3F66"/>
    <w:rsid w:val="002D0EC2"/>
    <w:rsid w:val="002E6306"/>
    <w:rsid w:val="00315690"/>
    <w:rsid w:val="00316B75"/>
    <w:rsid w:val="00325646"/>
    <w:rsid w:val="003460F2"/>
    <w:rsid w:val="0038158C"/>
    <w:rsid w:val="003902BA"/>
    <w:rsid w:val="003A09E2"/>
    <w:rsid w:val="00407037"/>
    <w:rsid w:val="004605D6"/>
    <w:rsid w:val="004C60E8"/>
    <w:rsid w:val="004D02BB"/>
    <w:rsid w:val="004E3579"/>
    <w:rsid w:val="004E728B"/>
    <w:rsid w:val="004F39E0"/>
    <w:rsid w:val="00537BD5"/>
    <w:rsid w:val="00555CA1"/>
    <w:rsid w:val="0057268A"/>
    <w:rsid w:val="005C3657"/>
    <w:rsid w:val="005D2912"/>
    <w:rsid w:val="006065BD"/>
    <w:rsid w:val="00645FA9"/>
    <w:rsid w:val="00647866"/>
    <w:rsid w:val="00665003"/>
    <w:rsid w:val="00671B69"/>
    <w:rsid w:val="006A2AD0"/>
    <w:rsid w:val="006C2375"/>
    <w:rsid w:val="006D4ECC"/>
    <w:rsid w:val="006F0605"/>
    <w:rsid w:val="00716A1E"/>
    <w:rsid w:val="00722258"/>
    <w:rsid w:val="007243E5"/>
    <w:rsid w:val="00766EA0"/>
    <w:rsid w:val="00791DE4"/>
    <w:rsid w:val="007A2226"/>
    <w:rsid w:val="007F5B66"/>
    <w:rsid w:val="00823A1C"/>
    <w:rsid w:val="00837B6F"/>
    <w:rsid w:val="00845B9D"/>
    <w:rsid w:val="00860984"/>
    <w:rsid w:val="008B3ECB"/>
    <w:rsid w:val="008B4E85"/>
    <w:rsid w:val="008C1B2E"/>
    <w:rsid w:val="0091293F"/>
    <w:rsid w:val="0091627E"/>
    <w:rsid w:val="009567B4"/>
    <w:rsid w:val="0097032B"/>
    <w:rsid w:val="00982454"/>
    <w:rsid w:val="009D2EAD"/>
    <w:rsid w:val="009D54B2"/>
    <w:rsid w:val="009E1922"/>
    <w:rsid w:val="009F7ED2"/>
    <w:rsid w:val="00A93661"/>
    <w:rsid w:val="00A95652"/>
    <w:rsid w:val="00AC0AB8"/>
    <w:rsid w:val="00AE3931"/>
    <w:rsid w:val="00B33C6D"/>
    <w:rsid w:val="00B4508F"/>
    <w:rsid w:val="00B55AD5"/>
    <w:rsid w:val="00B8057C"/>
    <w:rsid w:val="00BD6238"/>
    <w:rsid w:val="00BE0D10"/>
    <w:rsid w:val="00BF213C"/>
    <w:rsid w:val="00BF33C8"/>
    <w:rsid w:val="00BF593B"/>
    <w:rsid w:val="00BF773A"/>
    <w:rsid w:val="00BF7E81"/>
    <w:rsid w:val="00C13773"/>
    <w:rsid w:val="00C17CC8"/>
    <w:rsid w:val="00C83417"/>
    <w:rsid w:val="00C85AE3"/>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4D31"/>
    <w:rsid w:val="00DA6538"/>
    <w:rsid w:val="00DE44E9"/>
    <w:rsid w:val="00E14839"/>
    <w:rsid w:val="00E15E75"/>
    <w:rsid w:val="00E5262C"/>
    <w:rsid w:val="00EA12D7"/>
    <w:rsid w:val="00EC7DC4"/>
    <w:rsid w:val="00ED30CF"/>
    <w:rsid w:val="00F176EF"/>
    <w:rsid w:val="00F45E10"/>
    <w:rsid w:val="00F530EC"/>
    <w:rsid w:val="00F6364A"/>
    <w:rsid w:val="00F9113A"/>
    <w:rsid w:val="00FD398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DC056"/>
  <w15:chartTrackingRefBased/>
  <w15:docId w15:val="{0BF3B18F-8C62-4458-9EF5-B9AEFB47B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1293F"/>
    <w:rPr>
      <w:rFonts w:ascii="Times New Roman" w:hAnsi="Times New Roman" w:cs="Times New Roman"/>
      <w:sz w:val="24"/>
    </w:rPr>
  </w:style>
  <w:style w:type="paragraph" w:styleId="Heading1">
    <w:name w:val="heading 1"/>
    <w:aliases w:val="Pocket"/>
    <w:basedOn w:val="Normal"/>
    <w:next w:val="Normal"/>
    <w:link w:val="Heading1Char"/>
    <w:qFormat/>
    <w:rsid w:val="009129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1293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1293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91293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9129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293F"/>
  </w:style>
  <w:style w:type="character" w:customStyle="1" w:styleId="Heading1Char">
    <w:name w:val="Heading 1 Char"/>
    <w:aliases w:val="Pocket Char"/>
    <w:basedOn w:val="DefaultParagraphFont"/>
    <w:link w:val="Heading1"/>
    <w:rsid w:val="0091293F"/>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91293F"/>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91293F"/>
    <w:rPr>
      <w:rFonts w:ascii="Times New Roman" w:eastAsiaTheme="majorEastAsia" w:hAnsi="Times New Roman"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91293F"/>
    <w:rPr>
      <w:rFonts w:ascii="Times New Roman" w:eastAsiaTheme="majorEastAsia" w:hAnsi="Times New Roman"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7"/>
    <w:qFormat/>
    <w:rsid w:val="0091293F"/>
    <w:rPr>
      <w:rFonts w:ascii="Times New Roman" w:hAnsi="Times New Roman" w:cs="Times New Roman"/>
      <w:b/>
      <w:i w:val="0"/>
      <w:iCs/>
      <w:sz w:val="24"/>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1293F"/>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91293F"/>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
    <w:basedOn w:val="DefaultParagraphFont"/>
    <w:link w:val="NoSpacing"/>
    <w:uiPriority w:val="99"/>
    <w:unhideWhenUsed/>
    <w:rsid w:val="0091293F"/>
    <w:rPr>
      <w:color w:val="auto"/>
      <w:u w:val="none"/>
    </w:rPr>
  </w:style>
  <w:style w:type="character" w:styleId="FollowedHyperlink">
    <w:name w:val="FollowedHyperlink"/>
    <w:basedOn w:val="DefaultParagraphFont"/>
    <w:uiPriority w:val="99"/>
    <w:semiHidden/>
    <w:unhideWhenUsed/>
    <w:rsid w:val="0091293F"/>
    <w:rPr>
      <w:color w:val="auto"/>
      <w:u w:val="none"/>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card"/>
    <w:basedOn w:val="Heading1"/>
    <w:link w:val="Hyperlink"/>
    <w:autoRedefine/>
    <w:uiPriority w:val="99"/>
    <w:qFormat/>
    <w:rsid w:val="009567B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9567B4"/>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character" w:customStyle="1" w:styleId="apple-converted-space">
    <w:name w:val="apple-converted-space"/>
    <w:basedOn w:val="DefaultParagraphFont"/>
    <w:rsid w:val="009567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066189">
      <w:bodyDiv w:val="1"/>
      <w:marLeft w:val="0"/>
      <w:marRight w:val="0"/>
      <w:marTop w:val="0"/>
      <w:marBottom w:val="0"/>
      <w:divBdr>
        <w:top w:val="none" w:sz="0" w:space="0" w:color="auto"/>
        <w:left w:val="none" w:sz="0" w:space="0" w:color="auto"/>
        <w:bottom w:val="none" w:sz="0" w:space="0" w:color="auto"/>
        <w:right w:val="none" w:sz="0" w:space="0" w:color="auto"/>
      </w:divBdr>
    </w:div>
    <w:div w:id="248007099">
      <w:bodyDiv w:val="1"/>
      <w:marLeft w:val="0"/>
      <w:marRight w:val="0"/>
      <w:marTop w:val="0"/>
      <w:marBottom w:val="0"/>
      <w:divBdr>
        <w:top w:val="none" w:sz="0" w:space="0" w:color="auto"/>
        <w:left w:val="none" w:sz="0" w:space="0" w:color="auto"/>
        <w:bottom w:val="none" w:sz="0" w:space="0" w:color="auto"/>
        <w:right w:val="none" w:sz="0" w:space="0" w:color="auto"/>
      </w:divBdr>
      <w:divsChild>
        <w:div w:id="483475791">
          <w:marLeft w:val="0"/>
          <w:marRight w:val="0"/>
          <w:marTop w:val="0"/>
          <w:marBottom w:val="0"/>
          <w:divBdr>
            <w:top w:val="none" w:sz="0" w:space="0" w:color="auto"/>
            <w:left w:val="none" w:sz="0" w:space="0" w:color="auto"/>
            <w:bottom w:val="none" w:sz="0" w:space="0" w:color="auto"/>
            <w:right w:val="none" w:sz="0" w:space="0" w:color="auto"/>
          </w:divBdr>
        </w:div>
      </w:divsChild>
    </w:div>
    <w:div w:id="967977528">
      <w:bodyDiv w:val="1"/>
      <w:marLeft w:val="0"/>
      <w:marRight w:val="0"/>
      <w:marTop w:val="0"/>
      <w:marBottom w:val="0"/>
      <w:divBdr>
        <w:top w:val="none" w:sz="0" w:space="0" w:color="auto"/>
        <w:left w:val="none" w:sz="0" w:space="0" w:color="auto"/>
        <w:bottom w:val="none" w:sz="0" w:space="0" w:color="auto"/>
        <w:right w:val="none" w:sz="0" w:space="0" w:color="auto"/>
      </w:divBdr>
    </w:div>
    <w:div w:id="184832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society/2016/sep/01/what-you-need-to-know-about-the-junior-doctors-strike" TargetMode="External"/><Relationship Id="rId3" Type="http://schemas.openxmlformats.org/officeDocument/2006/relationships/styles" Target="styles.xml"/><Relationship Id="rId7" Type="http://schemas.openxmlformats.org/officeDocument/2006/relationships/hyperlink" Target="https://www.theguardian.com/society/nhs"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heguardian.com/society/2016/sep/01/patients-association-national-voices-condemn-planned-five-day-junior-doctors-strike"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theguardian.com/society/nhs" TargetMode="External"/><Relationship Id="rId4" Type="http://schemas.openxmlformats.org/officeDocument/2006/relationships/settings" Target="settings.xml"/><Relationship Id="rId9" Type="http://schemas.openxmlformats.org/officeDocument/2006/relationships/hyperlink" Target="https://www.theguardian.com/society/2016/sep/01/jeremy-hunt-five-day-doctors-strike-worst-in-nhs-histor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pp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FBAE9-9D29-41CA-993B-7BDA097A6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39</TotalTime>
  <Pages>1</Pages>
  <Words>1817</Words>
  <Characters>10362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Jayden S</dc:creator>
  <cp:keywords>5.1.1</cp:keywords>
  <dc:description/>
  <cp:lastModifiedBy>Shin, Jayden</cp:lastModifiedBy>
  <cp:revision>12</cp:revision>
  <dcterms:created xsi:type="dcterms:W3CDTF">2021-11-13T00:36:00Z</dcterms:created>
  <dcterms:modified xsi:type="dcterms:W3CDTF">2021-11-13T01:48:00Z</dcterms:modified>
</cp:coreProperties>
</file>