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4957" w14:textId="3302D74A" w:rsidR="002A2237" w:rsidRDefault="002A2237" w:rsidP="002A2237">
      <w:pPr>
        <w:pStyle w:val="Heading1"/>
      </w:pPr>
      <w:r>
        <w:tab/>
      </w:r>
      <w:r w:rsidR="007F0D8E">
        <w:t>R1</w:t>
      </w:r>
    </w:p>
    <w:p w14:paraId="5E6583DE" w14:textId="77777777" w:rsidR="002A2237" w:rsidRDefault="002A2237" w:rsidP="002A2237">
      <w:pPr>
        <w:pStyle w:val="Heading3"/>
      </w:pPr>
      <w:r>
        <w:lastRenderedPageBreak/>
        <w:t>1AC – Plan</w:t>
      </w:r>
    </w:p>
    <w:p w14:paraId="7780BFD3" w14:textId="77777777" w:rsidR="002A2237" w:rsidRDefault="002A2237" w:rsidP="002A2237">
      <w:pPr>
        <w:pStyle w:val="Heading4"/>
      </w:pPr>
      <w:r>
        <w:t>Plan – The appropriation of outer space through the production of space debris by private entities is unjust.</w:t>
      </w:r>
    </w:p>
    <w:p w14:paraId="214BFC3D" w14:textId="77777777" w:rsidR="002A2237" w:rsidRPr="009A5A91" w:rsidRDefault="002A2237" w:rsidP="002A2237"/>
    <w:p w14:paraId="7B1869ED" w14:textId="77777777" w:rsidR="002A2237" w:rsidRDefault="002A2237" w:rsidP="002A2237">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72A4AB05" w14:textId="77777777" w:rsidR="002A2237" w:rsidRPr="00612602" w:rsidRDefault="002A2237" w:rsidP="002A2237">
      <w:r w:rsidRPr="008E2E1B">
        <w:rPr>
          <w:rStyle w:val="Style13ptBold"/>
        </w:rPr>
        <w:t>Shah 20</w:t>
      </w:r>
      <w:r>
        <w:t xml:space="preserve"> – Sachin,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3241DDD2" w14:textId="77777777" w:rsidR="002A2237" w:rsidRPr="00612602" w:rsidRDefault="002A2237" w:rsidP="002A2237">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23E796A2" w14:textId="77777777" w:rsidR="002A2237" w:rsidRDefault="002A2237" w:rsidP="002A2237"/>
    <w:p w14:paraId="068A9A6C" w14:textId="77777777" w:rsidR="002A2237" w:rsidRDefault="002A2237" w:rsidP="002A2237">
      <w:pPr>
        <w:pStyle w:val="Heading4"/>
      </w:pPr>
      <w:r>
        <w:t xml:space="preserve">Private entities are </w:t>
      </w:r>
      <w:r w:rsidRPr="00B265A4">
        <w:rPr>
          <w:u w:val="single"/>
        </w:rPr>
        <w:t>non-governmental</w:t>
      </w:r>
      <w:r>
        <w:t>.</w:t>
      </w:r>
    </w:p>
    <w:p w14:paraId="0E52E559" w14:textId="77777777" w:rsidR="002A2237" w:rsidRPr="00B83284" w:rsidRDefault="002A2237" w:rsidP="002A2237">
      <w:r w:rsidRPr="00B83284">
        <w:rPr>
          <w:rStyle w:val="Style13ptBold"/>
        </w:rPr>
        <w:t>Dunk 11</w:t>
      </w:r>
      <w:r>
        <w:t xml:space="preserve"> – Frans G. von der Dunk, 2011, [“</w:t>
      </w:r>
      <w:r w:rsidRPr="00B83284">
        <w:t>The Origins of Authorisation: Article VI of the Outer Space Treaty and International Space Law</w:t>
      </w:r>
      <w:r>
        <w:t>,” University of Nebraska] Justin</w:t>
      </w:r>
    </w:p>
    <w:p w14:paraId="1D353F15" w14:textId="77777777" w:rsidR="002A2237" w:rsidRDefault="002A2237" w:rsidP="002A2237">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EC1C180" w14:textId="77777777" w:rsidR="002A2237" w:rsidRDefault="002A2237" w:rsidP="002A2237"/>
    <w:p w14:paraId="0A29202C" w14:textId="77777777" w:rsidR="002A2237" w:rsidRDefault="002A2237" w:rsidP="002A2237">
      <w:pPr>
        <w:pStyle w:val="Heading4"/>
      </w:pPr>
      <w:r>
        <w:lastRenderedPageBreak/>
        <w:t xml:space="preserve">Exemptions destroy the </w:t>
      </w:r>
      <w:r w:rsidRPr="00DC4B66">
        <w:rPr>
          <w:u w:val="single"/>
        </w:rPr>
        <w:t>coercive power of legal regimes</w:t>
      </w:r>
      <w:r>
        <w:t xml:space="preserve"> – causes circumvention </w:t>
      </w:r>
      <w:r w:rsidRPr="00DC4B66">
        <w:rPr>
          <w:u w:val="single"/>
        </w:rPr>
        <w:t>across the board</w:t>
      </w:r>
      <w:r>
        <w:t>.</w:t>
      </w:r>
    </w:p>
    <w:p w14:paraId="66C3F533" w14:textId="77777777" w:rsidR="002A2237" w:rsidRPr="00DC4B66" w:rsidRDefault="002A2237" w:rsidP="002A2237">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06A28EBB" w14:textId="77777777" w:rsidR="002A2237" w:rsidRPr="00DC4B66" w:rsidRDefault="002A2237" w:rsidP="002A2237">
      <w:pPr>
        <w:rPr>
          <w:u w:val="single"/>
        </w:rPr>
      </w:pPr>
      <w:r w:rsidRPr="00376EA0">
        <w:rPr>
          <w:sz w:val="16"/>
        </w:rPr>
        <w:t xml:space="preserve">Thus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ction.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the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254A504F" w14:textId="77777777" w:rsidR="002A2237" w:rsidRDefault="002A2237" w:rsidP="002A2237">
      <w:pPr>
        <w:pStyle w:val="Heading3"/>
      </w:pPr>
      <w:r>
        <w:lastRenderedPageBreak/>
        <w:t>1AC – Adv</w:t>
      </w:r>
    </w:p>
    <w:p w14:paraId="2EF7BF44" w14:textId="77777777" w:rsidR="002A2237" w:rsidRPr="00A8218A" w:rsidRDefault="002A2237" w:rsidP="002A2237">
      <w:pPr>
        <w:pStyle w:val="Heading4"/>
      </w:pPr>
      <w:r>
        <w:t xml:space="preserve">The advantage is </w:t>
      </w:r>
      <w:r w:rsidRPr="00A8218A">
        <w:rPr>
          <w:u w:val="single"/>
        </w:rPr>
        <w:t>Debris</w:t>
      </w:r>
      <w:r>
        <w:t xml:space="preserve"> –</w:t>
      </w:r>
    </w:p>
    <w:p w14:paraId="71716200" w14:textId="77777777" w:rsidR="002A2237" w:rsidRDefault="002A2237" w:rsidP="002A2237">
      <w:pPr>
        <w:pStyle w:val="Heading4"/>
      </w:pPr>
      <w:r>
        <w:t xml:space="preserve">Privatization of space leads to </w:t>
      </w:r>
      <w:r w:rsidRPr="00A73303">
        <w:rPr>
          <w:u w:val="single"/>
        </w:rPr>
        <w:t>unchecked debris</w:t>
      </w:r>
      <w:r>
        <w:t>.</w:t>
      </w:r>
    </w:p>
    <w:p w14:paraId="25C99316" w14:textId="77777777" w:rsidR="002A2237" w:rsidRPr="00367C57" w:rsidRDefault="002A2237" w:rsidP="002A2237">
      <w:r w:rsidRPr="00367C57">
        <w:rPr>
          <w:rStyle w:val="Style13ptBold"/>
        </w:rPr>
        <w:t>Muelhaupt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411C7AD9" w14:textId="77777777" w:rsidR="002A2237" w:rsidRPr="00A73303" w:rsidRDefault="002A2237" w:rsidP="002A2237">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NewSpace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NewSpace operators are actively working to mitigate their impact. Nevertheless, NewSpace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NewSpace: a </w:t>
      </w:r>
      <w:r w:rsidRPr="00062EB7">
        <w:rPr>
          <w:rStyle w:val="Emphasis"/>
        </w:rPr>
        <w:t>step change in the space environment</w:t>
      </w:r>
      <w:r>
        <w:rPr>
          <w:u w:val="single"/>
        </w:rPr>
        <w:t xml:space="preserve"> </w:t>
      </w:r>
      <w:r w:rsidRPr="00A73303">
        <w:rPr>
          <w:sz w:val="16"/>
        </w:rPr>
        <w:t xml:space="preserve">In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NewSpace constellations. Operator Number of satellites Altitude (km) Country SpaceX V-band 7518 335–345 US Capella 48 350–650 US Planet Swift 6 350–650 US Black Sky 60 450 US Satellogic NuSat 300 500 Argentina Kepler 140 550 US SpaceX Starlink 1584 550 US Skybox 30 576 US Fleet 100 580 Australia Amazon Kuiper 3236 590–630 US Commsat 800 600 China Kineis 20 600 France Yalini 135 600 Canada Spire 100 651 US Planet Doves 150 675 US Orbcomm 31 750 US Iridium 72 780 US Theia 112 800 US Lucky Star 156 1000 China Telesat LEO 72 1000 Canada Hongyan 300 1100 China Xinwei 32 1100 China SpaceX Starlink 2825 1110–1325 US OneWeb 720 1200 ESA Telesat LEO 45 1248 Canada Astrome Tech 600 1400 India LeoSat 108 1400 US Globalstar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NewSpace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The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7CA1B816" w14:textId="77777777" w:rsidR="002A2237" w:rsidRPr="00367C57" w:rsidRDefault="002A2237" w:rsidP="002A2237">
      <w:pPr>
        <w:rPr>
          <w:sz w:val="16"/>
        </w:rPr>
      </w:pPr>
      <w:r w:rsidRPr="00367C57">
        <w:rPr>
          <w:noProof/>
          <w:sz w:val="16"/>
        </w:rPr>
        <w:lastRenderedPageBreak/>
        <w:drawing>
          <wp:inline distT="0" distB="0" distL="0" distR="0" wp14:anchorId="137A6D0C" wp14:editId="5AB6196F">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3201B5A" w14:textId="77777777" w:rsidR="002A2237" w:rsidRDefault="002A2237" w:rsidP="002A2237">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LeoLabs, ExoAnalytics,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NewSpace constellations described in Table 1 will drastically change the profile of satellites in LEO. The green bars in Fig. 1 represent the number of objects that will be added to the catalog (red or orange lines) from only the NewSpace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w:t>
      </w:r>
      <w:r w:rsidRPr="00A73303">
        <w:rPr>
          <w:sz w:val="16"/>
        </w:rPr>
        <w:lastRenderedPageBreak/>
        <w:t xml:space="preserve">full-size image Fig. 2. Collisions during operations and disposal over 10 years for various NewSpace Future Constellation Models (FCMs). 4. A notional illustration of workload </w:t>
      </w:r>
      <w:r w:rsidRPr="00367C57">
        <w:rPr>
          <w:u w:val="single"/>
        </w:rPr>
        <w:t xml:space="preserve">The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NewSpace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Old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Old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Old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NewSpace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NewSpace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NewSpace</w:t>
      </w:r>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61C6332B" w14:textId="77777777" w:rsidR="002A2237" w:rsidRDefault="002A2237" w:rsidP="002A2237">
      <w:pPr>
        <w:rPr>
          <w:u w:val="single"/>
        </w:rPr>
      </w:pPr>
    </w:p>
    <w:p w14:paraId="0BA5F2E8" w14:textId="77777777" w:rsidR="002A2237" w:rsidRDefault="002A2237" w:rsidP="002A2237">
      <w:pPr>
        <w:pStyle w:val="Heading4"/>
      </w:pPr>
      <w:r>
        <w:rPr>
          <w:u w:val="single"/>
        </w:rPr>
        <w:lastRenderedPageBreak/>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7864728A" w14:textId="77777777" w:rsidR="002A2237" w:rsidRPr="00667B14" w:rsidRDefault="002A2237" w:rsidP="002A2237">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08B042E" w14:textId="77777777" w:rsidR="002A2237" w:rsidRPr="009228A1" w:rsidRDefault="002A2237" w:rsidP="002A2237">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xml:space="preserve">. 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02C2FDB" w14:textId="77777777" w:rsidR="002A2237" w:rsidRDefault="002A2237" w:rsidP="002A2237">
      <w:pPr>
        <w:rPr>
          <w:u w:val="single"/>
        </w:rPr>
      </w:pPr>
    </w:p>
    <w:p w14:paraId="2A34A18D" w14:textId="77777777" w:rsidR="002A2237" w:rsidRPr="00A73303" w:rsidRDefault="002A2237" w:rsidP="002A2237">
      <w:pPr>
        <w:pStyle w:val="Heading4"/>
        <w:jc w:val="both"/>
      </w:pPr>
      <w:r>
        <w:t xml:space="preserve">Invisible tipping points trigger the </w:t>
      </w:r>
      <w:r w:rsidRPr="00A73303">
        <w:rPr>
          <w:u w:val="single"/>
        </w:rPr>
        <w:t>Kessler Syndrome</w:t>
      </w:r>
      <w:r>
        <w:t>.</w:t>
      </w:r>
    </w:p>
    <w:p w14:paraId="40267284" w14:textId="77777777" w:rsidR="002A2237" w:rsidRPr="008F7C7F" w:rsidRDefault="002A2237" w:rsidP="002A2237">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0" w:history="1">
        <w:r w:rsidRPr="008E3DAC">
          <w:rPr>
            <w:rStyle w:val="Hyperlink"/>
          </w:rPr>
          <w:t>https://onezero.medium.com/get-ready-for-the-kessler-syndrome-to-wreck-outer-space-7f29cfe62c3e</w:t>
        </w:r>
      </w:hyperlink>
      <w:r>
        <w:t>] Justin</w:t>
      </w:r>
    </w:p>
    <w:p w14:paraId="1E04190F" w14:textId="77777777" w:rsidR="002A2237" w:rsidRPr="00C7654E" w:rsidRDefault="002A2237" w:rsidP="002A2237">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1E420588" w14:textId="77777777" w:rsidR="002A2237" w:rsidRPr="00A05D9C" w:rsidRDefault="002A2237" w:rsidP="002A2237"/>
    <w:p w14:paraId="65DAE4E8" w14:textId="77777777" w:rsidR="002A2237" w:rsidRDefault="002A2237" w:rsidP="002A2237">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198C8275" w14:textId="77777777" w:rsidR="002A2237" w:rsidRPr="00667B14" w:rsidRDefault="002A2237" w:rsidP="002A2237">
      <w:r w:rsidRPr="00667B14">
        <w:rPr>
          <w:rStyle w:val="Style13ptBold"/>
        </w:rPr>
        <w:t>Bernat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E7584BE" w14:textId="77777777" w:rsidR="002A2237" w:rsidRPr="00BE0EC1" w:rsidRDefault="002A2237" w:rsidP="002A2237">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w:t>
      </w:r>
      <w:r w:rsidRPr="00BE0EC1">
        <w:rPr>
          <w:sz w:val="16"/>
        </w:rPr>
        <w:lastRenderedPageBreak/>
        <w:t xml:space="preserve">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D723661" w14:textId="77777777" w:rsidR="002A2237" w:rsidRDefault="002A2237" w:rsidP="002A2237">
      <w:r w:rsidRPr="00A44E95">
        <w:rPr>
          <w:noProof/>
        </w:rPr>
        <w:drawing>
          <wp:inline distT="0" distB="0" distL="0" distR="0" wp14:anchorId="16FA9A62" wp14:editId="27015A06">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619CFA68" w14:textId="77777777" w:rsidR="002A2237" w:rsidRPr="00FF4115" w:rsidRDefault="002A2237" w:rsidP="002A2237">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E3F5972" w14:textId="77777777" w:rsidR="002A2237" w:rsidRDefault="002A2237" w:rsidP="002A2237"/>
    <w:p w14:paraId="3F57594F" w14:textId="77777777" w:rsidR="002A2237" w:rsidRPr="00FF4115" w:rsidRDefault="002A2237" w:rsidP="002A2237">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1509FEF3" w14:textId="77777777" w:rsidR="002A2237" w:rsidRDefault="002A2237" w:rsidP="002A2237">
      <w:r>
        <w:t>---To clarify this is the methodology for above chart.</w:t>
      </w:r>
    </w:p>
    <w:p w14:paraId="3B865C30" w14:textId="77777777" w:rsidR="002A2237" w:rsidRDefault="002A2237" w:rsidP="002A2237">
      <w:r w:rsidRPr="00FF4115">
        <w:rPr>
          <w:rStyle w:val="Style13ptBold"/>
        </w:rPr>
        <w:lastRenderedPageBreak/>
        <w:t>Virgili et al. 16</w:t>
      </w:r>
      <w:r>
        <w:t xml:space="preserve"> – Bastida, </w:t>
      </w:r>
      <w:r w:rsidRPr="00FF4115">
        <w:t>J.C. Dolado, H.G. Lewis, J. Radtke, H. Krag, B. Revelin, C. Cazaux b , C. Colombo, R. Crowther, M. Metz</w:t>
      </w:r>
      <w:r>
        <w:t>, 4/26/16, [“</w:t>
      </w:r>
      <w:r w:rsidRPr="00FF4115">
        <w:t>Risk to space sustainability from large constellations of satellites</w:t>
      </w:r>
      <w:r>
        <w:t xml:space="preserve">,” Act Astranautica, </w:t>
      </w:r>
      <w:hyperlink r:id="rId12" w:history="1">
        <w:r w:rsidRPr="008E3DAC">
          <w:rPr>
            <w:rStyle w:val="Hyperlink"/>
          </w:rPr>
          <w:t>https://sci-hub.se/10.1016/j.actaastro.2016.03.034</w:t>
        </w:r>
      </w:hyperlink>
      <w:r w:rsidRPr="00FF4115">
        <w:t>.</w:t>
      </w:r>
      <w:r>
        <w:t>] Justin</w:t>
      </w:r>
    </w:p>
    <w:p w14:paraId="2C8B61D9" w14:textId="77777777" w:rsidR="002A2237" w:rsidRDefault="002A2237" w:rsidP="002A2237">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7A359573" w14:textId="77777777" w:rsidR="002A2237" w:rsidRDefault="002A2237" w:rsidP="002A2237"/>
    <w:p w14:paraId="74B351E3" w14:textId="77777777" w:rsidR="002A2237" w:rsidRPr="0036263B" w:rsidRDefault="002A2237" w:rsidP="002A2237">
      <w:pPr>
        <w:pStyle w:val="Heading4"/>
      </w:pPr>
      <w:r>
        <w:t xml:space="preserve">Debris triggers </w:t>
      </w:r>
      <w:r w:rsidRPr="0020445B">
        <w:rPr>
          <w:u w:val="single"/>
        </w:rPr>
        <w:t>miscalculated war</w:t>
      </w:r>
      <w:r>
        <w:t>.</w:t>
      </w:r>
    </w:p>
    <w:p w14:paraId="1E596E13" w14:textId="77777777" w:rsidR="002A2237" w:rsidRPr="000F20C1" w:rsidRDefault="002A2237" w:rsidP="002A2237">
      <w:r>
        <w:t xml:space="preserve">Peter </w:t>
      </w:r>
      <w:r w:rsidRPr="00750661">
        <w:rPr>
          <w:rStyle w:val="Style13ptBold"/>
        </w:rPr>
        <w:t>Dockrill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67E08513" w14:textId="77777777" w:rsidR="002A2237" w:rsidRDefault="002A2237" w:rsidP="002A2237">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Astronautica,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w:t>
      </w:r>
      <w:r w:rsidRPr="0041119C">
        <w:rPr>
          <w:rStyle w:val="StyleUnderline"/>
        </w:rPr>
        <w:lastRenderedPageBreak/>
        <w:t>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fact a number of space shuttle windows have been replaced because of damage caused by material that was analysed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repeated sudden failures of defence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2B5E1042" w14:textId="77777777" w:rsidR="002A2237" w:rsidRDefault="002A2237" w:rsidP="002A2237"/>
    <w:p w14:paraId="52A26C19" w14:textId="77777777" w:rsidR="002A2237" w:rsidRDefault="002A2237" w:rsidP="002A2237">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3C19D6CB" w14:textId="77777777" w:rsidR="002A2237" w:rsidRPr="00BB0026" w:rsidRDefault="002A2237" w:rsidP="002A2237">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4" w:history="1">
        <w:r w:rsidRPr="008E3DAC">
          <w:rPr>
            <w:rStyle w:val="Hyperlink"/>
          </w:rPr>
          <w:t>https://www.vox.com/2014/4/21/5625246/space-war-china-north-korea-iran</w:t>
        </w:r>
      </w:hyperlink>
      <w:r>
        <w:t>] Justin *Brackets added for ableist language</w:t>
      </w:r>
    </w:p>
    <w:p w14:paraId="4652102C" w14:textId="77777777" w:rsidR="002A2237" w:rsidRDefault="002A2237" w:rsidP="002A2237">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5434D70" w14:textId="77777777" w:rsidR="002A2237" w:rsidRDefault="002A2237" w:rsidP="002A2237">
      <w:pPr>
        <w:rPr>
          <w:u w:val="single"/>
        </w:rPr>
      </w:pPr>
    </w:p>
    <w:p w14:paraId="11FE9948" w14:textId="77777777" w:rsidR="002A2237" w:rsidRPr="00831EB4" w:rsidRDefault="002A2237" w:rsidP="002A2237">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6F4B1F98" w14:textId="77777777" w:rsidR="002A2237" w:rsidRPr="00581846" w:rsidRDefault="002A2237" w:rsidP="002A2237">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5" w:history="1">
        <w:r w:rsidRPr="008E3734">
          <w:rPr>
            <w:rStyle w:val="Hyperlink"/>
          </w:rPr>
          <w:t>https://nsiteam.com/social/wp-content/uploads/2018/08/SMA-White-Paper_Chinese-Persepectives-on-Space_-Aug-2018.pdf</w:t>
        </w:r>
      </w:hyperlink>
      <w:r>
        <w:t>, accessed 7-14</w:t>
      </w:r>
      <w:r w:rsidRPr="004B3D48">
        <w:t>-2019) bm</w:t>
      </w:r>
    </w:p>
    <w:p w14:paraId="3007EC27" w14:textId="77777777" w:rsidR="002A2237" w:rsidRPr="00A96B3A" w:rsidRDefault="002A2237" w:rsidP="002A2237">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 xml:space="preserve">This </w:t>
      </w:r>
      <w:r w:rsidRPr="00E60670">
        <w:rPr>
          <w:rStyle w:val="Emphasis"/>
        </w:rPr>
        <w:lastRenderedPageBreak/>
        <w:t>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3AFB573B" w14:textId="77777777" w:rsidR="002A2237" w:rsidRDefault="002A2237" w:rsidP="002A2237"/>
    <w:p w14:paraId="574E3BB6" w14:textId="77777777" w:rsidR="002A2237" w:rsidRPr="00635356" w:rsidRDefault="002A2237" w:rsidP="002A2237">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F55A7AE" w14:textId="77777777" w:rsidR="002A2237" w:rsidRPr="00131706" w:rsidRDefault="002A2237" w:rsidP="002A2237">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440EB400" w14:textId="77777777" w:rsidR="002A2237" w:rsidRPr="001E0213" w:rsidRDefault="002A2237" w:rsidP="002A2237">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1B3AE631" w14:textId="77777777" w:rsidR="00994F29" w:rsidRDefault="00994F29" w:rsidP="00994F29">
      <w:pPr>
        <w:pStyle w:val="Heading4"/>
      </w:pPr>
      <w:r>
        <w:lastRenderedPageBreak/>
        <w:t xml:space="preserve">Corporate colonialism also locks the Global South out of space, which internal link turns any negative offense because it magnifies interstellar inequality. </w:t>
      </w:r>
    </w:p>
    <w:p w14:paraId="3D9D9EAC" w14:textId="77777777" w:rsidR="00994F29" w:rsidRPr="007D6582" w:rsidRDefault="00994F29" w:rsidP="00994F29">
      <w:r w:rsidRPr="00D7585B">
        <w:rPr>
          <w:rStyle w:val="Style13ptBold"/>
        </w:rPr>
        <w:t>Stockwell 20</w:t>
      </w:r>
      <w:r>
        <w:t xml:space="preserve"> [Sam Stockwell is a research assistant at RAND Europe working in the area of defence, security and infrastructure. His research interests include terrorism and counter-terrorism, cybersecurity, emerging technologies in conflict environments, and space security. Prior to RAND, Stockwell was a research assistant at The Henry Jackson Society, a security think tank, where he studied the impact of coronavirus on online extremist content. He has also worked with lecturers at the University of East Anglia on Brexit-related projects. Stockwell achieved a Distinction at King's College London in conflict, security and development studies, specialising in far-right terrorism and cyber security. He holds a First Class B.A. (Hons) degree in politics from the University of East Anglia, where he also received The Thomas Paine Prize in Politics for achieving consistently high marks on assignments throughout his course.) “</w:t>
      </w:r>
      <w:r w:rsidRPr="00D7585B">
        <w:t>Legal ‘Black Holes’ in Outer Space: The Regulation of Private Space Companies</w:t>
      </w:r>
      <w:r>
        <w:t>” E-International Relations, July 20, 2020] RM</w:t>
      </w:r>
    </w:p>
    <w:p w14:paraId="62DD0127" w14:textId="77777777" w:rsidR="00994F29" w:rsidRDefault="00994F29" w:rsidP="00994F29">
      <w:r>
        <w:t>Corporate Space Debris, Security Tensions and Environmental Contamination</w:t>
      </w:r>
    </w:p>
    <w:p w14:paraId="538218BF" w14:textId="77777777" w:rsidR="00994F29" w:rsidRDefault="00994F29" w:rsidP="00994F29">
      <w:r w:rsidRPr="00F97D6C">
        <w:t xml:space="preserve">Space debris can be defined as non-purposeful man-made objects that reside in space; made up of inactive parts from former space operations and fragmentations of spacecraft, </w:t>
      </w:r>
      <w:r w:rsidRPr="00F97D6C">
        <w:rPr>
          <w:rStyle w:val="StyleUnderline"/>
        </w:rPr>
        <w:t>there are nearly 30,000 pieces of debris in the Earth’s orbit</w:t>
      </w:r>
      <w:r>
        <w:t xml:space="preserve"> (Pellegrino &amp; Stang, 2016: 25). </w:t>
      </w:r>
      <w:r w:rsidRPr="00F97D6C">
        <w:rPr>
          <w:rStyle w:val="Emphasis"/>
        </w:rPr>
        <w:t>Despite most debris being centimetres or millimetres in size satellites often travel at the speed of a bullet, meaning that a collision between the two could be catastrophic in terms of environmental, mechanical and financial damage</w:t>
      </w:r>
      <w:r>
        <w:t xml:space="preserve"> (Black &amp; Butt, 2010: 1).</w:t>
      </w:r>
    </w:p>
    <w:p w14:paraId="40FC4096" w14:textId="77777777" w:rsidR="00994F29" w:rsidRDefault="00994F29" w:rsidP="00994F29">
      <w:r>
        <w:t xml:space="preserve">Since the development of the Kessler Syndrome thesis in 1978 – which predicted that </w:t>
      </w:r>
      <w:r w:rsidRPr="008B5BE6">
        <w:rPr>
          <w:rStyle w:val="StyleUnderline"/>
        </w:rPr>
        <w:t>space debris may become so dense as to trigger a chain reaction of major collisions</w:t>
      </w:r>
      <w:r>
        <w:t xml:space="preserve"> – space debris is considered more of a threat to security operations in the near-term than military space activity (Quintana, 2017: 95). </w:t>
      </w:r>
      <w:r w:rsidRPr="008B5BE6">
        <w:rPr>
          <w:rStyle w:val="StyleUnderline"/>
        </w:rPr>
        <w:t>Difficulty over determining whether a collision was accidental or a purposeful act further exacerbates this problem</w:t>
      </w:r>
      <w:r>
        <w:t xml:space="preserve">, </w:t>
      </w:r>
      <w:r w:rsidRPr="008B5BE6">
        <w:rPr>
          <w:rStyle w:val="Emphasis"/>
        </w:rPr>
        <w:t>given that “every object in orbit is a threat to everything else in orbit, regardless of its intended function”</w:t>
      </w:r>
      <w:r>
        <w:t xml:space="preserve"> (Faith, 2012: 86). Such developments have led to the US administration increasingly adopting a securitisation discourse around orbital debris (Bowen, 2014: 47), </w:t>
      </w:r>
      <w:r w:rsidRPr="008B5BE6">
        <w:rPr>
          <w:rStyle w:val="StyleUnderline"/>
        </w:rPr>
        <w:t>which may cause concerns as to whether policymakers may react to future American satellite collisions in a militarised manner</w:t>
      </w:r>
      <w:r>
        <w:t>.</w:t>
      </w:r>
    </w:p>
    <w:p w14:paraId="2846953B" w14:textId="77777777" w:rsidR="00994F29" w:rsidRDefault="00994F29" w:rsidP="00994F29">
      <w:r w:rsidRPr="00531B31">
        <w:rPr>
          <w:rStyle w:val="StyleUnderline"/>
        </w:rPr>
        <w:t>A number of NewSpace actors are likely to complicate these worries even further through recent satellite proposals.</w:t>
      </w:r>
      <w:r>
        <w:t xml:space="preserve"> </w:t>
      </w:r>
      <w:r w:rsidRPr="001838AF">
        <w:rPr>
          <w:rStyle w:val="Emphasis"/>
        </w:rPr>
        <w:t xml:space="preserve">Whilst </w:t>
      </w:r>
      <w:r w:rsidRPr="00475C49">
        <w:rPr>
          <w:rStyle w:val="Emphasis"/>
          <w:highlight w:val="cyan"/>
        </w:rPr>
        <w:t>Boeing is proposing a constellation of</w:t>
      </w:r>
      <w:r w:rsidRPr="001838AF">
        <w:rPr>
          <w:rStyle w:val="Emphasis"/>
        </w:rPr>
        <w:t xml:space="preserve"> up to </w:t>
      </w:r>
      <w:r w:rsidRPr="00475C49">
        <w:rPr>
          <w:rStyle w:val="Emphasis"/>
          <w:highlight w:val="cyan"/>
        </w:rPr>
        <w:t>3,000</w:t>
      </w:r>
      <w:r w:rsidRPr="001838AF">
        <w:rPr>
          <w:rStyle w:val="Emphasis"/>
        </w:rPr>
        <w:t xml:space="preserve"> satellites, </w:t>
      </w:r>
      <w:r w:rsidRPr="00475C49">
        <w:rPr>
          <w:rStyle w:val="Emphasis"/>
          <w:highlight w:val="cyan"/>
        </w:rPr>
        <w:t>SpaceX</w:t>
      </w:r>
      <w:r w:rsidRPr="001838AF">
        <w:rPr>
          <w:rStyle w:val="Emphasis"/>
        </w:rPr>
        <w:t xml:space="preserve"> has even grander goals of creating a constellation consisting </w:t>
      </w:r>
      <w:r w:rsidRPr="00475C49">
        <w:rPr>
          <w:rStyle w:val="Emphasis"/>
        </w:rPr>
        <w:t xml:space="preserve">of 4,425 satellites, eventually expanding </w:t>
      </w:r>
      <w:r w:rsidRPr="00475C49">
        <w:rPr>
          <w:rStyle w:val="Emphasis"/>
          <w:highlight w:val="cyan"/>
        </w:rPr>
        <w:t>to 12,000 satellites</w:t>
      </w:r>
      <w:r w:rsidRPr="00475C49">
        <w:rPr>
          <w:rStyle w:val="Emphasis"/>
        </w:rPr>
        <w:t xml:space="preserve"> in the near-future</w:t>
      </w:r>
      <w:r w:rsidRPr="00475C49">
        <w:t xml:space="preserve"> (Kosiak</w:t>
      </w:r>
      <w:r>
        <w:t xml:space="preserve">, 2019: 7). Putting this into context, there are currently just around 1,400 active satellites in orbit around the Earth, highlighting the scale of these projects. </w:t>
      </w:r>
      <w:r w:rsidRPr="001838AF">
        <w:rPr>
          <w:rStyle w:val="StyleUnderline"/>
        </w:rPr>
        <w:t>The collision between a single US privately-owned Iridium satellite and state-owned Russian Cosmos satellite in 2009 underscored not only the sheer amount of debris caused by these collisions – over 1,500 pieces – but also foreshadowed the possible geopolitical tensions that may arise from them</w:t>
      </w:r>
      <w:r>
        <w:t xml:space="preserve"> (Wang, 2010: 87-88). </w:t>
      </w:r>
      <w:r w:rsidRPr="001838AF">
        <w:rPr>
          <w:rStyle w:val="Emphasis"/>
        </w:rPr>
        <w:t>Given the number of various commercial satellite constellations possibly going into orbit in the near-future</w:t>
      </w:r>
      <w:r>
        <w:t xml:space="preserve">, </w:t>
      </w:r>
      <w:r w:rsidRPr="001838AF">
        <w:rPr>
          <w:rStyle w:val="StyleUnderline"/>
        </w:rPr>
        <w:t>this raises questions over the possibly devastating security hazards they could pose once in orbit or when they eventually become defunct</w:t>
      </w:r>
      <w:r>
        <w:t>.</w:t>
      </w:r>
    </w:p>
    <w:p w14:paraId="36D7D100" w14:textId="77777777" w:rsidR="00994F29" w:rsidRDefault="00994F29" w:rsidP="00994F29">
      <w:r>
        <w:t xml:space="preserve">Yet the proliferation of these commercial satellite plans also pose significant environmental issues. Article IX of the OST asserts that: “States shall pursue activities of outer space in a manner that avoids </w:t>
      </w:r>
      <w:r>
        <w:lastRenderedPageBreak/>
        <w:t>any harmful contamination or adverse environmental changes on Earth” (UN, 1967). However, the use of terms like ‘harmful’ or ‘adverse change’ underscores the lack of specificity over what exactly constitutes environmental damage, or for whom it must refrain from harming. There is also a failure to address the explicit problem of space debris since the discourse is primarily concentrated on chemical effluent pollution, undermining attempts to facilitate the removal of floating wreckage(Gupta, 2016: 26).</w:t>
      </w:r>
    </w:p>
    <w:p w14:paraId="1079BB4E" w14:textId="77777777" w:rsidR="00994F29" w:rsidRDefault="00994F29" w:rsidP="00994F29">
      <w:r w:rsidRPr="001838AF">
        <w:rPr>
          <w:rStyle w:val="StyleUnderline"/>
        </w:rPr>
        <w:t>The inability of the OST to properly promote environmental considerations in space has been mirrored in the NewSpace community</w:t>
      </w:r>
      <w:r>
        <w:t xml:space="preserve">, </w:t>
      </w:r>
      <w:r w:rsidRPr="001838AF">
        <w:rPr>
          <w:rStyle w:val="Emphasis"/>
        </w:rPr>
        <w:t>where there has been a woeful lack of ecological consideration</w:t>
      </w:r>
      <w:r>
        <w:t xml:space="preserve">: “The hundreds of articles and books on outer space resource development seldom mention that such actions may adversely affect the environment in ways that will potentially disadvantage their enterprises and the humans that will be required to implement them” (Kramer, 2017: 136). Such images evoke the types of difficulties that private firms have encountered on Earth reconciling capital with the environment in a way that doesn’t damage profit margins (Magdoff &amp; Foster, 2011: 61-66). Yet in doing so, </w:t>
      </w:r>
      <w:r w:rsidRPr="001838AF">
        <w:rPr>
          <w:rStyle w:val="StyleUnderline"/>
        </w:rPr>
        <w:t>this neglect is only likely to result in the proliferation of extra-terrestrial debris that the UN OST failed to address. Indeed, despite its vastness there is only a narrow region of orbital space that is either useable or beneficial for prolonged human missions</w:t>
      </w:r>
      <w:r>
        <w:t xml:space="preserve"> (Brearley, 2005: 2), </w:t>
      </w:r>
      <w:r w:rsidRPr="001838AF">
        <w:rPr>
          <w:rStyle w:val="Emphasis"/>
        </w:rPr>
        <w:t xml:space="preserve">meaning that </w:t>
      </w:r>
      <w:r w:rsidRPr="00475C49">
        <w:rPr>
          <w:rStyle w:val="Emphasis"/>
          <w:highlight w:val="cyan"/>
        </w:rPr>
        <w:t>the increase in space debris</w:t>
      </w:r>
      <w:r w:rsidRPr="001838AF">
        <w:rPr>
          <w:rStyle w:val="Emphasis"/>
        </w:rPr>
        <w:t xml:space="preserve"> </w:t>
      </w:r>
      <w:r w:rsidRPr="00475C49">
        <w:rPr>
          <w:rStyle w:val="Emphasis"/>
          <w:highlight w:val="cyan"/>
        </w:rPr>
        <w:t>from</w:t>
      </w:r>
      <w:r w:rsidRPr="001838AF">
        <w:rPr>
          <w:rStyle w:val="Emphasis"/>
        </w:rPr>
        <w:t xml:space="preserve"> these </w:t>
      </w:r>
      <w:r w:rsidRPr="00475C49">
        <w:rPr>
          <w:rStyle w:val="Emphasis"/>
          <w:highlight w:val="cyan"/>
        </w:rPr>
        <w:t xml:space="preserve">massive commercial </w:t>
      </w:r>
      <w:r w:rsidRPr="00475C49">
        <w:rPr>
          <w:rStyle w:val="Emphasis"/>
        </w:rPr>
        <w:t xml:space="preserve">satellite </w:t>
      </w:r>
      <w:r w:rsidRPr="00475C49">
        <w:rPr>
          <w:rStyle w:val="Emphasis"/>
          <w:highlight w:val="cyan"/>
        </w:rPr>
        <w:t xml:space="preserve">constellations will </w:t>
      </w:r>
      <w:r w:rsidRPr="00475C49">
        <w:rPr>
          <w:rStyle w:val="Emphasis"/>
        </w:rPr>
        <w:t xml:space="preserve">likely </w:t>
      </w:r>
      <w:r w:rsidRPr="00475C49">
        <w:rPr>
          <w:rStyle w:val="Emphasis"/>
          <w:highlight w:val="cyan"/>
        </w:rPr>
        <w:t xml:space="preserve">be at the detriment of developing nations </w:t>
      </w:r>
      <w:r w:rsidRPr="00475C49">
        <w:rPr>
          <w:rStyle w:val="Emphasis"/>
        </w:rPr>
        <w:t>who</w:t>
      </w:r>
      <w:r w:rsidRPr="001838AF">
        <w:rPr>
          <w:rStyle w:val="Emphasis"/>
        </w:rPr>
        <w:t xml:space="preserve"> have yet fostered spacefaring capabilities</w:t>
      </w:r>
      <w:r w:rsidRPr="001838AF">
        <w:rPr>
          <w:rStyle w:val="StyleUnderline"/>
        </w:rPr>
        <w:t xml:space="preserve">. </w:t>
      </w:r>
    </w:p>
    <w:p w14:paraId="29134BB2" w14:textId="77777777" w:rsidR="00994F29" w:rsidRDefault="00994F29" w:rsidP="00994F29">
      <w:r w:rsidRPr="001838AF">
        <w:rPr>
          <w:rStyle w:val="StyleUnderline"/>
        </w:rPr>
        <w:t>Elon Musk’s SpaceX company has already caused complications for Earth-bound astrologists</w:t>
      </w:r>
      <w:r>
        <w:t xml:space="preserve">. The brightness of his recent ‘Starlink’ satellite constellation system in comparison to other satellites has been obscuring telescopic images (see Grush, 2020). More concerningly, </w:t>
      </w:r>
      <w:r w:rsidRPr="001838AF">
        <w:rPr>
          <w:rStyle w:val="StyleUnderline"/>
        </w:rPr>
        <w:t>Starlink may be much more visible during twilight hours which could be problematic in identifying potentially hazardous asteroids in a timely manner</w:t>
      </w:r>
      <w:r>
        <w:t xml:space="preserve"> (The Verge, 2020). In this sense, whilst private space entrepreneurs are able to increase their profitability from being able to establish constellations, such endeavours are spoiling the scientific work of researchers on Earth that may complicate the monitoring of Earth-based asteroid impacts.</w:t>
      </w:r>
    </w:p>
    <w:p w14:paraId="644BB385" w14:textId="77777777" w:rsidR="00994F29" w:rsidRDefault="00994F29" w:rsidP="00994F29">
      <w:r>
        <w:t>Conclusion: Space as a Global Commodity</w:t>
      </w:r>
    </w:p>
    <w:p w14:paraId="4732D693" w14:textId="77777777" w:rsidR="00994F29" w:rsidRPr="001838AF" w:rsidRDefault="00994F29" w:rsidP="00994F29">
      <w:pPr>
        <w:rPr>
          <w:rStyle w:val="Emphasis"/>
        </w:rPr>
      </w:pPr>
      <w:r>
        <w:t xml:space="preserve">Ultimately, this essay has revealed how </w:t>
      </w:r>
      <w:r w:rsidRPr="001838AF">
        <w:rPr>
          <w:rStyle w:val="StyleUnderline"/>
        </w:rPr>
        <w:t>the UN OST fails to adequately regulate private space enterprises in outer space within an array of activities</w:t>
      </w:r>
      <w:r>
        <w:t xml:space="preserve">. </w:t>
      </w:r>
      <w:r w:rsidRPr="001838AF">
        <w:rPr>
          <w:rStyle w:val="StyleUnderline"/>
        </w:rPr>
        <w:t xml:space="preserve">Predominately designed from a state-centric perspective, </w:t>
      </w:r>
      <w:r w:rsidRPr="001838AF">
        <w:rPr>
          <w:rStyle w:val="Emphasis"/>
        </w:rPr>
        <w:t xml:space="preserve">the increasing </w:t>
      </w:r>
      <w:r w:rsidRPr="00475C49">
        <w:rPr>
          <w:rStyle w:val="Emphasis"/>
          <w:highlight w:val="cyan"/>
        </w:rPr>
        <w:t>entanglement of the state</w:t>
      </w:r>
      <w:r w:rsidRPr="001838AF">
        <w:rPr>
          <w:rStyle w:val="Emphasis"/>
        </w:rPr>
        <w:t xml:space="preserve"> apparatus </w:t>
      </w:r>
      <w:r w:rsidRPr="00475C49">
        <w:rPr>
          <w:rStyle w:val="Emphasis"/>
          <w:highlight w:val="cyan"/>
        </w:rPr>
        <w:t>with the private sector is enabling</w:t>
      </w:r>
      <w:r w:rsidRPr="001838AF">
        <w:rPr>
          <w:rStyle w:val="Emphasis"/>
        </w:rPr>
        <w:t xml:space="preserve"> both actors to satisfy their </w:t>
      </w:r>
      <w:r w:rsidRPr="00475C49">
        <w:rPr>
          <w:rStyle w:val="Emphasis"/>
          <w:highlight w:val="cyan"/>
        </w:rPr>
        <w:t>extra-terrestrial interests through legal ambiguities</w:t>
      </w:r>
      <w:r w:rsidRPr="001838AF">
        <w:rPr>
          <w:rStyle w:val="Emphasis"/>
        </w:rPr>
        <w:t xml:space="preserve"> in a way that the treaty never envisaged possible.</w:t>
      </w:r>
    </w:p>
    <w:p w14:paraId="031C2C29" w14:textId="3BBCAE75" w:rsidR="002A2237" w:rsidRDefault="00994F29" w:rsidP="002A2237">
      <w:pPr>
        <w:rPr>
          <w:u w:val="single"/>
        </w:rPr>
      </w:pPr>
      <w:r>
        <w:t xml:space="preserve">Yet, these processes also expose the ways in which the conceptualisation of outer space by both the drafters of the OST and NewSpace actors is intimately connected to Earth-bound social relations and power structures. Whether it be contestations over resources, surveillance or the environment, the concerns raised mirror those taking place on Earth. A product of its time, </w:t>
      </w:r>
      <w:r w:rsidRPr="001838AF">
        <w:rPr>
          <w:rStyle w:val="Emphasis"/>
        </w:rPr>
        <w:t>the OST was broadly concerned with protecting states from damage caused by one another in a tense international terrestrial atmosphere of possible nuclear annihilation, rather than seeking to protect the space environment as an aspiration “in its own right”</w:t>
      </w:r>
      <w:r>
        <w:t xml:space="preserve"> (Brearley, 2005: 19). Despite framing themselves as the saviours of an anthropogenic extinction, </w:t>
      </w:r>
      <w:r w:rsidRPr="001838AF">
        <w:rPr>
          <w:rStyle w:val="StyleUnderline"/>
        </w:rPr>
        <w:t xml:space="preserve">the emphasis of </w:t>
      </w:r>
      <w:r w:rsidRPr="00475C49">
        <w:rPr>
          <w:rStyle w:val="StyleUnderline"/>
          <w:highlight w:val="cyan"/>
        </w:rPr>
        <w:t>NewSpace</w:t>
      </w:r>
      <w:r w:rsidRPr="001838AF">
        <w:rPr>
          <w:rStyle w:val="StyleUnderline"/>
        </w:rPr>
        <w:t xml:space="preserve"> entrepreneurs on profit accumulation in space also emulates the types of criticisms private enterprises have faced on Earth</w:t>
      </w:r>
      <w:r>
        <w:t xml:space="preserve">, </w:t>
      </w:r>
      <w:r w:rsidRPr="001838AF">
        <w:rPr>
          <w:rStyle w:val="Emphasis"/>
        </w:rPr>
        <w:t xml:space="preserve">and </w:t>
      </w:r>
      <w:r w:rsidRPr="00475C49">
        <w:rPr>
          <w:rStyle w:val="Emphasis"/>
          <w:highlight w:val="cyan"/>
        </w:rPr>
        <w:t>risk the extension of</w:t>
      </w:r>
      <w:r w:rsidRPr="001838AF">
        <w:rPr>
          <w:rStyle w:val="Emphasis"/>
        </w:rPr>
        <w:t xml:space="preserve"> </w:t>
      </w:r>
      <w:r w:rsidRPr="00475C49">
        <w:rPr>
          <w:rStyle w:val="Emphasis"/>
          <w:highlight w:val="cyan"/>
        </w:rPr>
        <w:t>existing wealth inequalities into the cosmos</w:t>
      </w:r>
      <w:r>
        <w:t xml:space="preserve">. The precedent set by NASA in April 2020 that will likely lead to the further involvement of </w:t>
      </w:r>
      <w:r w:rsidRPr="001838AF">
        <w:rPr>
          <w:rStyle w:val="Emphasis"/>
        </w:rPr>
        <w:t xml:space="preserve">private firms such as SpaceX in space </w:t>
      </w:r>
      <w:r w:rsidRPr="001838AF">
        <w:rPr>
          <w:rStyle w:val="Emphasis"/>
        </w:rPr>
        <w:lastRenderedPageBreak/>
        <w:t xml:space="preserve">endeavours will therefore serve to </w:t>
      </w:r>
      <w:r w:rsidRPr="002D69EE">
        <w:rPr>
          <w:rStyle w:val="Emphasis"/>
          <w:highlight w:val="cyan"/>
        </w:rPr>
        <w:t>restrict public access to the extra-terrestrial domain</w:t>
      </w:r>
      <w:r w:rsidRPr="001838AF">
        <w:rPr>
          <w:rStyle w:val="StyleUnderline"/>
        </w:rPr>
        <w:t xml:space="preserve"> – and the benefits that may arise from this. Indeed, the notion of outer space as a ‘global commons’ is slowly turning into one of a ‘global commodity’.</w:t>
      </w:r>
    </w:p>
    <w:p w14:paraId="6AD6D14C" w14:textId="77777777" w:rsidR="002A2237" w:rsidRPr="004B3D48" w:rsidRDefault="002A2237" w:rsidP="002A2237">
      <w:pPr>
        <w:pStyle w:val="Heading4"/>
      </w:pPr>
      <w:r>
        <w:t xml:space="preserve">Satellites </w:t>
      </w:r>
      <w:r w:rsidRPr="00A8218A">
        <w:rPr>
          <w:u w:val="single"/>
        </w:rPr>
        <w:t>solve the grid</w:t>
      </w:r>
      <w:r>
        <w:t xml:space="preserve"> and every </w:t>
      </w:r>
      <w:r w:rsidRPr="00A8218A">
        <w:rPr>
          <w:u w:val="single"/>
        </w:rPr>
        <w:t>extinction threat</w:t>
      </w:r>
      <w:r>
        <w:t>.</w:t>
      </w:r>
    </w:p>
    <w:p w14:paraId="4E28377D" w14:textId="77777777" w:rsidR="002A2237" w:rsidRPr="004B3D48" w:rsidRDefault="002A2237" w:rsidP="002A2237">
      <w:r w:rsidRPr="004B3D48">
        <w:rPr>
          <w:rStyle w:val="Style13ptBold"/>
        </w:rPr>
        <w:t>Pellegrino &amp; Stang 16</w:t>
      </w:r>
      <w:r w:rsidRPr="004B3D48">
        <w:t xml:space="preserve"> ---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1" w:history="1">
        <w:r w:rsidRPr="004B3D48">
          <w:rPr>
            <w:rStyle w:val="Hyperlink"/>
          </w:rPr>
          <w:t>https://www.iss.europa.eu/content/space-security-europe</w:t>
        </w:r>
      </w:hyperlink>
      <w:r w:rsidRPr="004B3D48">
        <w:t>, accessed 7-10-2019) bm</w:t>
      </w:r>
    </w:p>
    <w:p w14:paraId="77E58FF2" w14:textId="77777777" w:rsidR="002A2237" w:rsidRDefault="002A2237" w:rsidP="002A2237">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and the fight against organised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synchronisation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Advances in 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3CD03971" w14:textId="77777777" w:rsidR="002A2237" w:rsidRDefault="002A2237" w:rsidP="002A2237">
      <w:pPr>
        <w:rPr>
          <w:rStyle w:val="StyleUnderline"/>
        </w:rPr>
      </w:pPr>
    </w:p>
    <w:p w14:paraId="1B3867B7" w14:textId="77777777" w:rsidR="002A2237" w:rsidRDefault="002A2237" w:rsidP="002A2237">
      <w:pPr>
        <w:pStyle w:val="Heading4"/>
      </w:pPr>
      <w:r>
        <w:t xml:space="preserve">Grid collapse causes </w:t>
      </w:r>
      <w:r w:rsidRPr="00831EB4">
        <w:rPr>
          <w:u w:val="single"/>
        </w:rPr>
        <w:t>extinction</w:t>
      </w:r>
      <w:r>
        <w:t>.</w:t>
      </w:r>
    </w:p>
    <w:p w14:paraId="5DEF8BC7" w14:textId="77777777" w:rsidR="002A2237" w:rsidRPr="001D283C" w:rsidRDefault="002A2237" w:rsidP="002A2237">
      <w:r w:rsidRPr="00F87987">
        <w:rPr>
          <w:rStyle w:val="Style13ptBold"/>
        </w:rPr>
        <w:t>Friedemann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 xml:space="preserve">gnetic pulse and other </w:t>
      </w:r>
      <w:r>
        <w:lastRenderedPageBreak/>
        <w:t>threats,</w:t>
      </w:r>
      <w:r w:rsidRPr="001D283C">
        <w:t xml:space="preserve"> </w:t>
      </w:r>
      <w:r>
        <w:t>(</w:t>
      </w:r>
      <w:r w:rsidRPr="001D283C">
        <w:t>“Electromagnetic pulse threat to infrastructure (U.S. House hearings)”</w:t>
      </w:r>
      <w:r>
        <w:t>, 1-24-20</w:t>
      </w:r>
      <w:r w:rsidRPr="001D283C">
        <w:t>16</w:t>
      </w:r>
      <w:r>
        <w:t xml:space="preserve">, </w:t>
      </w:r>
      <w:hyperlink r:id="rId22" w:tgtFrame="_blank" w:history="1">
        <w:r w:rsidRPr="001D283C">
          <w:rPr>
            <w:rStyle w:val="Hyperlink"/>
          </w:rPr>
          <w:t>http://energyskeptic.com/2016/the-scariest-u-s-house-session-ever-electromagnetic-pulse-and-the-fall-of-civilization/</w:t>
        </w:r>
      </w:hyperlink>
      <w:r w:rsidRPr="001D283C">
        <w:t>)</w:t>
      </w:r>
    </w:p>
    <w:p w14:paraId="49D24941" w14:textId="77777777" w:rsidR="002A2237" w:rsidRPr="00634AB8" w:rsidRDefault="002A2237" w:rsidP="002A2237">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a blackout</w:t>
      </w:r>
      <w:r w:rsidRPr="003B66AB">
        <w:rPr>
          <w:sz w:val="16"/>
        </w:rPr>
        <w:t>.</w:t>
      </w:r>
      <w:r w:rsidRPr="003B66AB">
        <w:rPr>
          <w:rStyle w:val="Emphasis"/>
        </w:rPr>
        <w:t>Government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23511509" w14:textId="77777777" w:rsidR="002A2237" w:rsidRDefault="002A2237" w:rsidP="002A2237"/>
    <w:p w14:paraId="78A0CC9D" w14:textId="77777777" w:rsidR="002A2237" w:rsidRPr="00831EB4" w:rsidRDefault="002A2237" w:rsidP="002A2237">
      <w:pPr>
        <w:pStyle w:val="Heading4"/>
      </w:pPr>
      <w:r>
        <w:t xml:space="preserve">Externally, </w:t>
      </w:r>
      <w:r w:rsidRPr="00831EB4">
        <w:rPr>
          <w:u w:val="single"/>
        </w:rPr>
        <w:t>acidification</w:t>
      </w:r>
      <w:r>
        <w:t>.</w:t>
      </w:r>
    </w:p>
    <w:p w14:paraId="4BD694C7" w14:textId="77777777" w:rsidR="002A2237" w:rsidRPr="00811D19" w:rsidRDefault="002A2237" w:rsidP="002A2237">
      <w:r w:rsidRPr="00811D19">
        <w:rPr>
          <w:rStyle w:val="Style13ptBold"/>
        </w:rPr>
        <w:t>Land et al 15</w:t>
      </w:r>
      <w:r>
        <w:t xml:space="preserve"> --- Phys.org, citing a study sanctioned by the University of Exeter by </w:t>
      </w:r>
      <w:hyperlink r:id="rId23" w:history="1">
        <w:r w:rsidRPr="00E07634">
          <w:rPr>
            <w:rStyle w:val="Hyperlink"/>
          </w:rPr>
          <w:t>Peter E. Land</w:t>
        </w:r>
      </w:hyperlink>
      <w:r>
        <w:t xml:space="preserve">, </w:t>
      </w:r>
      <w:hyperlink r:id="rId24" w:history="1">
        <w:r w:rsidRPr="00E07634">
          <w:rPr>
            <w:rStyle w:val="Hyperlink"/>
          </w:rPr>
          <w:t>Jamie D. Shutler</w:t>
        </w:r>
      </w:hyperlink>
      <w:r>
        <w:t xml:space="preserve">, </w:t>
      </w:r>
      <w:hyperlink r:id="rId25" w:history="1">
        <w:r w:rsidRPr="00E07634">
          <w:rPr>
            <w:rStyle w:val="Hyperlink"/>
          </w:rPr>
          <w:t>Helen S. Findlay</w:t>
        </w:r>
      </w:hyperlink>
      <w:r>
        <w:t xml:space="preserve">, </w:t>
      </w:r>
      <w:hyperlink r:id="rId26" w:history="1">
        <w:r w:rsidRPr="00E07634">
          <w:rPr>
            <w:rStyle w:val="Hyperlink"/>
          </w:rPr>
          <w:t>Fanny Girard-Ardhuin</w:t>
        </w:r>
      </w:hyperlink>
      <w:r>
        <w:t xml:space="preserve">, </w:t>
      </w:r>
      <w:hyperlink r:id="rId27" w:history="1">
        <w:r w:rsidRPr="00E07634">
          <w:rPr>
            <w:rStyle w:val="Hyperlink"/>
          </w:rPr>
          <w:t>Roberto Sabia</w:t>
        </w:r>
      </w:hyperlink>
      <w:r>
        <w:t xml:space="preserve">, </w:t>
      </w:r>
      <w:hyperlink r:id="rId28" w:history="1">
        <w:r w:rsidRPr="00E07634">
          <w:rPr>
            <w:rStyle w:val="Hyperlink"/>
          </w:rPr>
          <w:t>Nicolas Reul</w:t>
        </w:r>
      </w:hyperlink>
      <w:r>
        <w:t xml:space="preserve">, </w:t>
      </w:r>
      <w:hyperlink r:id="rId29" w:history="1">
        <w:r w:rsidRPr="00E07634">
          <w:rPr>
            <w:rStyle w:val="Hyperlink"/>
          </w:rPr>
          <w:t>Jean-Francois Piolle</w:t>
        </w:r>
      </w:hyperlink>
      <w:r>
        <w:t xml:space="preserve">, </w:t>
      </w:r>
      <w:hyperlink r:id="rId30" w:history="1">
        <w:r w:rsidRPr="00E07634">
          <w:rPr>
            <w:rStyle w:val="Hyperlink"/>
          </w:rPr>
          <w:t>Bertrand Chapron</w:t>
        </w:r>
      </w:hyperlink>
      <w:r>
        <w:t xml:space="preserve">, </w:t>
      </w:r>
      <w:hyperlink r:id="rId31" w:history="1">
        <w:r w:rsidRPr="00E07634">
          <w:rPr>
            <w:rStyle w:val="Hyperlink"/>
          </w:rPr>
          <w:t>Yves Quilfen</w:t>
        </w:r>
      </w:hyperlink>
      <w:r>
        <w:t xml:space="preserve">, </w:t>
      </w:r>
      <w:hyperlink r:id="rId32" w:history="1">
        <w:r w:rsidRPr="00E07634">
          <w:rPr>
            <w:rStyle w:val="Hyperlink"/>
          </w:rPr>
          <w:t>Joseph Salisbury</w:t>
        </w:r>
      </w:hyperlink>
      <w:r>
        <w:t xml:space="preserve">, </w:t>
      </w:r>
      <w:hyperlink r:id="rId33" w:history="1">
        <w:r w:rsidRPr="00E07634">
          <w:rPr>
            <w:rStyle w:val="Hyperlink"/>
          </w:rPr>
          <w:t>Douglas Vandemark</w:t>
        </w:r>
      </w:hyperlink>
      <w:r>
        <w:t xml:space="preserve">, </w:t>
      </w:r>
      <w:hyperlink r:id="rId34" w:history="1">
        <w:r w:rsidRPr="00E07634">
          <w:rPr>
            <w:rStyle w:val="Hyperlink"/>
          </w:rPr>
          <w:t>Richard Bellerby</w:t>
        </w:r>
      </w:hyperlink>
      <w:r>
        <w:t xml:space="preserve">, and </w:t>
      </w:r>
      <w:hyperlink r:id="rId35"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021665F2" w14:textId="77777777" w:rsidR="002A2237" w:rsidRPr="00A8218A" w:rsidRDefault="002A2237" w:rsidP="002A2237">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r w:rsidRPr="00916BB1">
        <w:rPr>
          <w:rStyle w:val="Emphasis"/>
          <w:highlight w:val="green"/>
        </w:rPr>
        <w:t>revolutionise</w:t>
      </w:r>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Institut français de recherche pour l'exploitation de la mer (Ifremer),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Dr Jamie Shutler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3051AB9D" w14:textId="77777777" w:rsidR="002A2237" w:rsidRDefault="002A2237" w:rsidP="002A2237">
      <w:pPr>
        <w:rPr>
          <w:sz w:val="16"/>
        </w:rPr>
      </w:pPr>
    </w:p>
    <w:p w14:paraId="48317071" w14:textId="77777777" w:rsidR="002A2237" w:rsidRPr="00DC6708" w:rsidRDefault="002A2237" w:rsidP="002A2237">
      <w:pPr>
        <w:pStyle w:val="Heading4"/>
      </w:pPr>
      <w:r>
        <w:lastRenderedPageBreak/>
        <w:t>Extinction.</w:t>
      </w:r>
    </w:p>
    <w:p w14:paraId="2BB377B1" w14:textId="77777777" w:rsidR="002A2237" w:rsidRPr="00D414D4" w:rsidRDefault="002A2237" w:rsidP="002A2237">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F039692" w14:textId="77777777" w:rsidR="002A2237" w:rsidRPr="00A8218A" w:rsidRDefault="002A2237" w:rsidP="002A2237">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Science,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r w:rsidRPr="00A8218A">
        <w:rPr>
          <w:u w:val="single"/>
        </w:rPr>
        <w:t>So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67B42DA3" w14:textId="77777777" w:rsidR="002A2237" w:rsidRPr="006C0761" w:rsidRDefault="002A2237" w:rsidP="002A2237">
      <w:pPr>
        <w:pStyle w:val="Heading3"/>
      </w:pPr>
      <w:r w:rsidRPr="006C0761">
        <w:lastRenderedPageBreak/>
        <w:t>Framing</w:t>
      </w:r>
    </w:p>
    <w:p w14:paraId="0647B4D0" w14:textId="3769A754" w:rsidR="002A2237" w:rsidRPr="006C0761" w:rsidRDefault="002A2237" w:rsidP="002A2237">
      <w:pPr>
        <w:pStyle w:val="Heading4"/>
        <w:rPr>
          <w:rFonts w:cs="Calibri"/>
          <w:color w:val="000000" w:themeColor="text1"/>
        </w:rPr>
      </w:pPr>
      <w:r w:rsidRPr="006C0761">
        <w:rPr>
          <w:rFonts w:cs="Calibri"/>
          <w:color w:val="000000" w:themeColor="text1"/>
        </w:rPr>
        <w:t>The standard is maximizing expected well-being.</w:t>
      </w:r>
    </w:p>
    <w:p w14:paraId="27DE2195" w14:textId="77777777" w:rsidR="002A2237" w:rsidRPr="006C0761" w:rsidRDefault="002A2237" w:rsidP="002A2237">
      <w:pPr>
        <w:pStyle w:val="Heading4"/>
        <w:rPr>
          <w:rFonts w:cs="Calibri"/>
          <w:color w:val="000000" w:themeColor="text1"/>
        </w:rPr>
      </w:pPr>
      <w:r w:rsidRPr="006C0761">
        <w:rPr>
          <w:rFonts w:cs="Calibri"/>
          <w:color w:val="000000" w:themeColor="text1"/>
        </w:rPr>
        <w:t xml:space="preserve">3] </w:t>
      </w:r>
      <w:r w:rsidRPr="006C0761">
        <w:rPr>
          <w:rFonts w:cs="Calibri"/>
        </w:rPr>
        <w:t xml:space="preserve">Death is bad and outweighs – it </w:t>
      </w:r>
      <w:r w:rsidRPr="006C0761">
        <w:rPr>
          <w:rFonts w:cs="Calibri"/>
          <w:color w:val="000000" w:themeColor="text1"/>
        </w:rPr>
        <w:t>destroys the subject itself – kills any ability to achieve value in ethics since life is a prerequisite which means it’s a side constraint on ethics</w:t>
      </w:r>
    </w:p>
    <w:p w14:paraId="0FBB140B" w14:textId="77777777" w:rsidR="002A2237" w:rsidRPr="006C0761" w:rsidRDefault="002A2237" w:rsidP="002A2237">
      <w:pPr>
        <w:pStyle w:val="Heading4"/>
        <w:rPr>
          <w:rFonts w:cs="Calibri"/>
        </w:rPr>
      </w:pPr>
      <w:r w:rsidRPr="006C0761">
        <w:rPr>
          <w:rFonts w:cs="Calibri"/>
        </w:rPr>
        <w:t>4] Extinction outweighs</w:t>
      </w:r>
    </w:p>
    <w:p w14:paraId="16FCA558" w14:textId="77777777" w:rsidR="002A2237" w:rsidRPr="006C0761" w:rsidRDefault="002A2237" w:rsidP="002A2237">
      <w:r w:rsidRPr="006C0761">
        <w:rPr>
          <w:rStyle w:val="Heading4Char"/>
          <w:rFonts w:cs="Calibri"/>
        </w:rPr>
        <w:t>MacAskill 14</w:t>
      </w:r>
      <w:r w:rsidRPr="006C0761">
        <w:t xml:space="preserve"> </w:t>
      </w:r>
      <w:r w:rsidRPr="006C0761">
        <w:rPr>
          <w:sz w:val="16"/>
          <w:szCs w:val="16"/>
        </w:rPr>
        <w:t>[William, Oxford Philosopher and youngest tenured philosopher in the world, Normative Uncertainty, 2014]</w:t>
      </w:r>
    </w:p>
    <w:p w14:paraId="755FCF0C" w14:textId="77777777" w:rsidR="002A2237" w:rsidRPr="006C0761" w:rsidRDefault="002A2237" w:rsidP="002A2237">
      <w:pPr>
        <w:rPr>
          <w:sz w:val="14"/>
          <w:szCs w:val="26"/>
        </w:rPr>
      </w:pPr>
      <w:r w:rsidRPr="006C0761">
        <w:rPr>
          <w:rStyle w:val="StyleUnderline"/>
          <w:szCs w:val="26"/>
        </w:rPr>
        <w:t xml:space="preserve">The human race might go extinct </w:t>
      </w:r>
      <w:r w:rsidRPr="006C0761">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6C0761">
        <w:rPr>
          <w:rStyle w:val="StyleUnderline"/>
          <w:szCs w:val="26"/>
        </w:rPr>
        <w:t xml:space="preserve">different moral views give opposing answers to question of whether this would be a </w:t>
      </w:r>
      <w:r w:rsidRPr="006C0761">
        <w:rPr>
          <w:sz w:val="14"/>
          <w:szCs w:val="26"/>
        </w:rPr>
        <w:t>good</w:t>
      </w:r>
      <w:r w:rsidRPr="006C0761">
        <w:rPr>
          <w:rStyle w:val="StyleUnderline"/>
          <w:szCs w:val="26"/>
        </w:rPr>
        <w:t xml:space="preserve"> </w:t>
      </w:r>
      <w:r w:rsidRPr="006C0761">
        <w:rPr>
          <w:sz w:val="14"/>
          <w:szCs w:val="26"/>
        </w:rPr>
        <w:t xml:space="preserve">or a </w:t>
      </w:r>
      <w:r w:rsidRPr="006C0761">
        <w:rPr>
          <w:rStyle w:val="StyleUnderline"/>
          <w:szCs w:val="26"/>
        </w:rPr>
        <w:t>bad thing</w:t>
      </w:r>
      <w:r w:rsidRPr="006C0761">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6C0761">
        <w:rPr>
          <w:rStyle w:val="StyleUnderline"/>
          <w:szCs w:val="26"/>
        </w:rPr>
        <w:t xml:space="preserve">However, even if we believe in a moral view </w:t>
      </w:r>
      <w:r w:rsidRPr="006C0761">
        <w:rPr>
          <w:sz w:val="14"/>
          <w:szCs w:val="26"/>
        </w:rPr>
        <w:t xml:space="preserve">according to </w:t>
      </w:r>
      <w:r w:rsidRPr="006C0761">
        <w:rPr>
          <w:rStyle w:val="StyleUnderline"/>
          <w:szCs w:val="26"/>
        </w:rPr>
        <w:t xml:space="preserve">which human extinction would be a good thing, </w:t>
      </w:r>
      <w:r w:rsidRPr="006C0761">
        <w:rPr>
          <w:rStyle w:val="StyleUnderline"/>
          <w:szCs w:val="26"/>
          <w:highlight w:val="green"/>
        </w:rPr>
        <w:t xml:space="preserve">we </w:t>
      </w:r>
      <w:r w:rsidRPr="006C0761">
        <w:rPr>
          <w:rStyle w:val="StyleUnderline"/>
          <w:szCs w:val="26"/>
        </w:rPr>
        <w:t xml:space="preserve">still </w:t>
      </w:r>
      <w:r w:rsidRPr="006C0761">
        <w:rPr>
          <w:rStyle w:val="StyleUnderline"/>
          <w:szCs w:val="26"/>
          <w:highlight w:val="green"/>
        </w:rPr>
        <w:t>have strong reason to prevent near-term</w:t>
      </w:r>
      <w:r w:rsidRPr="006C0761">
        <w:rPr>
          <w:rStyle w:val="StyleUnderline"/>
          <w:szCs w:val="26"/>
        </w:rPr>
        <w:t xml:space="preserve"> </w:t>
      </w:r>
      <w:r w:rsidRPr="006C0761">
        <w:rPr>
          <w:sz w:val="14"/>
          <w:szCs w:val="26"/>
        </w:rPr>
        <w:t>human</w:t>
      </w:r>
      <w:r w:rsidRPr="006C0761">
        <w:rPr>
          <w:rStyle w:val="StyleUnderline"/>
          <w:szCs w:val="26"/>
        </w:rPr>
        <w:t xml:space="preserve"> </w:t>
      </w:r>
      <w:r w:rsidRPr="006C0761">
        <w:rPr>
          <w:rStyle w:val="StyleUnderline"/>
          <w:szCs w:val="26"/>
          <w:highlight w:val="green"/>
        </w:rPr>
        <w:t>extinction</w:t>
      </w:r>
      <w:r w:rsidRPr="006C0761">
        <w:rPr>
          <w:sz w:val="14"/>
          <w:szCs w:val="26"/>
        </w:rPr>
        <w:t xml:space="preserve">. To see this, we must note three points. </w:t>
      </w:r>
      <w:r w:rsidRPr="006C0761">
        <w:rPr>
          <w:rStyle w:val="StyleUnderline"/>
          <w:szCs w:val="26"/>
        </w:rPr>
        <w:t>First</w:t>
      </w:r>
      <w:r w:rsidRPr="006C0761">
        <w:rPr>
          <w:sz w:val="14"/>
          <w:szCs w:val="26"/>
        </w:rPr>
        <w:t xml:space="preserve">, we should note that the </w:t>
      </w:r>
      <w:r w:rsidRPr="006C0761">
        <w:rPr>
          <w:rStyle w:val="StyleUnderline"/>
          <w:szCs w:val="26"/>
        </w:rPr>
        <w:t>extinction</w:t>
      </w:r>
      <w:r w:rsidRPr="006C0761">
        <w:rPr>
          <w:sz w:val="14"/>
          <w:szCs w:val="26"/>
        </w:rPr>
        <w:t xml:space="preserve"> of the human race </w:t>
      </w:r>
      <w:r w:rsidRPr="006C0761">
        <w:rPr>
          <w:rStyle w:val="StyleUnderline"/>
          <w:szCs w:val="26"/>
        </w:rPr>
        <w:t xml:space="preserve">is </w:t>
      </w:r>
      <w:r w:rsidRPr="006C0761">
        <w:rPr>
          <w:sz w:val="14"/>
          <w:szCs w:val="26"/>
        </w:rPr>
        <w:t xml:space="preserve">an </w:t>
      </w:r>
      <w:r w:rsidRPr="006C0761">
        <w:rPr>
          <w:rStyle w:val="StyleUnderline"/>
          <w:szCs w:val="26"/>
          <w:highlight w:val="green"/>
        </w:rPr>
        <w:t>extremely high stakes</w:t>
      </w:r>
      <w:r w:rsidRPr="006C0761">
        <w:rPr>
          <w:sz w:val="14"/>
          <w:szCs w:val="26"/>
        </w:rPr>
        <w:t xml:space="preserve"> moral issue. Humanity could be around for a very long time: if humans survive as long as the median mammal species, we will last another two million years. On this estimate, </w:t>
      </w:r>
      <w:r w:rsidRPr="006C0761">
        <w:rPr>
          <w:rStyle w:val="StyleUnderline"/>
          <w:szCs w:val="26"/>
        </w:rPr>
        <w:t xml:space="preserve">the number of humans in existence </w:t>
      </w:r>
      <w:r w:rsidRPr="006C0761">
        <w:rPr>
          <w:sz w:val="14"/>
          <w:szCs w:val="26"/>
        </w:rPr>
        <w:t>in the</w:t>
      </w:r>
      <w:r w:rsidRPr="006C0761">
        <w:rPr>
          <w:rStyle w:val="StyleUnderline"/>
          <w:szCs w:val="26"/>
        </w:rPr>
        <w:t xml:space="preserve"> </w:t>
      </w:r>
      <w:r w:rsidRPr="006C0761">
        <w:rPr>
          <w:sz w:val="14"/>
          <w:szCs w:val="26"/>
        </w:rPr>
        <w:t xml:space="preserve">The future, </w:t>
      </w:r>
      <w:r w:rsidRPr="006C0761">
        <w:rPr>
          <w:rStyle w:val="StyleUnderline"/>
          <w:szCs w:val="26"/>
        </w:rPr>
        <w:t>given that we don’t go extinct</w:t>
      </w:r>
      <w:r w:rsidRPr="006C0761">
        <w:rPr>
          <w:sz w:val="14"/>
          <w:szCs w:val="26"/>
        </w:rPr>
        <w:t xml:space="preserve"> any time soon, </w:t>
      </w:r>
      <w:r w:rsidRPr="006C0761">
        <w:rPr>
          <w:rStyle w:val="StyleUnderline"/>
          <w:szCs w:val="26"/>
        </w:rPr>
        <w:t>would be 2×10^14</w:t>
      </w:r>
      <w:r w:rsidRPr="006C0761">
        <w:rPr>
          <w:sz w:val="14"/>
          <w:szCs w:val="26"/>
        </w:rPr>
        <w:t xml:space="preserve">. </w:t>
      </w:r>
      <w:r w:rsidRPr="006C0761">
        <w:rPr>
          <w:rStyle w:val="StyleUnderline"/>
          <w:szCs w:val="26"/>
        </w:rPr>
        <w:t xml:space="preserve">So if it is good to bring new people into existence, then it’s very good to prevent </w:t>
      </w:r>
      <w:r w:rsidRPr="006C0761">
        <w:rPr>
          <w:sz w:val="14"/>
          <w:szCs w:val="26"/>
        </w:rPr>
        <w:t>human</w:t>
      </w:r>
      <w:r w:rsidRPr="006C0761">
        <w:rPr>
          <w:rStyle w:val="StyleUnderline"/>
          <w:szCs w:val="26"/>
        </w:rPr>
        <w:t xml:space="preserve"> extinction. Second</w:t>
      </w:r>
      <w:r w:rsidRPr="006C0761">
        <w:rPr>
          <w:sz w:val="14"/>
          <w:szCs w:val="26"/>
        </w:rPr>
        <w:t xml:space="preserve">, human </w:t>
      </w:r>
      <w:r w:rsidRPr="006C0761">
        <w:rPr>
          <w:rStyle w:val="StyleUnderline"/>
          <w:szCs w:val="26"/>
          <w:highlight w:val="green"/>
        </w:rPr>
        <w:t>extinction is</w:t>
      </w:r>
      <w:r w:rsidRPr="006C0761">
        <w:rPr>
          <w:rStyle w:val="StyleUnderline"/>
          <w:szCs w:val="26"/>
        </w:rPr>
        <w:t xml:space="preserve"> </w:t>
      </w:r>
      <w:r w:rsidRPr="006C0761">
        <w:rPr>
          <w:sz w:val="14"/>
          <w:szCs w:val="26"/>
        </w:rPr>
        <w:t xml:space="preserve">by its nature an </w:t>
      </w:r>
      <w:r w:rsidRPr="006C0761">
        <w:rPr>
          <w:rStyle w:val="StyleUnderline"/>
          <w:szCs w:val="26"/>
          <w:highlight w:val="green"/>
        </w:rPr>
        <w:t>irreversible</w:t>
      </w:r>
      <w:r w:rsidRPr="006C0761">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C0761">
        <w:rPr>
          <w:rStyle w:val="StyleUnderline"/>
          <w:szCs w:val="26"/>
        </w:rPr>
        <w:t xml:space="preserve">Third, we should </w:t>
      </w:r>
      <w:r w:rsidRPr="006C0761">
        <w:rPr>
          <w:rStyle w:val="StyleUnderline"/>
          <w:szCs w:val="26"/>
          <w:highlight w:val="green"/>
        </w:rPr>
        <w:t>expect</w:t>
      </w:r>
      <w:r w:rsidRPr="006C0761">
        <w:rPr>
          <w:sz w:val="14"/>
          <w:szCs w:val="26"/>
        </w:rPr>
        <w:t xml:space="preserve"> ourselves </w:t>
      </w:r>
      <w:r w:rsidRPr="006C0761">
        <w:rPr>
          <w:rStyle w:val="StyleUnderline"/>
          <w:szCs w:val="26"/>
          <w:highlight w:val="green"/>
        </w:rPr>
        <w:t>to progress, morally</w:t>
      </w:r>
      <w:r w:rsidRPr="006C0761">
        <w:rPr>
          <w:sz w:val="14"/>
          <w:szCs w:val="26"/>
        </w:rPr>
        <w:t xml:space="preserve">, over the next few centuries, </w:t>
      </w:r>
      <w:r w:rsidRPr="006C0761">
        <w:rPr>
          <w:rStyle w:val="StyleUnderline"/>
          <w:szCs w:val="26"/>
          <w:highlight w:val="green"/>
        </w:rPr>
        <w:t xml:space="preserve">as </w:t>
      </w:r>
      <w:r w:rsidRPr="006C0761">
        <w:rPr>
          <w:rStyle w:val="StyleUnderline"/>
          <w:szCs w:val="26"/>
        </w:rPr>
        <w:t>we have</w:t>
      </w:r>
      <w:r w:rsidRPr="006C0761">
        <w:rPr>
          <w:sz w:val="14"/>
          <w:szCs w:val="26"/>
        </w:rPr>
        <w:t xml:space="preserve"> progressed </w:t>
      </w:r>
      <w:r w:rsidRPr="006C0761">
        <w:rPr>
          <w:rStyle w:val="StyleUnderline"/>
          <w:szCs w:val="26"/>
          <w:highlight w:val="green"/>
        </w:rPr>
        <w:t>in the past</w:t>
      </w:r>
      <w:r w:rsidRPr="006C0761">
        <w:rPr>
          <w:rStyle w:val="StyleUnderline"/>
          <w:szCs w:val="26"/>
        </w:rPr>
        <w:t>.</w:t>
      </w:r>
      <w:r w:rsidRPr="006C0761">
        <w:rPr>
          <w:sz w:val="14"/>
          <w:szCs w:val="26"/>
        </w:rPr>
        <w:t xml:space="preserve"> So we should expect that </w:t>
      </w:r>
      <w:r w:rsidRPr="006C0761">
        <w:rPr>
          <w:rStyle w:val="StyleUnderline"/>
          <w:szCs w:val="26"/>
          <w:highlight w:val="green"/>
        </w:rPr>
        <w:t xml:space="preserve">in </w:t>
      </w:r>
      <w:r w:rsidRPr="006C0761">
        <w:rPr>
          <w:rStyle w:val="StyleUnderline"/>
          <w:szCs w:val="26"/>
        </w:rPr>
        <w:t xml:space="preserve">a few centuries’ </w:t>
      </w:r>
      <w:r w:rsidRPr="006C0761">
        <w:rPr>
          <w:rStyle w:val="StyleUnderline"/>
          <w:szCs w:val="26"/>
          <w:highlight w:val="green"/>
        </w:rPr>
        <w:t>time we will have better evidence about how to evaluate</w:t>
      </w:r>
      <w:r w:rsidRPr="006C0761">
        <w:rPr>
          <w:sz w:val="14"/>
          <w:szCs w:val="26"/>
        </w:rPr>
        <w:t xml:space="preserve"> human </w:t>
      </w:r>
      <w:r w:rsidRPr="006C0761">
        <w:rPr>
          <w:rStyle w:val="StyleUnderline"/>
          <w:szCs w:val="26"/>
          <w:highlight w:val="green"/>
        </w:rPr>
        <w:t>extinction</w:t>
      </w:r>
      <w:r w:rsidRPr="006C0761">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C0761">
        <w:rPr>
          <w:rStyle w:val="StyleUnderline"/>
          <w:szCs w:val="26"/>
        </w:rPr>
        <w:t>Suppose that we have</w:t>
      </w:r>
      <w:r w:rsidRPr="006C0761">
        <w:rPr>
          <w:sz w:val="14"/>
          <w:szCs w:val="26"/>
        </w:rPr>
        <w:t xml:space="preserve"> 0.8 credence that it is a bad thing to produce new people, and </w:t>
      </w:r>
      <w:r w:rsidRPr="006C0761">
        <w:rPr>
          <w:rStyle w:val="StyleUnderline"/>
          <w:szCs w:val="26"/>
        </w:rPr>
        <w:t>0.2</w:t>
      </w:r>
      <w:r w:rsidRPr="006C0761">
        <w:rPr>
          <w:sz w:val="14"/>
          <w:szCs w:val="26"/>
        </w:rPr>
        <w:t xml:space="preserve"> </w:t>
      </w:r>
      <w:r w:rsidRPr="006C0761">
        <w:rPr>
          <w:rStyle w:val="StyleUnderline"/>
          <w:szCs w:val="26"/>
        </w:rPr>
        <w:t>certain that it’s a good thing to produce new people</w:t>
      </w:r>
      <w:r w:rsidRPr="006C0761">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6C0761">
        <w:rPr>
          <w:rStyle w:val="StyleUnderline"/>
          <w:szCs w:val="26"/>
        </w:rPr>
        <w:t xml:space="preserve"> </w:t>
      </w:r>
      <w:r w:rsidRPr="006C0761">
        <w:rPr>
          <w:rStyle w:val="StyleUnderline"/>
          <w:szCs w:val="26"/>
          <w:highlight w:val="green"/>
        </w:rPr>
        <w:t>if we</w:t>
      </w:r>
      <w:r w:rsidRPr="006C0761">
        <w:rPr>
          <w:rStyle w:val="StyleUnderline"/>
          <w:szCs w:val="26"/>
        </w:rPr>
        <w:t xml:space="preserve"> </w:t>
      </w:r>
      <w:r w:rsidRPr="006C0761">
        <w:rPr>
          <w:sz w:val="14"/>
          <w:szCs w:val="26"/>
        </w:rPr>
        <w:t>let the human race continue and</w:t>
      </w:r>
      <w:r w:rsidRPr="006C0761">
        <w:rPr>
          <w:rStyle w:val="StyleUnderline"/>
          <w:szCs w:val="26"/>
        </w:rPr>
        <w:t xml:space="preserve"> </w:t>
      </w:r>
      <w:r w:rsidRPr="006C0761">
        <w:rPr>
          <w:rStyle w:val="StyleUnderline"/>
          <w:szCs w:val="26"/>
          <w:highlight w:val="green"/>
        </w:rPr>
        <w:t>did research</w:t>
      </w:r>
      <w:r w:rsidRPr="006C0761">
        <w:rPr>
          <w:rStyle w:val="StyleUnderline"/>
          <w:szCs w:val="26"/>
        </w:rPr>
        <w:t xml:space="preserve"> for 300 years, </w:t>
      </w:r>
      <w:r w:rsidRPr="006C0761">
        <w:rPr>
          <w:rStyle w:val="StyleUnderline"/>
          <w:szCs w:val="26"/>
          <w:highlight w:val="green"/>
        </w:rPr>
        <w:t xml:space="preserve">we would know for certain whether or not </w:t>
      </w:r>
      <w:r w:rsidRPr="006C0761">
        <w:rPr>
          <w:rStyle w:val="StyleUnderline"/>
          <w:szCs w:val="26"/>
        </w:rPr>
        <w:t xml:space="preserve">additional </w:t>
      </w:r>
      <w:r w:rsidRPr="006C0761">
        <w:rPr>
          <w:rStyle w:val="StyleUnderline"/>
          <w:szCs w:val="26"/>
          <w:highlight w:val="green"/>
        </w:rPr>
        <w:t>people</w:t>
      </w:r>
      <w:r w:rsidRPr="006C0761">
        <w:rPr>
          <w:rStyle w:val="StyleUnderline"/>
          <w:szCs w:val="26"/>
        </w:rPr>
        <w:t xml:space="preserve"> are of </w:t>
      </w:r>
      <w:r w:rsidRPr="006C0761">
        <w:rPr>
          <w:rStyle w:val="StyleUnderline"/>
          <w:szCs w:val="26"/>
          <w:highlight w:val="green"/>
        </w:rPr>
        <w:t>positive</w:t>
      </w:r>
      <w:r w:rsidRPr="006C0761">
        <w:rPr>
          <w:sz w:val="14"/>
          <w:szCs w:val="26"/>
        </w:rPr>
        <w:t xml:space="preserve"> or negative </w:t>
      </w:r>
      <w:r w:rsidRPr="006C0761">
        <w:rPr>
          <w:rStyle w:val="StyleUnderline"/>
          <w:szCs w:val="26"/>
        </w:rPr>
        <w:t>value</w:t>
      </w:r>
      <w:r w:rsidRPr="006C0761">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6C0761">
        <w:rPr>
          <w:rStyle w:val="StyleUnderline"/>
          <w:szCs w:val="26"/>
        </w:rPr>
        <w:t>there’s</w:t>
      </w:r>
      <w:r w:rsidRPr="006C0761">
        <w:rPr>
          <w:sz w:val="14"/>
          <w:szCs w:val="26"/>
        </w:rPr>
        <w:t xml:space="preserve"> also </w:t>
      </w:r>
      <w:r w:rsidRPr="006C0761">
        <w:rPr>
          <w:rStyle w:val="StyleUnderline"/>
          <w:szCs w:val="26"/>
        </w:rPr>
        <w:t>a 20% chance of a gain of 2×(10^14),</w:t>
      </w:r>
      <w:r w:rsidRPr="006C0761">
        <w:rPr>
          <w:sz w:val="14"/>
          <w:szCs w:val="26"/>
        </w:rPr>
        <w:t xml:space="preserve"> </w:t>
      </w:r>
      <w:r w:rsidRPr="006C0761">
        <w:rPr>
          <w:rStyle w:val="StyleUnderline"/>
          <w:szCs w:val="26"/>
        </w:rPr>
        <w:t>the expected value of which is 4×(10^13).</w:t>
      </w:r>
      <w:r w:rsidRPr="006C0761">
        <w:rPr>
          <w:sz w:val="14"/>
          <w:szCs w:val="26"/>
        </w:rPr>
        <w:t xml:space="preserve"> That is, </w:t>
      </w:r>
      <w:r w:rsidRPr="006C0761">
        <w:rPr>
          <w:rStyle w:val="StyleUnderline"/>
          <w:szCs w:val="26"/>
        </w:rPr>
        <w:t xml:space="preserve">in expected value terms, </w:t>
      </w:r>
      <w:r w:rsidRPr="006C0761">
        <w:rPr>
          <w:rStyle w:val="StyleUnderline"/>
          <w:szCs w:val="26"/>
          <w:highlight w:val="green"/>
        </w:rPr>
        <w:t>the cost of waiting</w:t>
      </w:r>
      <w:r w:rsidRPr="006C0761">
        <w:rPr>
          <w:rStyle w:val="StyleUnderline"/>
          <w:szCs w:val="26"/>
        </w:rPr>
        <w:t xml:space="preserve"> </w:t>
      </w:r>
      <w:r w:rsidRPr="006C0761">
        <w:rPr>
          <w:sz w:val="14"/>
          <w:szCs w:val="26"/>
        </w:rPr>
        <w:t>for a few hundred years</w:t>
      </w:r>
      <w:r w:rsidRPr="006C0761">
        <w:rPr>
          <w:rStyle w:val="StyleUnderline"/>
          <w:szCs w:val="26"/>
        </w:rPr>
        <w:t xml:space="preserve"> </w:t>
      </w:r>
      <w:r w:rsidRPr="006C0761">
        <w:rPr>
          <w:rStyle w:val="StyleUnderline"/>
          <w:szCs w:val="26"/>
          <w:highlight w:val="green"/>
        </w:rPr>
        <w:t xml:space="preserve">is </w:t>
      </w:r>
      <w:r w:rsidRPr="006C0761">
        <w:rPr>
          <w:rStyle w:val="StyleUnderline"/>
          <w:szCs w:val="26"/>
        </w:rPr>
        <w:t xml:space="preserve">vanishingly </w:t>
      </w:r>
      <w:r w:rsidRPr="006C0761">
        <w:rPr>
          <w:rStyle w:val="StyleUnderline"/>
          <w:szCs w:val="26"/>
          <w:highlight w:val="green"/>
        </w:rPr>
        <w:t>small compared with</w:t>
      </w:r>
      <w:r w:rsidRPr="006C0761">
        <w:rPr>
          <w:rStyle w:val="StyleUnderline"/>
          <w:szCs w:val="26"/>
        </w:rPr>
        <w:t xml:space="preserve"> </w:t>
      </w:r>
      <w:r w:rsidRPr="006C0761">
        <w:rPr>
          <w:sz w:val="14"/>
          <w:szCs w:val="26"/>
        </w:rPr>
        <w:t>the benefit of</w:t>
      </w:r>
      <w:r w:rsidRPr="006C0761">
        <w:rPr>
          <w:rStyle w:val="StyleUnderline"/>
          <w:szCs w:val="26"/>
        </w:rPr>
        <w:t xml:space="preserve"> </w:t>
      </w:r>
      <w:r w:rsidRPr="006C0761">
        <w:rPr>
          <w:rStyle w:val="StyleUnderline"/>
          <w:szCs w:val="26"/>
          <w:highlight w:val="green"/>
        </w:rPr>
        <w:t xml:space="preserve">keeping </w:t>
      </w:r>
      <w:r w:rsidRPr="006C0761">
        <w:rPr>
          <w:rStyle w:val="StyleUnderline"/>
          <w:szCs w:val="26"/>
        </w:rPr>
        <w:t xml:space="preserve">one’s </w:t>
      </w:r>
      <w:r w:rsidRPr="006C0761">
        <w:rPr>
          <w:rStyle w:val="StyleUnderline"/>
          <w:szCs w:val="26"/>
          <w:highlight w:val="green"/>
        </w:rPr>
        <w:t>options open</w:t>
      </w:r>
      <w:r w:rsidRPr="006C0761">
        <w:rPr>
          <w:rStyle w:val="StyleUnderline"/>
          <w:szCs w:val="26"/>
        </w:rPr>
        <w:t xml:space="preserve"> </w:t>
      </w:r>
      <w:r w:rsidRPr="006C0761">
        <w:rPr>
          <w:sz w:val="14"/>
          <w:szCs w:val="26"/>
        </w:rPr>
        <w:t>while one gains new information.</w:t>
      </w:r>
    </w:p>
    <w:p w14:paraId="7796F465" w14:textId="77777777" w:rsidR="002A2237" w:rsidRPr="006C0761" w:rsidRDefault="002A2237" w:rsidP="002A2237">
      <w:pPr>
        <w:pStyle w:val="Heading4"/>
        <w:rPr>
          <w:rFonts w:cs="Calibri"/>
          <w:bCs w:val="0"/>
          <w:u w:val="single"/>
        </w:rPr>
      </w:pPr>
      <w:r w:rsidRPr="006C0761">
        <w:rPr>
          <w:rFonts w:cs="Calibri"/>
        </w:rPr>
        <w:t xml:space="preserve">5] Pleasure and pain </w:t>
      </w:r>
      <w:r w:rsidRPr="006C0761">
        <w:rPr>
          <w:rFonts w:cs="Calibri"/>
          <w:i/>
        </w:rPr>
        <w:t>are</w:t>
      </w:r>
      <w:r w:rsidRPr="006C0761">
        <w:rPr>
          <w:rFonts w:cs="Calibri"/>
        </w:rPr>
        <w:t xml:space="preserve"> intrinsic </w:t>
      </w:r>
      <w:r w:rsidRPr="006C0761">
        <w:rPr>
          <w:rFonts w:cs="Calibri"/>
          <w:u w:val="single"/>
        </w:rPr>
        <w:t>value</w:t>
      </w:r>
      <w:r w:rsidRPr="006C0761">
        <w:rPr>
          <w:rFonts w:cs="Calibri"/>
        </w:rPr>
        <w:t xml:space="preserve"> and </w:t>
      </w:r>
      <w:r w:rsidRPr="006C0761">
        <w:rPr>
          <w:rFonts w:cs="Calibri"/>
          <w:u w:val="single"/>
        </w:rPr>
        <w:t>disvalue</w:t>
      </w:r>
      <w:r w:rsidRPr="006C0761">
        <w:rPr>
          <w:rFonts w:cs="Calibri"/>
        </w:rPr>
        <w:t xml:space="preserve"> – everything else </w:t>
      </w:r>
      <w:r w:rsidRPr="006C0761">
        <w:rPr>
          <w:rFonts w:cs="Calibri"/>
          <w:i/>
        </w:rPr>
        <w:t>regresses</w:t>
      </w:r>
      <w:r w:rsidRPr="006C0761">
        <w:rPr>
          <w:rFonts w:cs="Calibri"/>
        </w:rPr>
        <w:t xml:space="preserve"> – </w:t>
      </w:r>
      <w:r w:rsidRPr="006C0761">
        <w:rPr>
          <w:rFonts w:cs="Calibri"/>
          <w:u w:val="single"/>
        </w:rPr>
        <w:t>robust neuroscience.</w:t>
      </w:r>
    </w:p>
    <w:p w14:paraId="752ABC67" w14:textId="77777777" w:rsidR="002A2237" w:rsidRPr="006C0761" w:rsidRDefault="002A2237" w:rsidP="002A2237">
      <w:pPr>
        <w:rPr>
          <w:rStyle w:val="Style13ptBold"/>
        </w:rPr>
      </w:pPr>
      <w:r w:rsidRPr="006C0761">
        <w:rPr>
          <w:rStyle w:val="Style13ptBold"/>
        </w:rPr>
        <w:t>Blum et al. 18</w:t>
      </w:r>
    </w:p>
    <w:p w14:paraId="038AA30C" w14:textId="77777777" w:rsidR="002A2237" w:rsidRPr="006C0761" w:rsidRDefault="002A2237" w:rsidP="002A2237">
      <w:pPr>
        <w:rPr>
          <w:sz w:val="16"/>
          <w:szCs w:val="16"/>
        </w:rPr>
      </w:pPr>
      <w:r w:rsidRPr="006C0761">
        <w:rPr>
          <w:sz w:val="16"/>
          <w:szCs w:val="16"/>
        </w:rPr>
        <w:lastRenderedPageBreak/>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C0761">
          <w:rPr>
            <w:rStyle w:val="Hyperlink"/>
            <w:sz w:val="16"/>
            <w:szCs w:val="16"/>
          </w:rPr>
          <w:t>https://www.ncbi.nlm.nih.gov/pmc/articles/PMC6446569/</w:t>
        </w:r>
      </w:hyperlink>
      <w:r w:rsidRPr="006C0761">
        <w:rPr>
          <w:sz w:val="16"/>
          <w:szCs w:val="16"/>
        </w:rPr>
        <w:t>, R.S.</w:t>
      </w:r>
    </w:p>
    <w:p w14:paraId="789DBEED" w14:textId="77777777" w:rsidR="002A2237" w:rsidRPr="006C0761" w:rsidRDefault="002A2237" w:rsidP="002A2237">
      <w:pPr>
        <w:rPr>
          <w:sz w:val="16"/>
        </w:rPr>
      </w:pPr>
      <w:r w:rsidRPr="006C0761">
        <w:rPr>
          <w:b/>
          <w:bCs/>
          <w:highlight w:val="green"/>
          <w:u w:val="single"/>
        </w:rPr>
        <w:t>Pleasure</w:t>
      </w:r>
      <w:r w:rsidRPr="006C0761">
        <w:rPr>
          <w:u w:val="single"/>
        </w:rPr>
        <w:t xml:space="preserve"> is not only</w:t>
      </w:r>
      <w:r w:rsidRPr="006C0761">
        <w:rPr>
          <w:sz w:val="16"/>
        </w:rPr>
        <w:t xml:space="preserve"> one of the three </w:t>
      </w:r>
      <w:r w:rsidRPr="006C0761">
        <w:rPr>
          <w:u w:val="single"/>
        </w:rPr>
        <w:t>primary reward functions</w:t>
      </w:r>
      <w:r w:rsidRPr="006C0761">
        <w:rPr>
          <w:sz w:val="16"/>
        </w:rPr>
        <w:t xml:space="preserve"> but </w:t>
      </w:r>
      <w:r w:rsidRPr="006C0761">
        <w:rPr>
          <w:u w:val="single"/>
        </w:rPr>
        <w:t xml:space="preserve">it also </w:t>
      </w:r>
      <w:r w:rsidRPr="006C0761">
        <w:rPr>
          <w:b/>
          <w:bCs/>
          <w:highlight w:val="green"/>
          <w:u w:val="single"/>
        </w:rPr>
        <w:t>defines reward.</w:t>
      </w:r>
      <w:r w:rsidRPr="006C0761">
        <w:rPr>
          <w:sz w:val="16"/>
        </w:rPr>
        <w:t xml:space="preserve"> As homeostasis explains the </w:t>
      </w:r>
      <w:r w:rsidRPr="006C0761">
        <w:rPr>
          <w:u w:val="single"/>
        </w:rPr>
        <w:t>functions of</w:t>
      </w:r>
      <w:r w:rsidRPr="006C0761">
        <w:rPr>
          <w:sz w:val="16"/>
        </w:rPr>
        <w:t xml:space="preserve"> only a limited number of </w:t>
      </w:r>
      <w:r w:rsidRPr="006C0761">
        <w:rPr>
          <w:u w:val="single"/>
        </w:rPr>
        <w:t>rewards, the</w:t>
      </w:r>
      <w:r w:rsidRPr="006C0761">
        <w:rPr>
          <w:sz w:val="16"/>
        </w:rPr>
        <w:t xml:space="preserve"> principal </w:t>
      </w:r>
      <w:r w:rsidRPr="006C0761">
        <w:rPr>
          <w:highlight w:val="green"/>
          <w:u w:val="single"/>
        </w:rPr>
        <w:t>reason why particular stimuli</w:t>
      </w:r>
      <w:r w:rsidRPr="006C0761">
        <w:rPr>
          <w:u w:val="single"/>
        </w:rPr>
        <w:t xml:space="preserve">, objects, events, situations, and activities </w:t>
      </w:r>
      <w:r w:rsidRPr="006C0761">
        <w:rPr>
          <w:highlight w:val="green"/>
          <w:u w:val="single"/>
        </w:rPr>
        <w:t>are rewarding</w:t>
      </w:r>
      <w:r w:rsidRPr="006C0761">
        <w:rPr>
          <w:sz w:val="16"/>
        </w:rPr>
        <w:t xml:space="preserve"> may be </w:t>
      </w:r>
      <w:r w:rsidRPr="006C0761">
        <w:rPr>
          <w:highlight w:val="green"/>
          <w:u w:val="single"/>
        </w:rPr>
        <w:t>due to pleasure.</w:t>
      </w:r>
      <w:r w:rsidRPr="006C0761">
        <w:rPr>
          <w:sz w:val="16"/>
        </w:rPr>
        <w:t xml:space="preserve"> This applies first of all to sex and to the primary homeostatic rewards of food and liquid and extends to money, taste, beauty, social encounters and nonmaterial, internally set, and intrinsic rewards. </w:t>
      </w:r>
      <w:r w:rsidRPr="006C0761">
        <w:rPr>
          <w:u w:val="single"/>
        </w:rPr>
        <w:t>Pleasure, as the primary effect of rewards</w:t>
      </w:r>
      <w:r w:rsidRPr="006C0761">
        <w:rPr>
          <w:sz w:val="16"/>
        </w:rPr>
        <w:t xml:space="preserve">, drives the prime reward functions of learning, approach behavior, and decision making and </w:t>
      </w:r>
      <w:r w:rsidRPr="006C0761">
        <w:rPr>
          <w:highlight w:val="green"/>
          <w:u w:val="single"/>
        </w:rPr>
        <w:t xml:space="preserve">provides the </w:t>
      </w:r>
      <w:r w:rsidRPr="006C0761">
        <w:rPr>
          <w:b/>
          <w:bCs/>
          <w:highlight w:val="green"/>
          <w:u w:val="single"/>
        </w:rPr>
        <w:t>basis for hedonic theories</w:t>
      </w:r>
      <w:r w:rsidRPr="006C0761">
        <w:rPr>
          <w:highlight w:val="green"/>
          <w:u w:val="single"/>
        </w:rPr>
        <w:t xml:space="preserve"> of reward</w:t>
      </w:r>
      <w:r w:rsidRPr="006C0761">
        <w:rPr>
          <w:u w:val="single"/>
        </w:rPr>
        <w:t xml:space="preserve"> function. We are attracted by</w:t>
      </w:r>
      <w:r w:rsidRPr="006C0761">
        <w:rPr>
          <w:sz w:val="16"/>
        </w:rPr>
        <w:t xml:space="preserve"> most </w:t>
      </w:r>
      <w:r w:rsidRPr="006C0761">
        <w:rPr>
          <w:u w:val="single"/>
        </w:rPr>
        <w:t>rewards and exert intense efforts to obtain them</w:t>
      </w:r>
      <w:r w:rsidRPr="006C0761">
        <w:rPr>
          <w:sz w:val="16"/>
        </w:rPr>
        <w:t xml:space="preserve">, just </w:t>
      </w:r>
      <w:r w:rsidRPr="006C0761">
        <w:rPr>
          <w:u w:val="single"/>
        </w:rPr>
        <w:t>because they are enjoyable</w:t>
      </w:r>
      <w:r w:rsidRPr="006C0761">
        <w:rPr>
          <w:sz w:val="16"/>
        </w:rPr>
        <w:t xml:space="preserve"> [10]. </w:t>
      </w:r>
    </w:p>
    <w:p w14:paraId="56B27372" w14:textId="77777777" w:rsidR="002A2237" w:rsidRPr="006C0761" w:rsidRDefault="002A2237" w:rsidP="002A2237">
      <w:pPr>
        <w:rPr>
          <w:sz w:val="16"/>
        </w:rPr>
      </w:pPr>
      <w:r w:rsidRPr="006C0761">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0761">
        <w:rPr>
          <w:u w:val="single"/>
        </w:rPr>
        <w:t>using both humans and detailed invasive brain analysis of animals has discovered some critical ways that the brain processes pleasure</w:t>
      </w:r>
      <w:r w:rsidRPr="006C0761">
        <w:rPr>
          <w:sz w:val="16"/>
        </w:rPr>
        <w:t xml:space="preserve"> [14]. </w:t>
      </w:r>
    </w:p>
    <w:p w14:paraId="1703C53E" w14:textId="77777777" w:rsidR="002A2237" w:rsidRPr="006C0761" w:rsidRDefault="002A2237" w:rsidP="002A2237">
      <w:pPr>
        <w:rPr>
          <w:sz w:val="16"/>
        </w:rPr>
      </w:pPr>
      <w:r w:rsidRPr="006C0761">
        <w:rPr>
          <w:u w:val="single"/>
        </w:rPr>
        <w:t>Pleasure as a hallmark of reward is sufficient for defining a reward</w:t>
      </w:r>
      <w:r w:rsidRPr="006C0761">
        <w:rPr>
          <w:sz w:val="16"/>
        </w:rPr>
        <w:t xml:space="preserve">, but it may not be necessary. </w:t>
      </w:r>
      <w:r w:rsidRPr="006C0761">
        <w:rPr>
          <w:u w:val="single"/>
        </w:rPr>
        <w:t>A reward may generate positive</w:t>
      </w:r>
      <w:r w:rsidRPr="006C0761">
        <w:rPr>
          <w:sz w:val="16"/>
        </w:rPr>
        <w:t xml:space="preserve"> learning and approach </w:t>
      </w:r>
      <w:r w:rsidRPr="006C0761">
        <w:rPr>
          <w:u w:val="single"/>
        </w:rPr>
        <w:t>behavior</w:t>
      </w:r>
      <w:r w:rsidRPr="006C0761">
        <w:rPr>
          <w:sz w:val="16"/>
        </w:rPr>
        <w:t xml:space="preserve"> simply </w:t>
      </w:r>
      <w:r w:rsidRPr="006C0761">
        <w:rPr>
          <w:u w:val="single"/>
        </w:rPr>
        <w:t>because it contains substances that are essential for body function.</w:t>
      </w:r>
      <w:r w:rsidRPr="006C076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06B2936C" w14:textId="77777777" w:rsidR="002A2237" w:rsidRPr="006C0761" w:rsidRDefault="002A2237" w:rsidP="002A2237">
      <w:pPr>
        <w:rPr>
          <w:sz w:val="16"/>
        </w:rPr>
      </w:pPr>
      <w:r w:rsidRPr="006C0761">
        <w:rPr>
          <w:sz w:val="16"/>
        </w:rPr>
        <w:t xml:space="preserve">Evolutionary theories of pleasure: The love connection BO:D </w:t>
      </w:r>
    </w:p>
    <w:p w14:paraId="0BCE5D0C" w14:textId="77777777" w:rsidR="002A2237" w:rsidRPr="006C0761" w:rsidRDefault="002A2237" w:rsidP="002A2237">
      <w:pPr>
        <w:rPr>
          <w:sz w:val="16"/>
        </w:rPr>
      </w:pPr>
      <w:r w:rsidRPr="006C0761">
        <w:rPr>
          <w:sz w:val="16"/>
        </w:rPr>
        <w:t xml:space="preserve">Charles Darwin and other biological scientists that have examined the biological </w:t>
      </w:r>
      <w:r w:rsidRPr="006C0761">
        <w:rPr>
          <w:u w:val="single"/>
        </w:rPr>
        <w:t>evolution and its basic principles found</w:t>
      </w:r>
      <w:r w:rsidRPr="006C0761">
        <w:rPr>
          <w:sz w:val="16"/>
        </w:rPr>
        <w:t xml:space="preserve"> various </w:t>
      </w:r>
      <w:r w:rsidRPr="006C0761">
        <w:rPr>
          <w:u w:val="single"/>
        </w:rPr>
        <w:t>mechanisms that steer behavior and biological development.</w:t>
      </w:r>
      <w:r w:rsidRPr="006C076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06D43B6D" w14:textId="77777777" w:rsidR="002A2237" w:rsidRPr="006C0761" w:rsidRDefault="002A2237" w:rsidP="002A2237">
      <w:pPr>
        <w:rPr>
          <w:sz w:val="16"/>
        </w:rPr>
      </w:pPr>
      <w:r w:rsidRPr="006C0761">
        <w:rPr>
          <w:sz w:val="16"/>
        </w:rPr>
        <w:t xml:space="preserve">It is well established that modern biological theory conjectures that </w:t>
      </w:r>
      <w:r w:rsidRPr="006C0761">
        <w:rPr>
          <w:b/>
          <w:bCs/>
          <w:highlight w:val="green"/>
          <w:u w:val="single"/>
        </w:rPr>
        <w:t>organisms are</w:t>
      </w:r>
      <w:r w:rsidRPr="006C0761">
        <w:rPr>
          <w:u w:val="single"/>
        </w:rPr>
        <w:t xml:space="preserve"> the </w:t>
      </w:r>
      <w:r w:rsidRPr="006C0761">
        <w:rPr>
          <w:b/>
          <w:bCs/>
          <w:highlight w:val="green"/>
          <w:u w:val="single"/>
        </w:rPr>
        <w:t>result of evolutionary competition.</w:t>
      </w:r>
      <w:r w:rsidRPr="006C0761">
        <w:rPr>
          <w:sz w:val="16"/>
        </w:rPr>
        <w:t xml:space="preserve"> In fact, Richard </w:t>
      </w:r>
      <w:r w:rsidRPr="006C0761">
        <w:rPr>
          <w:u w:val="single"/>
        </w:rPr>
        <w:t>Dawkins stresses gene survival and propagation as the basic mechanism of life</w:t>
      </w:r>
      <w:r w:rsidRPr="006C0761">
        <w:rPr>
          <w:sz w:val="16"/>
        </w:rPr>
        <w:t xml:space="preserve"> [20]. Only genes that lead to </w:t>
      </w:r>
      <w:r w:rsidRPr="006C0761">
        <w:rPr>
          <w:u w:val="single"/>
        </w:rPr>
        <w:t>the fittest phenotype will make it.</w:t>
      </w:r>
      <w:r w:rsidRPr="006C0761">
        <w:rPr>
          <w:sz w:val="16"/>
        </w:rPr>
        <w:t xml:space="preserve"> It is noteworthy that the phenotype is selected based on behavior that maximizes gene propagation. To do so, the phenotype must survive and generate offspring, and be better at it than its competitors. Thus, </w:t>
      </w:r>
      <w:r w:rsidRPr="006C0761">
        <w:rPr>
          <w:u w:val="single"/>
        </w:rPr>
        <w:t xml:space="preserve">the ultimate, distal function of </w:t>
      </w:r>
      <w:r w:rsidRPr="006C0761">
        <w:rPr>
          <w:highlight w:val="green"/>
          <w:u w:val="single"/>
        </w:rPr>
        <w:t>rewards</w:t>
      </w:r>
      <w:r w:rsidRPr="006C0761">
        <w:rPr>
          <w:u w:val="single"/>
        </w:rPr>
        <w:t xml:space="preserve"> is to </w:t>
      </w:r>
      <w:r w:rsidRPr="006C0761">
        <w:rPr>
          <w:highlight w:val="green"/>
          <w:u w:val="single"/>
        </w:rPr>
        <w:t>increase</w:t>
      </w:r>
      <w:r w:rsidRPr="006C0761">
        <w:rPr>
          <w:u w:val="single"/>
        </w:rPr>
        <w:t xml:space="preserve"> evolutionary </w:t>
      </w:r>
      <w:r w:rsidRPr="006C0761">
        <w:rPr>
          <w:highlight w:val="green"/>
          <w:u w:val="single"/>
        </w:rPr>
        <w:t>fitness</w:t>
      </w:r>
      <w:r w:rsidRPr="006C0761">
        <w:rPr>
          <w:sz w:val="16"/>
        </w:rPr>
        <w:t xml:space="preserve"> by ensuring the survival of the organism and </w:t>
      </w:r>
      <w:r w:rsidRPr="006C0761">
        <w:rPr>
          <w:sz w:val="16"/>
        </w:rPr>
        <w:lastRenderedPageBreak/>
        <w:t xml:space="preserve">reproduction. It is agreed that learning, approach, economic decisions, and positive emotions are the proximal functions through which phenotypes obtain other necessary nutrients for survival, mating, and care for offspring. </w:t>
      </w:r>
    </w:p>
    <w:p w14:paraId="16F88291" w14:textId="77777777" w:rsidR="002A2237" w:rsidRPr="006C0761" w:rsidRDefault="002A2237" w:rsidP="002A2237">
      <w:pPr>
        <w:rPr>
          <w:sz w:val="16"/>
          <w:szCs w:val="16"/>
          <w:u w:val="single"/>
        </w:rPr>
      </w:pPr>
      <w:r w:rsidRPr="006C0761">
        <w:rPr>
          <w:u w:val="single"/>
        </w:rPr>
        <w:t>Behavioral reward functions have evolved to help individuals to survive and propagate their genes</w:t>
      </w:r>
      <w:r w:rsidRPr="006C0761">
        <w:rPr>
          <w:sz w:val="16"/>
        </w:rPr>
        <w:t xml:space="preserve">. Apparently, </w:t>
      </w:r>
      <w:r w:rsidRPr="006C0761">
        <w:rPr>
          <w:u w:val="single"/>
        </w:rPr>
        <w:t>people need to live well and long enough to reproduce.</w:t>
      </w:r>
      <w:r w:rsidRPr="006C076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0761">
        <w:rPr>
          <w:u w:val="single"/>
        </w:rPr>
        <w:t>any small edge will ultimately result in evolutionary advantage</w:t>
      </w:r>
      <w:r w:rsidRPr="006C076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6C0761">
        <w:rPr>
          <w:u w:val="single"/>
        </w:rPr>
        <w:t>Thus the distal reward function in gene propagation and evolutionary fitness defines the proximal reward functions that we see</w:t>
      </w:r>
      <w:r w:rsidRPr="006C0761">
        <w:rPr>
          <w:sz w:val="16"/>
        </w:rPr>
        <w:t xml:space="preserve"> in everyday behavior. </w:t>
      </w:r>
      <w:r w:rsidRPr="006C0761">
        <w:rPr>
          <w:u w:val="single"/>
        </w:rPr>
        <w:t xml:space="preserve">That is why </w:t>
      </w:r>
      <w:r w:rsidRPr="006C0761">
        <w:rPr>
          <w:highlight w:val="green"/>
          <w:u w:val="single"/>
        </w:rPr>
        <w:t>foods, drinks, mates, and offspring are rewarding.</w:t>
      </w:r>
    </w:p>
    <w:p w14:paraId="56B5B078" w14:textId="77777777" w:rsidR="002A2237" w:rsidRPr="006C0761" w:rsidRDefault="002A2237" w:rsidP="002A2237">
      <w:pPr>
        <w:rPr>
          <w:sz w:val="16"/>
        </w:rPr>
      </w:pPr>
      <w:r w:rsidRPr="006C0761">
        <w:rPr>
          <w:sz w:val="16"/>
        </w:rPr>
        <w:t xml:space="preserve">There have been theories linking pleasure as a required component of health benefits salutogenesis, (salugenesis). In essence, under these terms, </w:t>
      </w:r>
      <w:r w:rsidRPr="006C0761">
        <w:rPr>
          <w:u w:val="single"/>
        </w:rPr>
        <w:t>pleasure is described as a state or feeling of happiness and satisfaction resulting from an experience that one enjoys.</w:t>
      </w:r>
      <w:r w:rsidRPr="006C076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133FC37D" w14:textId="77777777" w:rsidR="002A2237" w:rsidRPr="006C0761" w:rsidRDefault="002A2237" w:rsidP="002A2237">
      <w:pPr>
        <w:rPr>
          <w:sz w:val="16"/>
        </w:rPr>
      </w:pPr>
      <w:r w:rsidRPr="006C0761">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103B485D" w14:textId="77777777" w:rsidR="002A2237" w:rsidRPr="006C0761" w:rsidRDefault="002A2237" w:rsidP="002A2237">
      <w:pPr>
        <w:rPr>
          <w:sz w:val="16"/>
        </w:rPr>
      </w:pPr>
      <w:r w:rsidRPr="006C0761">
        <w:rPr>
          <w:sz w:val="16"/>
        </w:rPr>
        <w:t xml:space="preserve">Finding happiness is different between apes and humans </w:t>
      </w:r>
    </w:p>
    <w:p w14:paraId="4D53C2DE" w14:textId="77777777" w:rsidR="002A2237" w:rsidRPr="006C0761" w:rsidRDefault="002A2237" w:rsidP="002A2237">
      <w:pPr>
        <w:rPr>
          <w:sz w:val="16"/>
        </w:rPr>
      </w:pPr>
      <w:r w:rsidRPr="006C0761">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2167A980" w14:textId="77777777" w:rsidR="002A2237" w:rsidRPr="006C0761" w:rsidRDefault="002A2237" w:rsidP="002A2237">
      <w:pPr>
        <w:rPr>
          <w:sz w:val="16"/>
        </w:rPr>
      </w:pPr>
      <w:r w:rsidRPr="006C0761">
        <w:rPr>
          <w:sz w:val="16"/>
        </w:rPr>
        <w:t xml:space="preserve">Remarkably, there are </w:t>
      </w:r>
      <w:r w:rsidRPr="006C0761">
        <w:rPr>
          <w:u w:val="single"/>
        </w:rPr>
        <w:t>pathways for ordinary liking and pleasure</w:t>
      </w:r>
      <w:r w:rsidRPr="006C0761">
        <w:rPr>
          <w:sz w:val="16"/>
        </w:rPr>
        <w:t xml:space="preserve">, which </w:t>
      </w:r>
      <w:r w:rsidRPr="006C0761">
        <w:rPr>
          <w:u w:val="single"/>
        </w:rPr>
        <w:t>are limited in scope</w:t>
      </w:r>
      <w:r w:rsidRPr="006C0761">
        <w:rPr>
          <w:sz w:val="16"/>
        </w:rPr>
        <w:t xml:space="preserve"> as described above in this commentary. However, </w:t>
      </w:r>
      <w:r w:rsidRPr="006C0761">
        <w:rPr>
          <w:u w:val="single"/>
        </w:rPr>
        <w:t xml:space="preserve">there are </w:t>
      </w:r>
      <w:r w:rsidRPr="006C0761">
        <w:rPr>
          <w:b/>
          <w:bCs/>
          <w:highlight w:val="green"/>
          <w:u w:val="single"/>
        </w:rPr>
        <w:t>many brain regions</w:t>
      </w:r>
      <w:r w:rsidRPr="006C0761">
        <w:rPr>
          <w:sz w:val="16"/>
        </w:rPr>
        <w:t xml:space="preserve">, often termed hot and cold spots, </w:t>
      </w:r>
      <w:r w:rsidRPr="006C0761">
        <w:rPr>
          <w:u w:val="single"/>
        </w:rPr>
        <w:t xml:space="preserve">that significantly </w:t>
      </w:r>
      <w:r w:rsidRPr="006C0761">
        <w:rPr>
          <w:b/>
          <w:bCs/>
          <w:highlight w:val="green"/>
          <w:u w:val="single"/>
        </w:rPr>
        <w:t>modulate</w:t>
      </w:r>
      <w:r w:rsidRPr="006C0761">
        <w:rPr>
          <w:sz w:val="16"/>
        </w:rPr>
        <w:t xml:space="preserve"> (increase or decrease) </w:t>
      </w:r>
      <w:r w:rsidRPr="006C0761">
        <w:rPr>
          <w:u w:val="single"/>
        </w:rPr>
        <w:t xml:space="preserve">our </w:t>
      </w:r>
      <w:r w:rsidRPr="006C0761">
        <w:rPr>
          <w:b/>
          <w:bCs/>
          <w:highlight w:val="green"/>
          <w:u w:val="single"/>
        </w:rPr>
        <w:t>pleasure or</w:t>
      </w:r>
      <w:r w:rsidRPr="006C0761">
        <w:rPr>
          <w:u w:val="single"/>
        </w:rPr>
        <w:t xml:space="preserve"> even produce</w:t>
      </w:r>
      <w:r w:rsidRPr="006C0761">
        <w:rPr>
          <w:b/>
          <w:bCs/>
          <w:u w:val="single"/>
        </w:rPr>
        <w:t xml:space="preserve"> </w:t>
      </w:r>
      <w:r w:rsidRPr="006C0761">
        <w:rPr>
          <w:b/>
          <w:bCs/>
          <w:highlight w:val="green"/>
          <w:u w:val="single"/>
        </w:rPr>
        <w:t>the opposite</w:t>
      </w:r>
      <w:r w:rsidRPr="006C0761">
        <w:rPr>
          <w:sz w:val="16"/>
        </w:rPr>
        <w:t xml:space="preserve"> of pleasure— that is </w:t>
      </w:r>
      <w:r w:rsidRPr="006C0761">
        <w:rPr>
          <w:u w:val="single"/>
        </w:rPr>
        <w:t>disgust and fear</w:t>
      </w:r>
      <w:r w:rsidRPr="006C0761">
        <w:rPr>
          <w:sz w:val="16"/>
        </w:rPr>
        <w:t xml:space="preserve"> [39]. </w:t>
      </w:r>
      <w:r w:rsidRPr="006C0761">
        <w:rPr>
          <w:u w:val="single"/>
        </w:rPr>
        <w:t>One</w:t>
      </w:r>
      <w:r w:rsidRPr="006C0761">
        <w:rPr>
          <w:sz w:val="16"/>
        </w:rPr>
        <w:t xml:space="preserve"> specific </w:t>
      </w:r>
      <w:r w:rsidRPr="006C0761">
        <w:rPr>
          <w:u w:val="single"/>
        </w:rPr>
        <w:t>region</w:t>
      </w:r>
      <w:r w:rsidRPr="006C0761">
        <w:rPr>
          <w:sz w:val="16"/>
        </w:rPr>
        <w:t xml:space="preserve"> of the nucleus accumbens </w:t>
      </w:r>
      <w:r w:rsidRPr="006C0761">
        <w:rPr>
          <w:u w:val="single"/>
        </w:rPr>
        <w:t>is organized like a computer keyboard, with particular stimulus triggers in rows</w:t>
      </w:r>
      <w:r w:rsidRPr="006C0761">
        <w:rPr>
          <w:sz w:val="16"/>
        </w:rPr>
        <w:t xml:space="preserve">— producing an increase and decrease of pleasure and disgust. Moreover, </w:t>
      </w:r>
      <w:r w:rsidRPr="006C0761">
        <w:rPr>
          <w:u w:val="single"/>
        </w:rPr>
        <w:t>the cortex has unique roles in the cognitive evaluation of our feelings of pleasure</w:t>
      </w:r>
      <w:r w:rsidRPr="006C0761">
        <w:rPr>
          <w:sz w:val="16"/>
        </w:rPr>
        <w:t xml:space="preserve"> [40]. Importantly, the interplay of these multiple triggers and the higher brain centers in the prefrontal cortex are very intricate and are just being uncovered. </w:t>
      </w:r>
    </w:p>
    <w:p w14:paraId="20DE47BA" w14:textId="77777777" w:rsidR="002A2237" w:rsidRPr="006C0761" w:rsidRDefault="002A2237" w:rsidP="002A2237">
      <w:pPr>
        <w:rPr>
          <w:sz w:val="16"/>
        </w:rPr>
      </w:pPr>
      <w:r w:rsidRPr="006C0761">
        <w:rPr>
          <w:sz w:val="16"/>
        </w:rPr>
        <w:t xml:space="preserve">Desire and reward centers </w:t>
      </w:r>
    </w:p>
    <w:p w14:paraId="0A727534" w14:textId="77777777" w:rsidR="002A2237" w:rsidRPr="006C0761" w:rsidRDefault="002A2237" w:rsidP="002A2237">
      <w:pPr>
        <w:rPr>
          <w:sz w:val="16"/>
        </w:rPr>
      </w:pPr>
      <w:r w:rsidRPr="006C0761">
        <w:rPr>
          <w:sz w:val="16"/>
        </w:rPr>
        <w:t xml:space="preserve">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6406FC11" w14:textId="77777777" w:rsidR="002A2237" w:rsidRPr="006C0761" w:rsidRDefault="002A2237" w:rsidP="002A2237">
      <w:pPr>
        <w:rPr>
          <w:sz w:val="16"/>
        </w:rPr>
      </w:pPr>
      <w:r w:rsidRPr="006C0761">
        <w:rPr>
          <w:sz w:val="16"/>
        </w:rPr>
        <w:t xml:space="preserve">In simplest terms, the well-established mesolimbic system is a dopamine circuit for reward. It starts in the ventral tegmental area (VTA) of the midbrain and travels to the nucleus accumbens (Figure 2). It is the cornerstone target to all addictions. The VTA is encompassed with neurons </w:t>
      </w:r>
      <w:r w:rsidRPr="006C0761">
        <w:rPr>
          <w:sz w:val="16"/>
        </w:rPr>
        <w:lastRenderedPageBreak/>
        <w:t xml:space="preserve">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w:t>
      </w:r>
    </w:p>
    <w:p w14:paraId="7B011082" w14:textId="77777777" w:rsidR="002A2237" w:rsidRPr="006C0761" w:rsidRDefault="002A2237" w:rsidP="002A2237">
      <w:pPr>
        <w:rPr>
          <w:sz w:val="16"/>
        </w:rPr>
      </w:pPr>
      <w:r w:rsidRPr="006C0761">
        <w:rPr>
          <w:sz w:val="16"/>
        </w:rPr>
        <w:t xml:space="preserve">Furthermore, ordinary </w:t>
      </w:r>
      <w:r w:rsidRPr="006C0761">
        <w:rPr>
          <w:u w:val="single"/>
        </w:rPr>
        <w:t>“</w:t>
      </w:r>
      <w:r w:rsidRPr="006C0761">
        <w:rPr>
          <w:highlight w:val="green"/>
          <w:u w:val="single"/>
        </w:rPr>
        <w:t>liking</w:t>
      </w:r>
      <w:r w:rsidRPr="006C0761">
        <w:rPr>
          <w:u w:val="single"/>
        </w:rPr>
        <w:t xml:space="preserve">” of </w:t>
      </w:r>
      <w:r w:rsidRPr="006C0761">
        <w:rPr>
          <w:highlight w:val="green"/>
          <w:u w:val="single"/>
        </w:rPr>
        <w:t>something</w:t>
      </w:r>
      <w:r w:rsidRPr="006C0761">
        <w:rPr>
          <w:u w:val="single"/>
        </w:rPr>
        <w:t xml:space="preserve">, or pure pleasure, is </w:t>
      </w:r>
      <w:r w:rsidRPr="006C0761">
        <w:rPr>
          <w:highlight w:val="green"/>
          <w:u w:val="single"/>
        </w:rPr>
        <w:t>represented by</w:t>
      </w:r>
      <w:r w:rsidRPr="006C0761">
        <w:rPr>
          <w:sz w:val="16"/>
        </w:rPr>
        <w:t xml:space="preserve"> small </w:t>
      </w:r>
      <w:r w:rsidRPr="006C0761">
        <w:rPr>
          <w:highlight w:val="green"/>
          <w:u w:val="single"/>
        </w:rPr>
        <w:t>regions</w:t>
      </w:r>
      <w:r w:rsidRPr="006C0761">
        <w:rPr>
          <w:sz w:val="16"/>
        </w:rPr>
        <w:t xml:space="preserve"> mainly </w:t>
      </w:r>
      <w:r w:rsidRPr="006C0761">
        <w:rPr>
          <w:highlight w:val="green"/>
          <w:u w:val="single"/>
        </w:rPr>
        <w:t>in the limbic system</w:t>
      </w:r>
      <w:r w:rsidRPr="006C0761">
        <w:rPr>
          <w:sz w:val="16"/>
        </w:rPr>
        <w:t xml:space="preserve"> (old reptilian part of the brain). These may be </w:t>
      </w:r>
      <w:r w:rsidRPr="006C0761">
        <w:rPr>
          <w:u w:val="single"/>
        </w:rPr>
        <w:t>part of larger neural circuits.</w:t>
      </w:r>
      <w:r w:rsidRPr="006C0761">
        <w:rPr>
          <w:sz w:val="16"/>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72E3407D" w14:textId="77777777" w:rsidR="002A2237" w:rsidRPr="006C0761" w:rsidRDefault="002A2237" w:rsidP="002A2237">
      <w:pPr>
        <w:rPr>
          <w:sz w:val="16"/>
        </w:rPr>
      </w:pPr>
      <w:r w:rsidRPr="006C0761">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132DDF98" w14:textId="77777777" w:rsidR="002A2237" w:rsidRPr="006C0761" w:rsidRDefault="002A2237" w:rsidP="002A2237">
      <w:pPr>
        <w:rPr>
          <w:sz w:val="16"/>
        </w:rPr>
      </w:pPr>
      <w:r w:rsidRPr="006C0761">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61E77826" w14:textId="77777777" w:rsidR="002A2237" w:rsidRPr="006C0761" w:rsidRDefault="002A2237" w:rsidP="002A2237">
      <w:pPr>
        <w:rPr>
          <w:sz w:val="16"/>
        </w:rPr>
      </w:pPr>
      <w:r w:rsidRPr="006C0761">
        <w:rPr>
          <w:sz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07F930E9" w14:textId="77777777" w:rsidR="002A2237" w:rsidRPr="006C0761" w:rsidRDefault="002A2237" w:rsidP="002A2237">
      <w:pPr>
        <w:rPr>
          <w:sz w:val="16"/>
        </w:rPr>
      </w:pPr>
      <w:r w:rsidRPr="006C0761">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7DD60BB8" w14:textId="77777777" w:rsidR="002A2237" w:rsidRPr="006C0761" w:rsidRDefault="002A2237" w:rsidP="002A2237">
      <w:pPr>
        <w:rPr>
          <w:sz w:val="16"/>
        </w:rPr>
      </w:pPr>
      <w:r w:rsidRPr="006C0761">
        <w:rPr>
          <w:sz w:val="16"/>
        </w:rPr>
        <w:t xml:space="preserve">In essence, although nonhuman primate brains are similar to our own, the disparity between other primates and those of human cognitive abilities tells us that surface similarity is not the whole story. </w:t>
      </w:r>
      <w:r w:rsidRPr="006C0761">
        <w:rPr>
          <w:u w:val="single"/>
        </w:rPr>
        <w:t>Sousa et al.</w:t>
      </w:r>
      <w:r w:rsidRPr="006C0761">
        <w:rPr>
          <w:sz w:val="16"/>
        </w:rPr>
        <w:t xml:space="preserve"> [50] small case </w:t>
      </w:r>
      <w:r w:rsidRPr="006C0761">
        <w:rPr>
          <w:u w:val="single"/>
        </w:rPr>
        <w:t>found various differentially expressed genes, to associate with pleasure related systems.</w:t>
      </w:r>
      <w:r w:rsidRPr="006C076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178C9113" w14:textId="77777777" w:rsidR="002A2237" w:rsidRPr="006C0761" w:rsidRDefault="002A2237" w:rsidP="002A2237">
      <w:pPr>
        <w:rPr>
          <w:sz w:val="16"/>
        </w:rPr>
      </w:pPr>
      <w:r w:rsidRPr="006C0761">
        <w:rPr>
          <w:sz w:val="16"/>
        </w:rPr>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6C0761">
        <w:rPr>
          <w:highlight w:val="green"/>
          <w:u w:val="single"/>
        </w:rPr>
        <w:t>researchers examined</w:t>
      </w:r>
      <w:r w:rsidRPr="006C0761">
        <w:rPr>
          <w:u w:val="single"/>
        </w:rPr>
        <w:t xml:space="preserve"> 247 specimens of </w:t>
      </w:r>
      <w:r w:rsidRPr="006C0761">
        <w:rPr>
          <w:highlight w:val="green"/>
          <w:u w:val="single"/>
        </w:rPr>
        <w:t>neural tissue</w:t>
      </w:r>
      <w:r w:rsidRPr="006C0761">
        <w:rPr>
          <w:u w:val="single"/>
        </w:rPr>
        <w:t xml:space="preserve"> from six humans, five chimpanzees, and five macaque monkeys.</w:t>
      </w:r>
      <w:r w:rsidRPr="006C0761">
        <w:rPr>
          <w:sz w:val="16"/>
        </w:rPr>
        <w:t xml:space="preserve"> Moreover, these </w:t>
      </w:r>
      <w:r w:rsidRPr="006C0761">
        <w:rPr>
          <w:u w:val="single"/>
        </w:rPr>
        <w:t xml:space="preserve">investigators analyzed which genes were turned on or off in 16 </w:t>
      </w:r>
      <w:r w:rsidRPr="006C0761">
        <w:rPr>
          <w:u w:val="single"/>
        </w:rPr>
        <w:lastRenderedPageBreak/>
        <w:t>regions of the brain.</w:t>
      </w:r>
      <w:r w:rsidRPr="006C0761">
        <w:rPr>
          <w:sz w:val="16"/>
        </w:rPr>
        <w:t xml:space="preserve"> While </w:t>
      </w:r>
      <w:r w:rsidRPr="006C0761">
        <w:rPr>
          <w:u w:val="single"/>
        </w:rPr>
        <w:t xml:space="preserve">the differences among species were subtle, </w:t>
      </w:r>
      <w:r w:rsidRPr="006C0761">
        <w:rPr>
          <w:b/>
          <w:bCs/>
          <w:highlight w:val="green"/>
          <w:u w:val="single"/>
        </w:rPr>
        <w:t>there was</w:t>
      </w:r>
      <w:r w:rsidRPr="006C0761">
        <w:rPr>
          <w:u w:val="single"/>
        </w:rPr>
        <w:t xml:space="preserve"> a </w:t>
      </w:r>
      <w:r w:rsidRPr="006C0761">
        <w:rPr>
          <w:b/>
          <w:bCs/>
          <w:highlight w:val="green"/>
          <w:u w:val="single"/>
        </w:rPr>
        <w:t>remarkable contrast in</w:t>
      </w:r>
      <w:r w:rsidRPr="006C0761">
        <w:rPr>
          <w:u w:val="single"/>
        </w:rPr>
        <w:t xml:space="preserve"> the</w:t>
      </w:r>
      <w:r w:rsidRPr="006C0761">
        <w:rPr>
          <w:b/>
          <w:bCs/>
          <w:u w:val="single"/>
        </w:rPr>
        <w:t xml:space="preserve"> </w:t>
      </w:r>
      <w:r w:rsidRPr="006C0761">
        <w:rPr>
          <w:b/>
          <w:bCs/>
          <w:highlight w:val="green"/>
          <w:u w:val="single"/>
        </w:rPr>
        <w:t>neocortices</w:t>
      </w:r>
      <w:r w:rsidRPr="006C0761">
        <w:rPr>
          <w:sz w:val="16"/>
        </w:rPr>
        <w:t xml:space="preserve">, specifically </w:t>
      </w:r>
      <w:r w:rsidRPr="006C0761">
        <w:rPr>
          <w:u w:val="single"/>
        </w:rPr>
        <w:t xml:space="preserve">in an </w:t>
      </w:r>
      <w:r w:rsidRPr="006C0761">
        <w:rPr>
          <w:highlight w:val="green"/>
          <w:u w:val="single"/>
        </w:rPr>
        <w:t>area of the brain</w:t>
      </w:r>
      <w:r w:rsidRPr="006C0761">
        <w:rPr>
          <w:u w:val="single"/>
        </w:rPr>
        <w:t xml:space="preserve"> that is much </w:t>
      </w:r>
      <w:r w:rsidRPr="006C0761">
        <w:rPr>
          <w:highlight w:val="green"/>
          <w:u w:val="single"/>
        </w:rPr>
        <w:t>more developed in humans</w:t>
      </w:r>
      <w:r w:rsidRPr="006C0761">
        <w:rPr>
          <w:u w:val="single"/>
        </w:rPr>
        <w:t xml:space="preserve"> than in chimpanzees.</w:t>
      </w:r>
      <w:r w:rsidRPr="006C0761">
        <w:rPr>
          <w:sz w:val="16"/>
        </w:rPr>
        <w:t xml:space="preserve"> In fact, these researchers found that a gene called </w:t>
      </w:r>
      <w:r w:rsidRPr="006C0761">
        <w:rPr>
          <w:u w:val="single"/>
        </w:rPr>
        <w:t>tyrosine hydroxylase (TH) for the enzyme, responsible for the production of dopamine</w:t>
      </w:r>
      <w:r w:rsidRPr="006C0761">
        <w:rPr>
          <w:sz w:val="16"/>
        </w:rPr>
        <w:t xml:space="preserve">, was </w:t>
      </w:r>
      <w:r w:rsidRPr="006C0761">
        <w:rPr>
          <w:u w:val="single"/>
        </w:rPr>
        <w:t>expressed in the neocortex of humans, but not chimpanzees.</w:t>
      </w:r>
      <w:r w:rsidRPr="006C0761">
        <w:rPr>
          <w:sz w:val="16"/>
        </w:rPr>
        <w:t xml:space="preserve"> As discussed earlier, </w:t>
      </w:r>
      <w:r w:rsidRPr="006C0761">
        <w:rPr>
          <w:u w:val="single"/>
        </w:rPr>
        <w:t>dopamine is</w:t>
      </w:r>
      <w:r w:rsidRPr="006C0761">
        <w:rPr>
          <w:sz w:val="16"/>
        </w:rPr>
        <w:t xml:space="preserve"> best </w:t>
      </w:r>
      <w:r w:rsidRPr="006C0761">
        <w:rPr>
          <w:u w:val="single"/>
        </w:rPr>
        <w:t>known for its</w:t>
      </w:r>
      <w:r w:rsidRPr="006C0761">
        <w:rPr>
          <w:sz w:val="16"/>
        </w:rPr>
        <w:t xml:space="preserve"> essential </w:t>
      </w:r>
      <w:r w:rsidRPr="006C0761">
        <w:rPr>
          <w:u w:val="single"/>
        </w:rPr>
        <w:t>role within the brain’s reward system; the</w:t>
      </w:r>
      <w:r w:rsidRPr="006C0761">
        <w:rPr>
          <w:sz w:val="16"/>
        </w:rPr>
        <w:t xml:space="preserve"> very </w:t>
      </w:r>
      <w:r w:rsidRPr="006C0761">
        <w:rPr>
          <w:u w:val="single"/>
        </w:rPr>
        <w:t>system that responds to everything from sex, to gambling, to food, and to addictive drugs.</w:t>
      </w:r>
      <w:r w:rsidRPr="006C076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06A649DE" w14:textId="77777777" w:rsidR="002A2237" w:rsidRDefault="002A2237" w:rsidP="002A2237">
      <w:pPr>
        <w:rPr>
          <w:sz w:val="16"/>
        </w:rPr>
      </w:pPr>
      <w:r w:rsidRPr="006C0761">
        <w:rPr>
          <w:sz w:val="16"/>
        </w:rPr>
        <w:t xml:space="preserve">Nora Volkow, the director of NIDA, pointed out that one alluring possibility is that the neurotransmitter </w:t>
      </w:r>
      <w:r w:rsidRPr="006C0761">
        <w:rPr>
          <w:highlight w:val="green"/>
          <w:u w:val="single"/>
        </w:rPr>
        <w:t>dopamine plays</w:t>
      </w:r>
      <w:r w:rsidRPr="006C0761">
        <w:rPr>
          <w:u w:val="single"/>
        </w:rPr>
        <w:t xml:space="preserve"> a substantial </w:t>
      </w:r>
      <w:r w:rsidRPr="006C0761">
        <w:rPr>
          <w:highlight w:val="green"/>
          <w:u w:val="single"/>
        </w:rPr>
        <w:t>role in</w:t>
      </w:r>
      <w:r w:rsidRPr="006C0761">
        <w:rPr>
          <w:u w:val="single"/>
        </w:rPr>
        <w:t xml:space="preserve"> humans’ </w:t>
      </w:r>
      <w:r w:rsidRPr="006C0761">
        <w:rPr>
          <w:highlight w:val="green"/>
          <w:u w:val="single"/>
        </w:rPr>
        <w:t>ability to pursue</w:t>
      </w:r>
      <w:r w:rsidRPr="006C0761">
        <w:rPr>
          <w:u w:val="single"/>
        </w:rPr>
        <w:t xml:space="preserve"> various </w:t>
      </w:r>
      <w:r w:rsidRPr="006C0761">
        <w:rPr>
          <w:highlight w:val="green"/>
          <w:u w:val="single"/>
        </w:rPr>
        <w:t>rewards that are</w:t>
      </w:r>
      <w:r w:rsidRPr="006C0761">
        <w:rPr>
          <w:u w:val="single"/>
        </w:rPr>
        <w:t xml:space="preserve"> perhaps months or even </w:t>
      </w:r>
      <w:r w:rsidRPr="006C0761">
        <w:rPr>
          <w:highlight w:val="green"/>
          <w:u w:val="single"/>
        </w:rPr>
        <w:t>years away</w:t>
      </w:r>
      <w:r w:rsidRPr="006C076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6C0761">
        <w:rPr>
          <w:u w:val="single"/>
        </w:rPr>
        <w:t>This may explain what often motivates people to work for things that have no apparent short-term benefit</w:t>
      </w:r>
      <w:r w:rsidRPr="006C076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54F9ADE0" w14:textId="27D0E1FD" w:rsidR="002A2237" w:rsidRPr="002A2237" w:rsidRDefault="002A2237" w:rsidP="002A2237">
      <w:pPr>
        <w:tabs>
          <w:tab w:val="left" w:pos="5422"/>
        </w:tabs>
      </w:pPr>
    </w:p>
    <w:sectPr w:rsidR="002A2237" w:rsidRPr="002A2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4D"/>
    <w:family w:val="roman"/>
    <w:pitch w:val="variable"/>
    <w:sig w:usb0="00000003" w:usb1="00000000" w:usb2="00000000" w:usb3="00000000" w:csb0="00000001" w:csb1="00000000"/>
  </w:font>
  <w:font w:name="Futura Book">
    <w:altName w:val="Cambria"/>
    <w:panose1 w:val="020B0602020204020303"/>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20B0604020202020204"/>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20B0604020202020204"/>
    <w:charset w:val="00"/>
    <w:family w:val="roman"/>
    <w:notTrueType/>
    <w:pitch w:val="default"/>
    <w:sig w:usb0="00000003" w:usb1="00000000" w:usb2="00000000" w:usb3="00000000" w:csb0="00000001" w:csb1="00000000"/>
  </w:font>
  <w:font w:name="Times New Roman Bold">
    <w:panose1 w:val="020B0604020202020204"/>
    <w:charset w:val="00"/>
    <w:family w:val="roman"/>
    <w:notTrueType/>
    <w:pitch w:val="default"/>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Calibri"/>
    <w:panose1 w:val="020B0604020202020204"/>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20B0604020202020204"/>
    <w:charset w:val="00"/>
    <w:family w:val="roman"/>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Sabon LT Std">
    <w:altName w:val="Sabon LT Std"/>
    <w:panose1 w:val="020B0604020202020204"/>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2237"/>
    <w:rsid w:val="000139A3"/>
    <w:rsid w:val="00100833"/>
    <w:rsid w:val="00104529"/>
    <w:rsid w:val="00105942"/>
    <w:rsid w:val="00107396"/>
    <w:rsid w:val="00144A4C"/>
    <w:rsid w:val="00176AB0"/>
    <w:rsid w:val="00177B7D"/>
    <w:rsid w:val="0018322D"/>
    <w:rsid w:val="001B1F08"/>
    <w:rsid w:val="001B5776"/>
    <w:rsid w:val="001E527A"/>
    <w:rsid w:val="001F78CE"/>
    <w:rsid w:val="00251FC7"/>
    <w:rsid w:val="002855A7"/>
    <w:rsid w:val="002A223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0D8E"/>
    <w:rsid w:val="007F5B66"/>
    <w:rsid w:val="00823A1C"/>
    <w:rsid w:val="0084540E"/>
    <w:rsid w:val="00845B9D"/>
    <w:rsid w:val="00860984"/>
    <w:rsid w:val="008B3ECB"/>
    <w:rsid w:val="008B4E85"/>
    <w:rsid w:val="008C1B2E"/>
    <w:rsid w:val="008F1C45"/>
    <w:rsid w:val="0091627E"/>
    <w:rsid w:val="00922461"/>
    <w:rsid w:val="00962210"/>
    <w:rsid w:val="0097032B"/>
    <w:rsid w:val="00975E42"/>
    <w:rsid w:val="00987B95"/>
    <w:rsid w:val="00994F29"/>
    <w:rsid w:val="009D2EAD"/>
    <w:rsid w:val="009D54B2"/>
    <w:rsid w:val="009E1922"/>
    <w:rsid w:val="009F7ED2"/>
    <w:rsid w:val="00A47028"/>
    <w:rsid w:val="00A93661"/>
    <w:rsid w:val="00A95652"/>
    <w:rsid w:val="00AC0AB8"/>
    <w:rsid w:val="00B33C6D"/>
    <w:rsid w:val="00B4508F"/>
    <w:rsid w:val="00B55AD5"/>
    <w:rsid w:val="00B8057C"/>
    <w:rsid w:val="00BB7452"/>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F4FD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DC5C7"/>
  <w15:chartTrackingRefBased/>
  <w15:docId w15:val="{688ED678-679A-4747-8242-F1148BDB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F0D8E"/>
    <w:rPr>
      <w:rFonts w:ascii="Calibri" w:eastAsiaTheme="minorEastAsia" w:hAnsi="Calibri"/>
      <w:szCs w:val="24"/>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uiPriority w:val="9"/>
    <w:qFormat/>
    <w:rsid w:val="007F0D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7F0D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F0D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7F0D8E"/>
    <w:pPr>
      <w:keepNext/>
      <w:keepLines/>
      <w:spacing w:before="40" w:after="0"/>
      <w:outlineLvl w:val="3"/>
    </w:pPr>
    <w:rPr>
      <w:rFonts w:eastAsiaTheme="majorEastAsia" w:cstheme="majorBidi"/>
      <w:b/>
      <w:bCs/>
      <w:sz w:val="26"/>
      <w:szCs w:val="26"/>
    </w:rPr>
  </w:style>
  <w:style w:type="paragraph" w:styleId="Heading5">
    <w:name w:val="heading 5"/>
    <w:aliases w:val="Text"/>
    <w:basedOn w:val="Normal"/>
    <w:next w:val="Normal"/>
    <w:link w:val="Heading5Char"/>
    <w:qFormat/>
    <w:rsid w:val="002A2237"/>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2A2237"/>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2A2237"/>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2A223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A223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7F0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0D8E"/>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uiPriority w:val="9"/>
    <w:rsid w:val="007F0D8E"/>
    <w:rPr>
      <w:rFonts w:ascii="Calibri" w:eastAsiaTheme="majorEastAsia" w:hAnsi="Calibri" w:cstheme="majorBidi"/>
      <w:b/>
      <w:bCs/>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9"/>
    <w:rsid w:val="007F0D8E"/>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7F0D8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7F0D8E"/>
    <w:rPr>
      <w:rFonts w:ascii="Calibri" w:eastAsiaTheme="majorEastAsia" w:hAnsi="Calibri" w:cstheme="majorBidi"/>
      <w:b/>
      <w:bCs/>
      <w:sz w:val="26"/>
      <w:szCs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7F0D8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F0D8E"/>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7F0D8E"/>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F0D8E"/>
    <w:rPr>
      <w:color w:val="auto"/>
      <w:u w:val="none"/>
    </w:rPr>
  </w:style>
  <w:style w:type="character" w:styleId="FollowedHyperlink">
    <w:name w:val="FollowedHyperlink"/>
    <w:basedOn w:val="DefaultParagraphFont"/>
    <w:uiPriority w:val="99"/>
    <w:unhideWhenUsed/>
    <w:rsid w:val="007F0D8E"/>
    <w:rPr>
      <w:color w:val="auto"/>
      <w:u w:val="none"/>
    </w:rPr>
  </w:style>
  <w:style w:type="character" w:customStyle="1" w:styleId="Heading5Char">
    <w:name w:val="Heading 5 Char"/>
    <w:aliases w:val="Text Char"/>
    <w:basedOn w:val="DefaultParagraphFont"/>
    <w:link w:val="Heading5"/>
    <w:rsid w:val="002A2237"/>
    <w:rPr>
      <w:rFonts w:ascii="Cambria" w:eastAsia="Times New Roman" w:hAnsi="Cambria"/>
      <w:b/>
      <w:bCs/>
      <w:i/>
      <w:iCs/>
      <w:sz w:val="20"/>
      <w:lang w:bidi="en-US"/>
    </w:rPr>
  </w:style>
  <w:style w:type="character" w:customStyle="1" w:styleId="Heading6Char">
    <w:name w:val="Heading 6 Char"/>
    <w:basedOn w:val="DefaultParagraphFont"/>
    <w:link w:val="Heading6"/>
    <w:rsid w:val="002A2237"/>
    <w:rPr>
      <w:rFonts w:ascii="Cambria" w:eastAsia="Times New Roman" w:hAnsi="Cambria"/>
      <w:b/>
      <w:bCs/>
      <w:i/>
      <w:iCs/>
      <w:sz w:val="20"/>
      <w:lang w:bidi="en-US"/>
    </w:rPr>
  </w:style>
  <w:style w:type="character" w:customStyle="1" w:styleId="Heading7Char">
    <w:name w:val="Heading 7 Char"/>
    <w:basedOn w:val="DefaultParagraphFont"/>
    <w:link w:val="Heading7"/>
    <w:rsid w:val="002A2237"/>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2A2237"/>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2A2237"/>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2A2237"/>
    <w:rPr>
      <w:color w:val="605E5C"/>
      <w:shd w:val="clear" w:color="auto" w:fill="E1DFDD"/>
    </w:rPr>
  </w:style>
  <w:style w:type="paragraph" w:styleId="ListParagraph">
    <w:name w:val="List Paragraph"/>
    <w:aliases w:val="6 font"/>
    <w:basedOn w:val="Normal"/>
    <w:uiPriority w:val="99"/>
    <w:unhideWhenUsed/>
    <w:qFormat/>
    <w:rsid w:val="002A2237"/>
    <w:pPr>
      <w:ind w:left="720"/>
      <w:contextualSpacing/>
    </w:pPr>
  </w:style>
  <w:style w:type="paragraph" w:customStyle="1" w:styleId="Emphasis1">
    <w:name w:val="Emphasis1"/>
    <w:basedOn w:val="Normal"/>
    <w:link w:val="Emphasis"/>
    <w:autoRedefine/>
    <w:uiPriority w:val="20"/>
    <w:qFormat/>
    <w:rsid w:val="002A2237"/>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customStyle="1" w:styleId="textbold">
    <w:name w:val="text bold"/>
    <w:basedOn w:val="Normal"/>
    <w:uiPriority w:val="7"/>
    <w:qFormat/>
    <w:rsid w:val="002A223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2A223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bCs w:val="0"/>
      <w:sz w:val="22"/>
      <w:szCs w:val="22"/>
    </w:rPr>
  </w:style>
  <w:style w:type="character" w:customStyle="1" w:styleId="underline">
    <w:name w:val="underline"/>
    <w:basedOn w:val="DefaultParagraphFont"/>
    <w:qFormat/>
    <w:rsid w:val="002A2237"/>
    <w:rPr>
      <w:u w:val="single"/>
    </w:rPr>
  </w:style>
  <w:style w:type="paragraph" w:styleId="Title">
    <w:name w:val="Title"/>
    <w:aliases w:val="Cites and Cards,UNDERLINE,Bold Underlined,title,Block Heading,Read This"/>
    <w:basedOn w:val="Normal"/>
    <w:next w:val="Normal"/>
    <w:link w:val="TitleChar"/>
    <w:uiPriority w:val="6"/>
    <w:qFormat/>
    <w:rsid w:val="002A2237"/>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2A2237"/>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2A2237"/>
  </w:style>
  <w:style w:type="paragraph" w:styleId="DocumentMap">
    <w:name w:val="Document Map"/>
    <w:basedOn w:val="Normal"/>
    <w:link w:val="DocumentMapChar"/>
    <w:uiPriority w:val="99"/>
    <w:unhideWhenUsed/>
    <w:rsid w:val="007F0D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F0D8E"/>
    <w:rPr>
      <w:rFonts w:ascii="Lucida Grande" w:eastAsiaTheme="minorEastAsia" w:hAnsi="Lucida Grande" w:cs="Lucida Grande"/>
      <w:sz w:val="24"/>
      <w:szCs w:val="24"/>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2A2237"/>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2A2237"/>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2A2237"/>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2A2237"/>
    <w:rPr>
      <w:rFonts w:ascii="Tahoma" w:hAnsi="Tahoma" w:cs="Tahoma"/>
      <w:szCs w:val="16"/>
    </w:rPr>
  </w:style>
  <w:style w:type="character" w:customStyle="1" w:styleId="BalloonTextChar">
    <w:name w:val="Balloon Text Char"/>
    <w:basedOn w:val="DefaultParagraphFont"/>
    <w:link w:val="BalloonText"/>
    <w:uiPriority w:val="99"/>
    <w:rsid w:val="002A2237"/>
    <w:rPr>
      <w:rFonts w:ascii="Tahoma" w:hAnsi="Tahoma" w:cs="Tahoma"/>
      <w:szCs w:val="16"/>
    </w:rPr>
  </w:style>
  <w:style w:type="paragraph" w:styleId="Header">
    <w:name w:val="header"/>
    <w:basedOn w:val="Normal"/>
    <w:link w:val="HeaderChar"/>
    <w:uiPriority w:val="99"/>
    <w:unhideWhenUsed/>
    <w:qFormat/>
    <w:rsid w:val="002A2237"/>
    <w:pPr>
      <w:tabs>
        <w:tab w:val="center" w:pos="4680"/>
        <w:tab w:val="right" w:pos="9360"/>
      </w:tabs>
    </w:pPr>
  </w:style>
  <w:style w:type="character" w:customStyle="1" w:styleId="HeaderChar">
    <w:name w:val="Header Char"/>
    <w:basedOn w:val="DefaultParagraphFont"/>
    <w:link w:val="Header"/>
    <w:uiPriority w:val="99"/>
    <w:rsid w:val="002A2237"/>
    <w:rPr>
      <w:rFonts w:ascii="Calibri" w:hAnsi="Calibri"/>
    </w:rPr>
  </w:style>
  <w:style w:type="paragraph" w:styleId="Footer">
    <w:name w:val="footer"/>
    <w:basedOn w:val="Normal"/>
    <w:link w:val="FooterChar"/>
    <w:uiPriority w:val="99"/>
    <w:unhideWhenUsed/>
    <w:rsid w:val="002A2237"/>
    <w:pPr>
      <w:tabs>
        <w:tab w:val="center" w:pos="4680"/>
        <w:tab w:val="right" w:pos="9360"/>
      </w:tabs>
    </w:pPr>
  </w:style>
  <w:style w:type="character" w:customStyle="1" w:styleId="FooterChar">
    <w:name w:val="Footer Char"/>
    <w:basedOn w:val="DefaultParagraphFont"/>
    <w:link w:val="Footer"/>
    <w:uiPriority w:val="99"/>
    <w:rsid w:val="002A2237"/>
    <w:rPr>
      <w:rFonts w:ascii="Calibri" w:hAnsi="Calibri"/>
    </w:rPr>
  </w:style>
  <w:style w:type="character" w:customStyle="1" w:styleId="m4841727538114946087gmail-styleunderline">
    <w:name w:val="m_4841727538114946087gmail-styleunderline"/>
    <w:basedOn w:val="DefaultParagraphFont"/>
    <w:rsid w:val="002A2237"/>
  </w:style>
  <w:style w:type="paragraph" w:customStyle="1" w:styleId="Analytic">
    <w:name w:val="Analytic"/>
    <w:basedOn w:val="Normal"/>
    <w:link w:val="AnalyticChar"/>
    <w:autoRedefine/>
    <w:rsid w:val="002A2237"/>
    <w:rPr>
      <w:b/>
      <w:sz w:val="24"/>
    </w:rPr>
  </w:style>
  <w:style w:type="paragraph" w:customStyle="1" w:styleId="BreakTag">
    <w:name w:val="Break Tag"/>
    <w:basedOn w:val="Normal"/>
    <w:autoRedefine/>
    <w:uiPriority w:val="4"/>
    <w:qFormat/>
    <w:rsid w:val="002A2237"/>
    <w:pPr>
      <w:spacing w:before="240"/>
    </w:pPr>
    <w:rPr>
      <w:b/>
      <w:sz w:val="26"/>
    </w:rPr>
  </w:style>
  <w:style w:type="paragraph" w:customStyle="1" w:styleId="BreakBlock">
    <w:name w:val="Break Block"/>
    <w:basedOn w:val="Normal"/>
    <w:link w:val="BreakBlockChar"/>
    <w:autoRedefine/>
    <w:qFormat/>
    <w:rsid w:val="002A223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A2237"/>
    <w:rPr>
      <w:rFonts w:ascii="Arial Bold" w:hAnsi="Arial Bold"/>
      <w:b/>
      <w:caps/>
      <w:sz w:val="32"/>
      <w:u w:val="single"/>
    </w:rPr>
  </w:style>
  <w:style w:type="character" w:customStyle="1" w:styleId="Mention1">
    <w:name w:val="Mention1"/>
    <w:basedOn w:val="DefaultParagraphFont"/>
    <w:uiPriority w:val="99"/>
    <w:semiHidden/>
    <w:unhideWhenUsed/>
    <w:rsid w:val="002A2237"/>
    <w:rPr>
      <w:color w:val="2B579A"/>
      <w:shd w:val="clear" w:color="auto" w:fill="E6E6E6"/>
    </w:rPr>
  </w:style>
  <w:style w:type="character" w:customStyle="1" w:styleId="UnresolvedMention1">
    <w:name w:val="Unresolved Mention1"/>
    <w:basedOn w:val="DefaultParagraphFont"/>
    <w:uiPriority w:val="99"/>
    <w:unhideWhenUsed/>
    <w:rsid w:val="002A2237"/>
    <w:rPr>
      <w:color w:val="808080"/>
      <w:shd w:val="clear" w:color="auto" w:fill="E6E6E6"/>
    </w:rPr>
  </w:style>
  <w:style w:type="paragraph" w:customStyle="1" w:styleId="evidencetext">
    <w:name w:val="evidence text"/>
    <w:basedOn w:val="Normal"/>
    <w:link w:val="evidencetextChar1"/>
    <w:qFormat/>
    <w:rsid w:val="002A2237"/>
    <w:pPr>
      <w:ind w:left="432" w:right="432"/>
    </w:pPr>
    <w:rPr>
      <w:color w:val="000000"/>
      <w:lang w:val="x-none" w:eastAsia="x-none"/>
    </w:rPr>
  </w:style>
  <w:style w:type="character" w:customStyle="1" w:styleId="evidencetextChar1">
    <w:name w:val="evidence text Char1"/>
    <w:link w:val="evidencetext"/>
    <w:rsid w:val="002A2237"/>
    <w:rPr>
      <w:rFonts w:ascii="Calibri" w:hAnsi="Calibri"/>
      <w:color w:val="000000"/>
      <w:lang w:val="x-none" w:eastAsia="x-none"/>
    </w:rPr>
  </w:style>
  <w:style w:type="character" w:customStyle="1" w:styleId="Author-Date">
    <w:name w:val="Author-Date"/>
    <w:qFormat/>
    <w:rsid w:val="002A2237"/>
    <w:rPr>
      <w:b/>
      <w:sz w:val="24"/>
    </w:rPr>
  </w:style>
  <w:style w:type="paragraph" w:customStyle="1" w:styleId="Nothing">
    <w:name w:val="Nothing"/>
    <w:link w:val="NothingChar"/>
    <w:qFormat/>
    <w:rsid w:val="002A2237"/>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2A2237"/>
    <w:rPr>
      <w:rFonts w:eastAsia="Times New Roman"/>
      <w:u w:val="single"/>
    </w:rPr>
  </w:style>
  <w:style w:type="character" w:customStyle="1" w:styleId="Style4Char">
    <w:name w:val="Style4 Char"/>
    <w:link w:val="Style4"/>
    <w:rsid w:val="002A2237"/>
    <w:rPr>
      <w:rFonts w:ascii="Calibri" w:eastAsia="Times New Roman" w:hAnsi="Calibri"/>
      <w:u w:val="single"/>
    </w:rPr>
  </w:style>
  <w:style w:type="character" w:customStyle="1" w:styleId="cardChar">
    <w:name w:val="card Char"/>
    <w:aliases w:val="Bold Cite Char Char,Speed Cite Char"/>
    <w:basedOn w:val="DefaultParagraphFont"/>
    <w:rsid w:val="002A2237"/>
    <w:rPr>
      <w:rFonts w:ascii="Calibri" w:hAnsi="Calibri" w:cs="Calibri"/>
      <w:u w:val="single"/>
    </w:rPr>
  </w:style>
  <w:style w:type="character" w:customStyle="1" w:styleId="term">
    <w:name w:val="term"/>
    <w:basedOn w:val="DefaultParagraphFont"/>
    <w:rsid w:val="002A2237"/>
  </w:style>
  <w:style w:type="character" w:customStyle="1" w:styleId="Style1Char">
    <w:name w:val="Style1 Char"/>
    <w:rsid w:val="002A2237"/>
    <w:rPr>
      <w:rFonts w:ascii="Times New Roman" w:eastAsia="SimSun" w:hAnsi="Times New Roman" w:cs="Times New Roman"/>
      <w:sz w:val="20"/>
      <w:szCs w:val="24"/>
      <w:u w:val="single"/>
      <w:lang w:eastAsia="zh-CN"/>
    </w:rPr>
  </w:style>
  <w:style w:type="character" w:customStyle="1" w:styleId="Styleunderline11pt">
    <w:name w:val="Style underline + 11 pt"/>
    <w:rsid w:val="002A2237"/>
    <w:rPr>
      <w:rFonts w:ascii="Times New Roman" w:hAnsi="Times New Roman"/>
      <w:sz w:val="20"/>
      <w:u w:val="single"/>
    </w:rPr>
  </w:style>
  <w:style w:type="paragraph" w:customStyle="1" w:styleId="Stylecard11pt">
    <w:name w:val="Style card + 11 pt"/>
    <w:basedOn w:val="Normal"/>
    <w:link w:val="Stylecard11ptChar"/>
    <w:qFormat/>
    <w:rsid w:val="002A2237"/>
    <w:pPr>
      <w:ind w:left="288" w:right="288"/>
    </w:pPr>
    <w:rPr>
      <w:rFonts w:eastAsia="SimSun"/>
      <w:lang w:eastAsia="zh-CN"/>
    </w:rPr>
  </w:style>
  <w:style w:type="character" w:customStyle="1" w:styleId="Stylecard11ptChar">
    <w:name w:val="Style card + 11 pt Char"/>
    <w:link w:val="Stylecard11pt"/>
    <w:rsid w:val="002A2237"/>
    <w:rPr>
      <w:rFonts w:ascii="Calibri" w:eastAsia="SimSun" w:hAnsi="Calibri"/>
      <w:lang w:eastAsia="zh-CN"/>
    </w:rPr>
  </w:style>
  <w:style w:type="paragraph" w:customStyle="1" w:styleId="Minimize">
    <w:name w:val="Minimize"/>
    <w:basedOn w:val="Normal"/>
    <w:next w:val="Normal"/>
    <w:link w:val="MinimizeChar"/>
    <w:qFormat/>
    <w:rsid w:val="002A2237"/>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2A2237"/>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2A2237"/>
    <w:pPr>
      <w:spacing w:after="0" w:line="240" w:lineRule="auto"/>
    </w:pPr>
    <w:rPr>
      <w:rFonts w:ascii="Arial" w:hAnsi="Arial" w:cs="Arial"/>
      <w:u w:val="single"/>
    </w:rPr>
  </w:style>
  <w:style w:type="paragraph" w:customStyle="1" w:styleId="cardtext">
    <w:name w:val="card text"/>
    <w:basedOn w:val="Normal"/>
    <w:link w:val="cardtextChar"/>
    <w:qFormat/>
    <w:rsid w:val="002A2237"/>
    <w:pPr>
      <w:ind w:left="288" w:right="288"/>
    </w:pPr>
  </w:style>
  <w:style w:type="character" w:customStyle="1" w:styleId="cardtextChar">
    <w:name w:val="card text Char"/>
    <w:basedOn w:val="DefaultParagraphFont"/>
    <w:link w:val="cardtext"/>
    <w:rsid w:val="002A2237"/>
    <w:rPr>
      <w:rFonts w:ascii="Calibri" w:hAnsi="Calibri"/>
    </w:rPr>
  </w:style>
  <w:style w:type="character" w:customStyle="1" w:styleId="byline">
    <w:name w:val="byline"/>
    <w:basedOn w:val="DefaultParagraphFont"/>
    <w:rsid w:val="002A2237"/>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2A2237"/>
    <w:rPr>
      <w:rFonts w:ascii="Arial" w:hAnsi="Arial"/>
      <w:b/>
      <w:sz w:val="24"/>
      <w:szCs w:val="22"/>
      <w:u w:val="single"/>
    </w:rPr>
  </w:style>
  <w:style w:type="paragraph" w:customStyle="1" w:styleId="StyleStyle411pt">
    <w:name w:val="Style Style4 + 11 pt"/>
    <w:basedOn w:val="Normal"/>
    <w:link w:val="StyleStyle411ptChar"/>
    <w:qFormat/>
    <w:rsid w:val="002A2237"/>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2A2237"/>
    <w:rPr>
      <w:rFonts w:ascii="Calibri" w:eastAsia="Times New Roman" w:hAnsi="Calibri"/>
      <w:u w:val="single"/>
    </w:rPr>
  </w:style>
  <w:style w:type="character" w:customStyle="1" w:styleId="Style11ptUnderline">
    <w:name w:val="Style 11 pt Underline"/>
    <w:rsid w:val="002A2237"/>
    <w:rPr>
      <w:sz w:val="20"/>
      <w:u w:val="single"/>
    </w:rPr>
  </w:style>
  <w:style w:type="character" w:customStyle="1" w:styleId="Style11ptBoldUnderline">
    <w:name w:val="Style 11 pt Bold Underline"/>
    <w:rsid w:val="002A2237"/>
    <w:rPr>
      <w:b/>
      <w:bCs/>
      <w:sz w:val="20"/>
      <w:u w:val="single"/>
    </w:rPr>
  </w:style>
  <w:style w:type="character" w:customStyle="1" w:styleId="Style11pt">
    <w:name w:val="Style 11 pt"/>
    <w:rsid w:val="002A2237"/>
    <w:rPr>
      <w:sz w:val="20"/>
    </w:rPr>
  </w:style>
  <w:style w:type="paragraph" w:customStyle="1" w:styleId="StyleStyle411ptBold">
    <w:name w:val="Style Style4 + 11 pt Bold"/>
    <w:basedOn w:val="Normal"/>
    <w:link w:val="StyleStyle411ptBoldChar"/>
    <w:qFormat/>
    <w:rsid w:val="002A2237"/>
    <w:rPr>
      <w:rFonts w:eastAsia="Times New Roman"/>
      <w:b/>
      <w:bCs/>
      <w:u w:val="single"/>
    </w:rPr>
  </w:style>
  <w:style w:type="character" w:customStyle="1" w:styleId="StyleStyle411ptBoldChar">
    <w:name w:val="Style Style4 + 11 pt Bold Char"/>
    <w:basedOn w:val="DefaultParagraphFont"/>
    <w:link w:val="StyleStyle411ptBold"/>
    <w:rsid w:val="002A2237"/>
    <w:rPr>
      <w:rFonts w:ascii="Calibri" w:eastAsia="Times New Roman" w:hAnsi="Calibri"/>
      <w:b/>
      <w:bCs/>
      <w:u w:val="single"/>
    </w:rPr>
  </w:style>
  <w:style w:type="paragraph" w:customStyle="1" w:styleId="BlockTitle">
    <w:name w:val="Block Title"/>
    <w:basedOn w:val="Normal"/>
    <w:next w:val="Normal"/>
    <w:qFormat/>
    <w:rsid w:val="002A2237"/>
    <w:pPr>
      <w:spacing w:after="120"/>
      <w:jc w:val="center"/>
      <w:outlineLvl w:val="0"/>
    </w:pPr>
    <w:rPr>
      <w:rFonts w:eastAsia="Times New Roman"/>
      <w:b/>
      <w:sz w:val="32"/>
      <w:szCs w:val="20"/>
      <w:u w:val="single"/>
    </w:rPr>
  </w:style>
  <w:style w:type="character" w:customStyle="1" w:styleId="Emphasis2">
    <w:name w:val="Emphasis2"/>
    <w:basedOn w:val="DefaultParagraphFont"/>
    <w:rsid w:val="002A2237"/>
    <w:rPr>
      <w:rFonts w:ascii="Franklin Gothic Heavy" w:hAnsi="Franklin Gothic Heavy"/>
      <w:iCs/>
      <w:u w:val="single"/>
    </w:rPr>
  </w:style>
  <w:style w:type="paragraph" w:customStyle="1" w:styleId="Cards">
    <w:name w:val="Cards"/>
    <w:basedOn w:val="Normal"/>
    <w:link w:val="CardsChar1"/>
    <w:qFormat/>
    <w:rsid w:val="002A2237"/>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2A2237"/>
    <w:rPr>
      <w:rFonts w:ascii="Times New Roman" w:eastAsia="Times New Roman" w:hAnsi="Times New Roman" w:cs="Times New Roman"/>
      <w:sz w:val="20"/>
      <w:szCs w:val="24"/>
    </w:rPr>
  </w:style>
  <w:style w:type="character" w:customStyle="1" w:styleId="pmterms1">
    <w:name w:val="pmterms1"/>
    <w:basedOn w:val="DefaultParagraphFont"/>
    <w:rsid w:val="002A2237"/>
  </w:style>
  <w:style w:type="character" w:customStyle="1" w:styleId="hilite1">
    <w:name w:val="hilite1"/>
    <w:basedOn w:val="DefaultParagraphFont"/>
    <w:rsid w:val="002A2237"/>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2A223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2A2237"/>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2A2237"/>
    <w:rPr>
      <w:rFonts w:eastAsia="Times New Roman"/>
      <w:b/>
      <w:szCs w:val="20"/>
    </w:rPr>
  </w:style>
  <w:style w:type="character" w:customStyle="1" w:styleId="NormaltagChar">
    <w:name w:val="Normal tag Char"/>
    <w:basedOn w:val="DefaultParagraphFont"/>
    <w:link w:val="Normaltag"/>
    <w:uiPriority w:val="99"/>
    <w:locked/>
    <w:rsid w:val="002A2237"/>
    <w:rPr>
      <w:rFonts w:ascii="Calibri" w:eastAsia="Times New Roman" w:hAnsi="Calibri"/>
      <w:b/>
      <w:szCs w:val="20"/>
    </w:rPr>
  </w:style>
  <w:style w:type="character" w:customStyle="1" w:styleId="DebateUnderline">
    <w:name w:val="Debate Underline"/>
    <w:qFormat/>
    <w:rsid w:val="002A2237"/>
    <w:rPr>
      <w:rFonts w:ascii="Times New Roman" w:hAnsi="Times New Roman"/>
      <w:sz w:val="20"/>
      <w:szCs w:val="24"/>
      <w:u w:val="thick"/>
    </w:rPr>
  </w:style>
  <w:style w:type="character" w:customStyle="1" w:styleId="blue">
    <w:name w:val="blue"/>
    <w:basedOn w:val="DefaultParagraphFont"/>
    <w:rsid w:val="002A2237"/>
    <w:rPr>
      <w:rFonts w:cs="Times New Roman"/>
    </w:rPr>
  </w:style>
  <w:style w:type="paragraph" w:customStyle="1" w:styleId="cites">
    <w:name w:val="cites"/>
    <w:link w:val="Heading1Char3"/>
    <w:autoRedefine/>
    <w:qFormat/>
    <w:rsid w:val="002A2237"/>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2A2237"/>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2A2237"/>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2A2237"/>
    <w:rPr>
      <w:rFonts w:ascii="Times New Roman" w:eastAsia="Malgun Gothic" w:hAnsi="Times New Roman" w:cs="Times New Roman"/>
      <w:sz w:val="12"/>
      <w:szCs w:val="24"/>
    </w:rPr>
  </w:style>
  <w:style w:type="character" w:customStyle="1" w:styleId="CitesChar2">
    <w:name w:val="Cites Char2"/>
    <w:link w:val="Cites0"/>
    <w:rsid w:val="002A2237"/>
    <w:rPr>
      <w:rFonts w:eastAsia="Times New Roman" w:cs="Times New Roman"/>
      <w:b/>
      <w:bCs/>
      <w:sz w:val="20"/>
      <w:szCs w:val="20"/>
    </w:rPr>
  </w:style>
  <w:style w:type="paragraph" w:customStyle="1" w:styleId="BlockTitle2">
    <w:name w:val="Block Title2"/>
    <w:basedOn w:val="Normal"/>
    <w:next w:val="Normal"/>
    <w:qFormat/>
    <w:rsid w:val="002A2237"/>
    <w:pPr>
      <w:spacing w:after="240"/>
      <w:jc w:val="center"/>
    </w:pPr>
    <w:rPr>
      <w:rFonts w:eastAsia="Times New Roman"/>
      <w:b/>
      <w:sz w:val="32"/>
      <w:u w:val="single"/>
      <w:lang w:bidi="en-US"/>
    </w:rPr>
  </w:style>
  <w:style w:type="paragraph" w:styleId="TOC1">
    <w:name w:val="toc 1"/>
    <w:basedOn w:val="Normal"/>
    <w:next w:val="Normal"/>
    <w:autoRedefine/>
    <w:uiPriority w:val="39"/>
    <w:rsid w:val="002A2237"/>
    <w:pPr>
      <w:spacing w:before="120" w:after="120"/>
    </w:pPr>
    <w:rPr>
      <w:rFonts w:eastAsia="Times New Roman"/>
      <w:b/>
      <w:u w:val="single"/>
      <w:lang w:bidi="en-US"/>
    </w:rPr>
  </w:style>
  <w:style w:type="paragraph" w:styleId="TOC9">
    <w:name w:val="toc 9"/>
    <w:basedOn w:val="Normal"/>
    <w:next w:val="Normal"/>
    <w:autoRedefine/>
    <w:rsid w:val="002A2237"/>
    <w:pPr>
      <w:ind w:left="1600"/>
    </w:pPr>
    <w:rPr>
      <w:rFonts w:eastAsia="Times New Roman"/>
      <w:sz w:val="20"/>
      <w:lang w:bidi="en-US"/>
    </w:rPr>
  </w:style>
  <w:style w:type="paragraph" w:customStyle="1" w:styleId="TxBrp1">
    <w:name w:val="TxBr_p1"/>
    <w:basedOn w:val="Normal"/>
    <w:qFormat/>
    <w:rsid w:val="002A2237"/>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2A2237"/>
    <w:pPr>
      <w:spacing w:before="100" w:beforeAutospacing="1" w:after="100" w:afterAutospacing="1"/>
    </w:pPr>
    <w:rPr>
      <w:rFonts w:eastAsia="Times New Roman"/>
      <w:lang w:bidi="en-US"/>
    </w:rPr>
  </w:style>
  <w:style w:type="paragraph" w:customStyle="1" w:styleId="fullstory">
    <w:name w:val="fullstory"/>
    <w:basedOn w:val="Normal"/>
    <w:qFormat/>
    <w:rsid w:val="002A2237"/>
    <w:pPr>
      <w:spacing w:before="100" w:beforeAutospacing="1" w:after="100" w:afterAutospacing="1"/>
    </w:pPr>
    <w:rPr>
      <w:rFonts w:eastAsia="Times New Roman"/>
      <w:lang w:bidi="en-US"/>
    </w:rPr>
  </w:style>
  <w:style w:type="character" w:customStyle="1" w:styleId="standardcontent">
    <w:name w:val="standardcontent"/>
    <w:basedOn w:val="DefaultParagraphFont"/>
    <w:rsid w:val="002A2237"/>
  </w:style>
  <w:style w:type="paragraph" w:customStyle="1" w:styleId="hat">
    <w:name w:val="hat"/>
    <w:basedOn w:val="Normal"/>
    <w:next w:val="Normal"/>
    <w:link w:val="hatChar"/>
    <w:qFormat/>
    <w:rsid w:val="002A2237"/>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2A2237"/>
  </w:style>
  <w:style w:type="paragraph" w:customStyle="1" w:styleId="HotRouteChar">
    <w:name w:val="Hot Route! Char"/>
    <w:basedOn w:val="Normal"/>
    <w:qFormat/>
    <w:rsid w:val="002A2237"/>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2A2237"/>
    <w:rPr>
      <w:rFonts w:cs="Times New Roman"/>
      <w:b/>
      <w:bCs/>
    </w:rPr>
  </w:style>
  <w:style w:type="paragraph" w:customStyle="1" w:styleId="Default">
    <w:name w:val="Default"/>
    <w:qFormat/>
    <w:rsid w:val="002A22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2A2237"/>
    <w:rPr>
      <w:rFonts w:ascii="Cambria" w:hAnsi="Cambria" w:cs="Times New Roman"/>
      <w:b/>
      <w:bCs/>
      <w:sz w:val="26"/>
      <w:szCs w:val="26"/>
    </w:rPr>
  </w:style>
  <w:style w:type="character" w:customStyle="1" w:styleId="UnderliningChar">
    <w:name w:val="Underlining Char"/>
    <w:basedOn w:val="DefaultParagraphFont"/>
    <w:link w:val="Underlining"/>
    <w:rsid w:val="002A2237"/>
    <w:rPr>
      <w:rFonts w:ascii="Arial Narrow" w:hAnsi="Arial Narrow" w:cs="Times New Roman"/>
      <w:u w:val="single"/>
    </w:rPr>
  </w:style>
  <w:style w:type="character" w:customStyle="1" w:styleId="CardCharChar1">
    <w:name w:val="Card Char Char1"/>
    <w:basedOn w:val="DefaultParagraphFont"/>
    <w:rsid w:val="002A2237"/>
    <w:rPr>
      <w:rFonts w:cs="Times New Roman"/>
      <w:b/>
      <w:bCs/>
      <w:sz w:val="28"/>
      <w:szCs w:val="28"/>
    </w:rPr>
  </w:style>
  <w:style w:type="paragraph" w:customStyle="1" w:styleId="Cites0">
    <w:name w:val="Cites"/>
    <w:basedOn w:val="Normal"/>
    <w:link w:val="CitesChar2"/>
    <w:qFormat/>
    <w:rsid w:val="002A2237"/>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2A2237"/>
    <w:rPr>
      <w:rFonts w:ascii="Times New Roman" w:eastAsia="Calibri" w:hAnsi="Times New Roman" w:cs="Times New Roman"/>
      <w:sz w:val="24"/>
      <w:szCs w:val="24"/>
    </w:rPr>
  </w:style>
  <w:style w:type="character" w:customStyle="1" w:styleId="apple-converted-space">
    <w:name w:val="apple-converted-space"/>
    <w:basedOn w:val="DefaultParagraphFont"/>
    <w:rsid w:val="002A2237"/>
  </w:style>
  <w:style w:type="character" w:customStyle="1" w:styleId="hit">
    <w:name w:val="hit"/>
    <w:basedOn w:val="DefaultParagraphFont"/>
    <w:rsid w:val="002A2237"/>
    <w:rPr>
      <w:rFonts w:cs="Times New Roman"/>
    </w:rPr>
  </w:style>
  <w:style w:type="paragraph" w:customStyle="1" w:styleId="SmallFont">
    <w:name w:val="Small Font"/>
    <w:basedOn w:val="Normal"/>
    <w:link w:val="SmallFontChar"/>
    <w:qFormat/>
    <w:rsid w:val="002A2237"/>
    <w:pPr>
      <w:spacing w:after="200"/>
      <w:jc w:val="both"/>
    </w:pPr>
    <w:rPr>
      <w:rFonts w:eastAsia="Calibri"/>
      <w:szCs w:val="18"/>
    </w:rPr>
  </w:style>
  <w:style w:type="character" w:customStyle="1" w:styleId="SmallFontChar">
    <w:name w:val="Small Font Char"/>
    <w:basedOn w:val="DefaultParagraphFont"/>
    <w:link w:val="SmallFont"/>
    <w:locked/>
    <w:rsid w:val="002A2237"/>
    <w:rPr>
      <w:rFonts w:ascii="Calibri" w:eastAsia="Calibri" w:hAnsi="Calibri"/>
      <w:szCs w:val="18"/>
    </w:rPr>
  </w:style>
  <w:style w:type="character" w:customStyle="1" w:styleId="CircleChar1">
    <w:name w:val="Circle Char1"/>
    <w:basedOn w:val="DefaultParagraphFont"/>
    <w:rsid w:val="002A2237"/>
    <w:rPr>
      <w:rFonts w:cs="Times New Roman"/>
      <w:b/>
      <w:i/>
      <w:sz w:val="18"/>
      <w:szCs w:val="18"/>
      <w:u w:val="single"/>
      <w:lang w:val="en-US" w:eastAsia="en-US" w:bidi="ar-SA"/>
    </w:rPr>
  </w:style>
  <w:style w:type="paragraph" w:styleId="BodyText">
    <w:name w:val="Body Text"/>
    <w:basedOn w:val="Normal"/>
    <w:link w:val="BodyTextChar"/>
    <w:uiPriority w:val="99"/>
    <w:unhideWhenUsed/>
    <w:rsid w:val="002A2237"/>
    <w:pPr>
      <w:spacing w:after="120"/>
    </w:pPr>
  </w:style>
  <w:style w:type="character" w:customStyle="1" w:styleId="BodyTextChar">
    <w:name w:val="Body Text Char"/>
    <w:basedOn w:val="DefaultParagraphFont"/>
    <w:link w:val="BodyText"/>
    <w:uiPriority w:val="99"/>
    <w:rsid w:val="002A2237"/>
    <w:rPr>
      <w:rFonts w:ascii="Calibri" w:hAnsi="Calibri"/>
    </w:rPr>
  </w:style>
  <w:style w:type="character" w:customStyle="1" w:styleId="verdana">
    <w:name w:val="verdana"/>
    <w:basedOn w:val="DefaultParagraphFont"/>
    <w:rsid w:val="002A2237"/>
  </w:style>
  <w:style w:type="character" w:customStyle="1" w:styleId="CardsChar1">
    <w:name w:val="Cards Char1"/>
    <w:link w:val="Cards"/>
    <w:rsid w:val="002A2237"/>
    <w:rPr>
      <w:rFonts w:ascii="Calibri" w:eastAsia="Times New Roman" w:hAnsi="Calibri" w:cs="Times New Roman"/>
      <w:sz w:val="20"/>
      <w:szCs w:val="20"/>
    </w:rPr>
  </w:style>
  <w:style w:type="paragraph" w:customStyle="1" w:styleId="BlockHeadings">
    <w:name w:val="Block Headings"/>
    <w:basedOn w:val="Normal"/>
    <w:link w:val="BlockHeadingsChar"/>
    <w:qFormat/>
    <w:rsid w:val="002A2237"/>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2A2237"/>
    <w:rPr>
      <w:rFonts w:ascii="Calibri" w:eastAsia="Times New Roman" w:hAnsi="Calibri" w:cs="Times New Roman"/>
      <w:b/>
      <w:sz w:val="20"/>
      <w:szCs w:val="20"/>
    </w:rPr>
  </w:style>
  <w:style w:type="paragraph" w:customStyle="1" w:styleId="loose">
    <w:name w:val="loose"/>
    <w:basedOn w:val="Normal"/>
    <w:qFormat/>
    <w:rsid w:val="002A2237"/>
    <w:pPr>
      <w:spacing w:before="210"/>
    </w:pPr>
    <w:rPr>
      <w:rFonts w:eastAsia="Times New Roman"/>
      <w:lang w:eastAsia="zh-CN" w:bidi="he-IL"/>
    </w:rPr>
  </w:style>
  <w:style w:type="character" w:customStyle="1" w:styleId="hit1">
    <w:name w:val="hit1"/>
    <w:basedOn w:val="DefaultParagraphFont"/>
    <w:rsid w:val="002A2237"/>
    <w:rPr>
      <w:b/>
      <w:bCs/>
      <w:color w:val="CC0033"/>
    </w:rPr>
  </w:style>
  <w:style w:type="character" w:customStyle="1" w:styleId="upper">
    <w:name w:val="upper"/>
    <w:basedOn w:val="DefaultParagraphFont"/>
    <w:rsid w:val="002A2237"/>
  </w:style>
  <w:style w:type="character" w:customStyle="1" w:styleId="Author">
    <w:name w:val="Author"/>
    <w:aliases w:val="Style Date"/>
    <w:basedOn w:val="DefaultParagraphFont"/>
    <w:qFormat/>
    <w:rsid w:val="002A2237"/>
    <w:rPr>
      <w:b/>
      <w:sz w:val="24"/>
    </w:rPr>
  </w:style>
  <w:style w:type="character" w:customStyle="1" w:styleId="SmallFont7pt">
    <w:name w:val="Small Font (7 pt)"/>
    <w:basedOn w:val="DefaultParagraphFont"/>
    <w:rsid w:val="002A2237"/>
    <w:rPr>
      <w:sz w:val="14"/>
    </w:rPr>
  </w:style>
  <w:style w:type="paragraph" w:customStyle="1" w:styleId="UnderlinedText">
    <w:name w:val="Underlined Text"/>
    <w:basedOn w:val="Normal"/>
    <w:qFormat/>
    <w:rsid w:val="002A2237"/>
    <w:rPr>
      <w:rFonts w:eastAsia="Times New Roman"/>
      <w:b/>
      <w:szCs w:val="20"/>
    </w:rPr>
  </w:style>
  <w:style w:type="character" w:customStyle="1" w:styleId="SmallText-New">
    <w:name w:val="Small Text - New"/>
    <w:basedOn w:val="DefaultParagraphFont"/>
    <w:rsid w:val="002A2237"/>
    <w:rPr>
      <w:rFonts w:ascii="Arial Narrow" w:hAnsi="Arial Narrow"/>
      <w:sz w:val="14"/>
    </w:rPr>
  </w:style>
  <w:style w:type="paragraph" w:customStyle="1" w:styleId="Smalltext">
    <w:name w:val="Small text"/>
    <w:aliases w:val="Quote1,Quote11"/>
    <w:basedOn w:val="Normal"/>
    <w:link w:val="SmalltextChar"/>
    <w:qFormat/>
    <w:rsid w:val="002A2237"/>
    <w:rPr>
      <w:rFonts w:ascii="Arial Narrow" w:eastAsia="Times New Roman" w:hAnsi="Arial Narrow"/>
    </w:rPr>
  </w:style>
  <w:style w:type="character" w:customStyle="1" w:styleId="Underlined-New">
    <w:name w:val="Underlined - New"/>
    <w:basedOn w:val="DefaultParagraphFont"/>
    <w:rsid w:val="002A2237"/>
    <w:rPr>
      <w:rFonts w:ascii="Arial Narrow" w:hAnsi="Arial Narrow"/>
      <w:sz w:val="16"/>
      <w:u w:val="single"/>
    </w:rPr>
  </w:style>
  <w:style w:type="paragraph" w:styleId="TOC2">
    <w:name w:val="toc 2"/>
    <w:basedOn w:val="Normal"/>
    <w:next w:val="Normal"/>
    <w:autoRedefine/>
    <w:uiPriority w:val="39"/>
    <w:rsid w:val="002A2237"/>
    <w:pPr>
      <w:ind w:left="200"/>
    </w:pPr>
    <w:rPr>
      <w:rFonts w:eastAsia="Times New Roman"/>
      <w:sz w:val="20"/>
      <w:lang w:bidi="en-US"/>
    </w:rPr>
  </w:style>
  <w:style w:type="paragraph" w:styleId="Caption">
    <w:name w:val="caption"/>
    <w:basedOn w:val="Normal"/>
    <w:next w:val="Normal"/>
    <w:qFormat/>
    <w:rsid w:val="002A2237"/>
    <w:rPr>
      <w:rFonts w:eastAsia="Times New Roman"/>
      <w:b/>
      <w:bCs/>
      <w:sz w:val="18"/>
      <w:szCs w:val="18"/>
      <w:lang w:bidi="en-US"/>
    </w:rPr>
  </w:style>
  <w:style w:type="paragraph" w:styleId="TOCHeading">
    <w:name w:val="TOC Heading"/>
    <w:basedOn w:val="Heading1"/>
    <w:next w:val="Normal"/>
    <w:uiPriority w:val="39"/>
    <w:qFormat/>
    <w:rsid w:val="002A2237"/>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2A2237"/>
    <w:rPr>
      <w:rFonts w:ascii="Arial Narrow" w:hAnsi="Arial Narrow"/>
      <w:dstrike w:val="0"/>
      <w:sz w:val="20"/>
      <w:bdr w:val="single" w:sz="2" w:space="0" w:color="auto"/>
      <w:vertAlign w:val="baseline"/>
    </w:rPr>
  </w:style>
  <w:style w:type="character" w:customStyle="1" w:styleId="style65">
    <w:name w:val="style65"/>
    <w:basedOn w:val="DefaultParagraphFont"/>
    <w:rsid w:val="002A2237"/>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2A2237"/>
    <w:rPr>
      <w:rFonts w:cs="Arial"/>
      <w:bCs/>
      <w:szCs w:val="26"/>
      <w:u w:val="single"/>
      <w:lang w:val="en-US" w:eastAsia="en-US" w:bidi="ar-SA"/>
    </w:rPr>
  </w:style>
  <w:style w:type="character" w:customStyle="1" w:styleId="qlabel">
    <w:name w:val="q_label"/>
    <w:basedOn w:val="DefaultParagraphFont"/>
    <w:rsid w:val="002A2237"/>
  </w:style>
  <w:style w:type="character" w:customStyle="1" w:styleId="alabel">
    <w:name w:val="a_label"/>
    <w:basedOn w:val="DefaultParagraphFont"/>
    <w:rsid w:val="002A2237"/>
  </w:style>
  <w:style w:type="character" w:customStyle="1" w:styleId="Style1Char1">
    <w:name w:val="Style1 Char1"/>
    <w:basedOn w:val="DefaultParagraphFont"/>
    <w:rsid w:val="002A2237"/>
    <w:rPr>
      <w:rFonts w:eastAsia="SimSun"/>
      <w:sz w:val="20"/>
      <w:szCs w:val="24"/>
      <w:u w:val="single"/>
      <w:lang w:val="en-US" w:eastAsia="zh-CN" w:bidi="ar-SA"/>
    </w:rPr>
  </w:style>
  <w:style w:type="character" w:customStyle="1" w:styleId="UnderlineCharChar">
    <w:name w:val="Underline Char Char"/>
    <w:basedOn w:val="DefaultParagraphFont"/>
    <w:rsid w:val="002A2237"/>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2A2237"/>
    <w:rPr>
      <w:rFonts w:eastAsia="MS Mincho"/>
      <w:b/>
      <w:u w:val="single"/>
      <w:lang w:val="en-US" w:eastAsia="en-US" w:bidi="ar-SA"/>
    </w:rPr>
  </w:style>
  <w:style w:type="character" w:customStyle="1" w:styleId="CardTextChar0">
    <w:name w:val="Card Text Char"/>
    <w:basedOn w:val="DefaultParagraphFont"/>
    <w:rsid w:val="002A2237"/>
    <w:rPr>
      <w:rFonts w:ascii="Times New Roman" w:eastAsia="Times New Roman" w:hAnsi="Times New Roman" w:cs="Times New Roman"/>
      <w:szCs w:val="24"/>
    </w:rPr>
  </w:style>
  <w:style w:type="character" w:customStyle="1" w:styleId="reduce2">
    <w:name w:val="reduce2"/>
    <w:basedOn w:val="DefaultParagraphFont"/>
    <w:rsid w:val="002A2237"/>
    <w:rPr>
      <w:rFonts w:ascii="Arial" w:hAnsi="Arial" w:cs="Arial"/>
      <w:color w:val="000000"/>
      <w:sz w:val="10"/>
      <w:szCs w:val="22"/>
    </w:rPr>
  </w:style>
  <w:style w:type="paragraph" w:customStyle="1" w:styleId="BoldUnderline">
    <w:name w:val="BoldUnderline"/>
    <w:link w:val="BoldUnderlineChar"/>
    <w:uiPriority w:val="99"/>
    <w:qFormat/>
    <w:rsid w:val="002A2237"/>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2A2237"/>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2A2237"/>
    <w:rPr>
      <w:rFonts w:cs="Arial"/>
      <w:bCs/>
      <w:szCs w:val="26"/>
      <w:u w:val="single"/>
      <w:lang w:val="en-US" w:eastAsia="en-US" w:bidi="ar-SA"/>
    </w:rPr>
  </w:style>
  <w:style w:type="paragraph" w:customStyle="1" w:styleId="evidencetextChar">
    <w:name w:val="evidence text Char"/>
    <w:basedOn w:val="Normal"/>
    <w:qFormat/>
    <w:rsid w:val="002A2237"/>
    <w:pPr>
      <w:ind w:left="1728" w:right="1008"/>
    </w:pPr>
    <w:rPr>
      <w:rFonts w:eastAsia="Times New Roman"/>
      <w:color w:val="000000"/>
      <w:sz w:val="18"/>
    </w:rPr>
  </w:style>
  <w:style w:type="character" w:customStyle="1" w:styleId="underline2">
    <w:name w:val="underline2"/>
    <w:basedOn w:val="DefaultParagraphFont"/>
    <w:rsid w:val="002A2237"/>
    <w:rPr>
      <w:u w:val="single"/>
    </w:rPr>
  </w:style>
  <w:style w:type="character" w:customStyle="1" w:styleId="Style11ptUnderlineBorderSinglesolidlineAuto05pt">
    <w:name w:val="Style 11 pt Underline Border: : (Single solid line Auto  0.5 pt..."/>
    <w:rsid w:val="002A2237"/>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A2237"/>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A2237"/>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2A2237"/>
    <w:rPr>
      <w:u w:val="single"/>
    </w:rPr>
  </w:style>
  <w:style w:type="paragraph" w:customStyle="1" w:styleId="UnderlineChar4">
    <w:name w:val="Underline Char4"/>
    <w:basedOn w:val="Normal"/>
    <w:link w:val="UnderlineChar4Char"/>
    <w:qFormat/>
    <w:rsid w:val="002A2237"/>
    <w:rPr>
      <w:rFonts w:asciiTheme="minorHAnsi" w:hAnsiTheme="minorHAnsi"/>
      <w:u w:val="single"/>
    </w:rPr>
  </w:style>
  <w:style w:type="character" w:customStyle="1" w:styleId="BoldandUnderlineChar3Char2">
    <w:name w:val="Bold and Underline Char3 Char2"/>
    <w:basedOn w:val="DefaultParagraphFont"/>
    <w:link w:val="BoldandUnderlineChar3"/>
    <w:rsid w:val="002A2237"/>
    <w:rPr>
      <w:b/>
      <w:u w:val="single"/>
    </w:rPr>
  </w:style>
  <w:style w:type="paragraph" w:customStyle="1" w:styleId="BoldandUnderlineChar3">
    <w:name w:val="Bold and Underline Char3"/>
    <w:basedOn w:val="Normal"/>
    <w:link w:val="BoldandUnderlineChar3Char2"/>
    <w:qFormat/>
    <w:rsid w:val="002A2237"/>
    <w:rPr>
      <w:rFonts w:asciiTheme="minorHAnsi" w:hAnsiTheme="minorHAnsi"/>
      <w:b/>
      <w:u w:val="single"/>
    </w:rPr>
  </w:style>
  <w:style w:type="paragraph" w:customStyle="1" w:styleId="StyleUnderlineChar11pt">
    <w:name w:val="Style Underline Char + 11 pt"/>
    <w:basedOn w:val="Normal"/>
    <w:link w:val="StyleUnderlineChar11ptChar"/>
    <w:qFormat/>
    <w:rsid w:val="002A2237"/>
    <w:rPr>
      <w:rFonts w:eastAsia="Times New Roman"/>
      <w:u w:val="single"/>
    </w:rPr>
  </w:style>
  <w:style w:type="character" w:customStyle="1" w:styleId="StyleUnderlineChar11ptChar">
    <w:name w:val="Style Underline Char + 11 pt Char"/>
    <w:basedOn w:val="DefaultParagraphFont"/>
    <w:link w:val="StyleUnderlineChar11pt"/>
    <w:rsid w:val="002A2237"/>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2A2237"/>
    <w:rPr>
      <w:rFonts w:eastAsia="Times New Roman"/>
      <w:b/>
      <w:bCs/>
      <w:u w:val="single"/>
    </w:rPr>
  </w:style>
  <w:style w:type="character" w:customStyle="1" w:styleId="StyleUnderlineChar11ptBoldChar">
    <w:name w:val="Style Underline Char + 11 pt Bold Char"/>
    <w:basedOn w:val="DefaultParagraphFont"/>
    <w:link w:val="StyleUnderlineChar11ptBold"/>
    <w:rsid w:val="002A2237"/>
    <w:rPr>
      <w:rFonts w:ascii="Calibri" w:eastAsia="Times New Roman" w:hAnsi="Calibri"/>
      <w:b/>
      <w:bCs/>
      <w:u w:val="single"/>
    </w:rPr>
  </w:style>
  <w:style w:type="character" w:customStyle="1" w:styleId="inside-head">
    <w:name w:val="inside-head"/>
    <w:basedOn w:val="DefaultParagraphFont"/>
    <w:rsid w:val="002A2237"/>
  </w:style>
  <w:style w:type="paragraph" w:customStyle="1" w:styleId="Style3">
    <w:name w:val="Style3"/>
    <w:basedOn w:val="Normal"/>
    <w:link w:val="Style3Char"/>
    <w:qFormat/>
    <w:rsid w:val="002A2237"/>
    <w:rPr>
      <w:rFonts w:ascii="Arial Narrow" w:eastAsia="Times New Roman" w:hAnsi="Arial Narrow"/>
      <w:b/>
    </w:rPr>
  </w:style>
  <w:style w:type="character" w:customStyle="1" w:styleId="Style3Char">
    <w:name w:val="Style3 Char"/>
    <w:basedOn w:val="DefaultParagraphFont"/>
    <w:link w:val="Style3"/>
    <w:rsid w:val="002A2237"/>
    <w:rPr>
      <w:rFonts w:ascii="Arial Narrow" w:eastAsia="Times New Roman" w:hAnsi="Arial Narrow"/>
      <w:b/>
    </w:rPr>
  </w:style>
  <w:style w:type="character" w:customStyle="1" w:styleId="7TimesNewRoman">
    <w:name w:val="7 Times New Roman"/>
    <w:rsid w:val="002A2237"/>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2A2237"/>
  </w:style>
  <w:style w:type="character" w:customStyle="1" w:styleId="officialsbureau">
    <w:name w:val="official_s_bureau"/>
    <w:basedOn w:val="DefaultParagraphFont"/>
    <w:rsid w:val="002A2237"/>
  </w:style>
  <w:style w:type="paragraph" w:customStyle="1" w:styleId="Stylecard11ptUnderline">
    <w:name w:val="Style card + 11 pt Underline"/>
    <w:basedOn w:val="Normal"/>
    <w:link w:val="Stylecard11ptUnderlineChar"/>
    <w:qFormat/>
    <w:rsid w:val="002A2237"/>
    <w:pPr>
      <w:ind w:left="288" w:right="288"/>
    </w:pPr>
    <w:rPr>
      <w:rFonts w:eastAsia="SimSun"/>
      <w:u w:val="single"/>
      <w:lang w:eastAsia="zh-CN"/>
    </w:rPr>
  </w:style>
  <w:style w:type="character" w:customStyle="1" w:styleId="Stylecard11ptUnderlineChar">
    <w:name w:val="Style card + 11 pt Underline Char"/>
    <w:link w:val="Stylecard11ptUnderline"/>
    <w:rsid w:val="002A2237"/>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2A2237"/>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2A2237"/>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A2237"/>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A2237"/>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2A2237"/>
    <w:rPr>
      <w:rFonts w:ascii="Calibri" w:eastAsia="SimSun" w:hAnsi="Calibri" w:cs="Calibri"/>
      <w:u w:val="single"/>
      <w:lang w:eastAsia="zh-CN"/>
    </w:rPr>
  </w:style>
  <w:style w:type="paragraph" w:styleId="HTMLPreformatted">
    <w:name w:val="HTML Preformatted"/>
    <w:basedOn w:val="Normal"/>
    <w:link w:val="HTMLPreformattedChar"/>
    <w:rsid w:val="002A2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A2237"/>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2A2237"/>
    <w:rPr>
      <w:u w:val="single"/>
    </w:rPr>
  </w:style>
  <w:style w:type="character" w:customStyle="1" w:styleId="StyleUnderlining11ptChar">
    <w:name w:val="Style Underlining + 11 pt Char"/>
    <w:basedOn w:val="DefaultParagraphFont"/>
    <w:link w:val="StyleUnderlining11pt"/>
    <w:rsid w:val="002A2237"/>
    <w:rPr>
      <w:rFonts w:ascii="Calibri" w:hAnsi="Calibri"/>
      <w:u w:val="single"/>
    </w:rPr>
  </w:style>
  <w:style w:type="paragraph" w:customStyle="1" w:styleId="StyleCardText9pt">
    <w:name w:val="Style Card Text + 9 pt"/>
    <w:basedOn w:val="Normal"/>
    <w:link w:val="StyleCardText9ptChar"/>
    <w:qFormat/>
    <w:rsid w:val="002A2237"/>
    <w:pPr>
      <w:spacing w:after="200"/>
      <w:contextualSpacing/>
    </w:pPr>
    <w:rPr>
      <w:rFonts w:eastAsia="Calibri"/>
    </w:rPr>
  </w:style>
  <w:style w:type="character" w:customStyle="1" w:styleId="StyleCardText9ptChar">
    <w:name w:val="Style Card Text + 9 pt Char"/>
    <w:basedOn w:val="DefaultParagraphFont"/>
    <w:link w:val="StyleCardText9pt"/>
    <w:rsid w:val="002A2237"/>
    <w:rPr>
      <w:rFonts w:ascii="Calibri" w:eastAsia="Calibri" w:hAnsi="Calibri"/>
    </w:rPr>
  </w:style>
  <w:style w:type="paragraph" w:styleId="Quote">
    <w:name w:val="Quote"/>
    <w:basedOn w:val="Normal"/>
    <w:next w:val="Normal"/>
    <w:link w:val="QuoteChar"/>
    <w:uiPriority w:val="29"/>
    <w:qFormat/>
    <w:rsid w:val="002A2237"/>
    <w:pPr>
      <w:widowControl w:val="0"/>
    </w:pPr>
    <w:rPr>
      <w:rFonts w:eastAsia="Times New Roman"/>
      <w:iCs/>
      <w:color w:val="000000"/>
      <w:lang w:bidi="en-US"/>
    </w:rPr>
  </w:style>
  <w:style w:type="character" w:customStyle="1" w:styleId="QuoteChar">
    <w:name w:val="Quote Char"/>
    <w:basedOn w:val="DefaultParagraphFont"/>
    <w:link w:val="Quote"/>
    <w:uiPriority w:val="29"/>
    <w:rsid w:val="002A2237"/>
    <w:rPr>
      <w:rFonts w:ascii="Calibri" w:eastAsia="Times New Roman" w:hAnsi="Calibri"/>
      <w:iCs/>
      <w:color w:val="000000"/>
      <w:lang w:bidi="en-US"/>
    </w:rPr>
  </w:style>
  <w:style w:type="paragraph" w:customStyle="1" w:styleId="Underlining">
    <w:name w:val="Underlining"/>
    <w:basedOn w:val="Normal"/>
    <w:link w:val="UnderliningChar"/>
    <w:qFormat/>
    <w:rsid w:val="002A2237"/>
    <w:rPr>
      <w:rFonts w:ascii="Arial Narrow" w:hAnsi="Arial Narrow" w:cs="Times New Roman"/>
      <w:u w:val="single"/>
    </w:rPr>
  </w:style>
  <w:style w:type="character" w:customStyle="1" w:styleId="ital-inline">
    <w:name w:val="ital-inline"/>
    <w:basedOn w:val="DefaultParagraphFont"/>
    <w:rsid w:val="002A2237"/>
  </w:style>
  <w:style w:type="character" w:customStyle="1" w:styleId="underlineChar">
    <w:name w:val="underline Char"/>
    <w:basedOn w:val="DefaultParagraphFont"/>
    <w:rsid w:val="002A2237"/>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2A2237"/>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A2237"/>
    <w:rPr>
      <w:sz w:val="20"/>
      <w:u w:val="single"/>
    </w:rPr>
  </w:style>
  <w:style w:type="paragraph" w:styleId="BodyTextIndent2">
    <w:name w:val="Body Text Indent 2"/>
    <w:basedOn w:val="Normal"/>
    <w:link w:val="BodyTextIndent2Char"/>
    <w:unhideWhenUsed/>
    <w:rsid w:val="002A2237"/>
    <w:pPr>
      <w:spacing w:after="120" w:line="480" w:lineRule="auto"/>
      <w:ind w:left="360"/>
    </w:pPr>
  </w:style>
  <w:style w:type="character" w:customStyle="1" w:styleId="BodyTextIndent2Char">
    <w:name w:val="Body Text Indent 2 Char"/>
    <w:basedOn w:val="DefaultParagraphFont"/>
    <w:link w:val="BodyTextIndent2"/>
    <w:rsid w:val="002A2237"/>
    <w:rPr>
      <w:rFonts w:ascii="Calibri" w:hAnsi="Calibri"/>
    </w:rPr>
  </w:style>
  <w:style w:type="paragraph" w:styleId="BodyTextIndent3">
    <w:name w:val="Body Text Indent 3"/>
    <w:basedOn w:val="Normal"/>
    <w:link w:val="BodyTextIndent3Char"/>
    <w:uiPriority w:val="99"/>
    <w:semiHidden/>
    <w:unhideWhenUsed/>
    <w:rsid w:val="002A2237"/>
    <w:pPr>
      <w:spacing w:after="120"/>
      <w:ind w:left="360"/>
    </w:pPr>
    <w:rPr>
      <w:szCs w:val="16"/>
    </w:rPr>
  </w:style>
  <w:style w:type="character" w:customStyle="1" w:styleId="BodyTextIndent3Char">
    <w:name w:val="Body Text Indent 3 Char"/>
    <w:basedOn w:val="DefaultParagraphFont"/>
    <w:link w:val="BodyTextIndent3"/>
    <w:uiPriority w:val="99"/>
    <w:semiHidden/>
    <w:rsid w:val="002A2237"/>
    <w:rPr>
      <w:rFonts w:ascii="Calibri" w:hAnsi="Calibri"/>
      <w:szCs w:val="16"/>
    </w:rPr>
  </w:style>
  <w:style w:type="paragraph" w:styleId="BodyText2">
    <w:name w:val="Body Text 2"/>
    <w:basedOn w:val="Normal"/>
    <w:link w:val="BodyText2Char"/>
    <w:unhideWhenUsed/>
    <w:rsid w:val="002A2237"/>
    <w:pPr>
      <w:spacing w:after="120" w:line="480" w:lineRule="auto"/>
    </w:pPr>
  </w:style>
  <w:style w:type="character" w:customStyle="1" w:styleId="BodyText2Char">
    <w:name w:val="Body Text 2 Char"/>
    <w:basedOn w:val="DefaultParagraphFont"/>
    <w:link w:val="BodyText2"/>
    <w:rsid w:val="002A2237"/>
    <w:rPr>
      <w:rFonts w:ascii="Calibri" w:hAnsi="Calibri"/>
    </w:rPr>
  </w:style>
  <w:style w:type="paragraph" w:styleId="BodyTextIndent">
    <w:name w:val="Body Text Indent"/>
    <w:basedOn w:val="Normal"/>
    <w:link w:val="BodyTextIndentChar"/>
    <w:uiPriority w:val="99"/>
    <w:unhideWhenUsed/>
    <w:rsid w:val="002A2237"/>
    <w:pPr>
      <w:spacing w:after="120"/>
      <w:ind w:left="360"/>
    </w:pPr>
  </w:style>
  <w:style w:type="character" w:customStyle="1" w:styleId="BodyTextIndentChar">
    <w:name w:val="Body Text Indent Char"/>
    <w:basedOn w:val="DefaultParagraphFont"/>
    <w:link w:val="BodyTextIndent"/>
    <w:uiPriority w:val="99"/>
    <w:rsid w:val="002A2237"/>
    <w:rPr>
      <w:rFonts w:ascii="Calibri" w:hAnsi="Calibri"/>
    </w:rPr>
  </w:style>
  <w:style w:type="paragraph" w:styleId="BodyText3">
    <w:name w:val="Body Text 3"/>
    <w:basedOn w:val="Normal"/>
    <w:link w:val="BodyText3Char"/>
    <w:unhideWhenUsed/>
    <w:rsid w:val="002A2237"/>
    <w:pPr>
      <w:spacing w:after="120"/>
    </w:pPr>
    <w:rPr>
      <w:szCs w:val="16"/>
    </w:rPr>
  </w:style>
  <w:style w:type="character" w:customStyle="1" w:styleId="BodyText3Char">
    <w:name w:val="Body Text 3 Char"/>
    <w:basedOn w:val="DefaultParagraphFont"/>
    <w:link w:val="BodyText3"/>
    <w:rsid w:val="002A2237"/>
    <w:rPr>
      <w:rFonts w:ascii="Calibri" w:hAnsi="Calibri"/>
      <w:szCs w:val="16"/>
    </w:rPr>
  </w:style>
  <w:style w:type="character" w:customStyle="1" w:styleId="StyleBold">
    <w:name w:val="Style Bold"/>
    <w:basedOn w:val="DefaultParagraphFont"/>
    <w:uiPriority w:val="9"/>
    <w:semiHidden/>
    <w:rsid w:val="002A2237"/>
    <w:rPr>
      <w:b/>
      <w:bCs/>
    </w:rPr>
  </w:style>
  <w:style w:type="character" w:customStyle="1" w:styleId="body-text">
    <w:name w:val="body-text"/>
    <w:basedOn w:val="DefaultParagraphFont"/>
    <w:rsid w:val="002A2237"/>
  </w:style>
  <w:style w:type="paragraph" w:customStyle="1" w:styleId="StyleStyle411ptBoldBorderSinglesolidlineAuto0">
    <w:name w:val="Style Style4 + 11 pt Bold Border: : (Single solid line Auto  0...."/>
    <w:basedOn w:val="Normal"/>
    <w:link w:val="StyleStyle411ptBoldBorderSinglesolidlineAuto0Char"/>
    <w:qFormat/>
    <w:rsid w:val="002A223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A2237"/>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2A2237"/>
    <w:rPr>
      <w:rFonts w:ascii="Tahoma" w:hAnsi="Tahoma" w:cs="Tahoma"/>
      <w:sz w:val="16"/>
      <w:szCs w:val="16"/>
    </w:rPr>
  </w:style>
  <w:style w:type="character" w:customStyle="1" w:styleId="globalcontentbody">
    <w:name w:val="globalcontentbody"/>
    <w:basedOn w:val="DefaultParagraphFont"/>
    <w:rsid w:val="002A2237"/>
  </w:style>
  <w:style w:type="paragraph" w:customStyle="1" w:styleId="StyleStyle112pt">
    <w:name w:val="Style Style1 + 12 pt"/>
    <w:basedOn w:val="Normal"/>
    <w:link w:val="StyleStyle112ptChar"/>
    <w:qFormat/>
    <w:rsid w:val="002A2237"/>
    <w:rPr>
      <w:rFonts w:eastAsia="SimSun"/>
      <w:u w:val="single"/>
      <w:lang w:eastAsia="zh-CN"/>
    </w:rPr>
  </w:style>
  <w:style w:type="character" w:customStyle="1" w:styleId="StyleStyle112ptChar">
    <w:name w:val="Style Style1 + 12 pt Char"/>
    <w:basedOn w:val="DefaultParagraphFont"/>
    <w:link w:val="StyleStyle112pt"/>
    <w:rsid w:val="002A2237"/>
    <w:rPr>
      <w:rFonts w:ascii="Calibri" w:eastAsia="SimSun" w:hAnsi="Calibri"/>
      <w:u w:val="single"/>
      <w:lang w:eastAsia="zh-CN"/>
    </w:rPr>
  </w:style>
  <w:style w:type="paragraph" w:customStyle="1" w:styleId="MinimizedText">
    <w:name w:val="Minimized Text"/>
    <w:basedOn w:val="Normal"/>
    <w:link w:val="MinimizedTextChar"/>
    <w:qFormat/>
    <w:rsid w:val="002A2237"/>
    <w:rPr>
      <w:rFonts w:eastAsia="Times New Roman"/>
    </w:rPr>
  </w:style>
  <w:style w:type="character" w:customStyle="1" w:styleId="MinimizedTextChar">
    <w:name w:val="Minimized Text Char"/>
    <w:basedOn w:val="DefaultParagraphFont"/>
    <w:link w:val="MinimizedText"/>
    <w:rsid w:val="002A2237"/>
    <w:rPr>
      <w:rFonts w:ascii="Calibri" w:eastAsia="Times New Roman" w:hAnsi="Calibri"/>
    </w:rPr>
  </w:style>
  <w:style w:type="character" w:customStyle="1" w:styleId="term1">
    <w:name w:val="term1"/>
    <w:basedOn w:val="DefaultParagraphFont"/>
    <w:rsid w:val="002A2237"/>
    <w:rPr>
      <w:b/>
      <w:bCs/>
    </w:rPr>
  </w:style>
  <w:style w:type="character" w:customStyle="1" w:styleId="Styleterm111ptUnderline">
    <w:name w:val="Style term1 + 11 pt Underline"/>
    <w:basedOn w:val="term1"/>
    <w:rsid w:val="002A2237"/>
    <w:rPr>
      <w:b/>
      <w:bCs/>
      <w:sz w:val="20"/>
      <w:u w:val="single"/>
    </w:rPr>
  </w:style>
  <w:style w:type="paragraph" w:customStyle="1" w:styleId="StyleMinimizedTextArialNarrow10pt">
    <w:name w:val="Style Minimized Text + Arial Narrow 10 pt"/>
    <w:basedOn w:val="MinimizedText"/>
    <w:link w:val="StyleMinimizedTextArialNarrow10ptChar"/>
    <w:qFormat/>
    <w:rsid w:val="002A2237"/>
    <w:rPr>
      <w:sz w:val="20"/>
    </w:rPr>
  </w:style>
  <w:style w:type="character" w:customStyle="1" w:styleId="StyleMinimizedTextArialNarrow10ptChar">
    <w:name w:val="Style Minimized Text + Arial Narrow 10 pt Char"/>
    <w:basedOn w:val="MinimizedTextChar"/>
    <w:link w:val="StyleMinimizedTextArialNarrow10pt"/>
    <w:rsid w:val="002A2237"/>
    <w:rPr>
      <w:rFonts w:ascii="Calibri" w:eastAsia="Times New Roman" w:hAnsi="Calibri"/>
      <w:sz w:val="20"/>
    </w:rPr>
  </w:style>
  <w:style w:type="character" w:customStyle="1" w:styleId="Styleunderline11ptBold">
    <w:name w:val="Style underline + 11 pt Bold"/>
    <w:basedOn w:val="underline"/>
    <w:rsid w:val="002A2237"/>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A2237"/>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A2237"/>
    <w:rPr>
      <w:rFonts w:ascii="Calibri" w:eastAsia="Times New Roman" w:hAnsi="Calibri"/>
      <w:u w:val="single"/>
      <w:bdr w:val="single" w:sz="4" w:space="0" w:color="auto"/>
    </w:rPr>
  </w:style>
  <w:style w:type="character" w:customStyle="1" w:styleId="Style9pt">
    <w:name w:val="Style 9 pt"/>
    <w:basedOn w:val="DefaultParagraphFont"/>
    <w:rsid w:val="002A2237"/>
    <w:rPr>
      <w:rFonts w:ascii="Times New Roman" w:hAnsi="Times New Roman"/>
      <w:sz w:val="20"/>
    </w:rPr>
  </w:style>
  <w:style w:type="paragraph" w:customStyle="1" w:styleId="StyleStyle49pt3">
    <w:name w:val="Style Style4 + 9 pt3"/>
    <w:basedOn w:val="Style4"/>
    <w:link w:val="StyleStyle49pt3Char"/>
    <w:qFormat/>
    <w:rsid w:val="002A2237"/>
    <w:rPr>
      <w:rFonts w:cs="Times New Roman"/>
    </w:rPr>
  </w:style>
  <w:style w:type="character" w:customStyle="1" w:styleId="StyleStyle49pt3Char">
    <w:name w:val="Style Style4 + 9 pt3 Char"/>
    <w:basedOn w:val="Style4Char"/>
    <w:link w:val="StyleStyle49pt3"/>
    <w:rsid w:val="002A2237"/>
    <w:rPr>
      <w:rFonts w:ascii="Calibri" w:eastAsia="Times New Roman" w:hAnsi="Calibri" w:cs="Times New Roman"/>
      <w:u w:val="single"/>
    </w:rPr>
  </w:style>
  <w:style w:type="paragraph" w:customStyle="1" w:styleId="StyleStyle4Bold">
    <w:name w:val="Style Style4 + Bold"/>
    <w:basedOn w:val="Style4"/>
    <w:link w:val="StyleStyle4BoldChar"/>
    <w:qFormat/>
    <w:rsid w:val="002A2237"/>
    <w:rPr>
      <w:rFonts w:cs="Times New Roman"/>
      <w:b/>
      <w:bCs/>
    </w:rPr>
  </w:style>
  <w:style w:type="character" w:customStyle="1" w:styleId="StyleStyle4BoldChar">
    <w:name w:val="Style Style4 + Bold Char"/>
    <w:basedOn w:val="Style4Char"/>
    <w:link w:val="StyleStyle4Bold"/>
    <w:rsid w:val="002A2237"/>
    <w:rPr>
      <w:rFonts w:ascii="Calibri" w:eastAsia="Times New Roman" w:hAnsi="Calibri" w:cs="Times New Roman"/>
      <w:b/>
      <w:bCs/>
      <w:u w:val="single"/>
    </w:rPr>
  </w:style>
  <w:style w:type="character" w:customStyle="1" w:styleId="CharChar11">
    <w:name w:val="Char Char11"/>
    <w:basedOn w:val="DefaultParagraphFont"/>
    <w:rsid w:val="002A2237"/>
    <w:rPr>
      <w:rFonts w:cs="Arial"/>
      <w:bCs/>
      <w:szCs w:val="26"/>
      <w:u w:val="single"/>
      <w:lang w:val="en-US" w:eastAsia="en-US" w:bidi="ar-SA"/>
    </w:rPr>
  </w:style>
  <w:style w:type="character" w:customStyle="1" w:styleId="authorbio">
    <w:name w:val="authorbio"/>
    <w:basedOn w:val="DefaultParagraphFont"/>
    <w:rsid w:val="002A2237"/>
  </w:style>
  <w:style w:type="character" w:customStyle="1" w:styleId="a">
    <w:name w:val="a"/>
    <w:basedOn w:val="DefaultParagraphFont"/>
    <w:rsid w:val="002A2237"/>
  </w:style>
  <w:style w:type="character" w:customStyle="1" w:styleId="StyleStyleUnderline411pt">
    <w:name w:val="Style Style Underline4 + 11 pt"/>
    <w:basedOn w:val="DefaultParagraphFont"/>
    <w:rsid w:val="002A2237"/>
    <w:rPr>
      <w:sz w:val="20"/>
      <w:u w:val="single"/>
    </w:rPr>
  </w:style>
  <w:style w:type="character" w:customStyle="1" w:styleId="StyleStyleUnderline411ptBold">
    <w:name w:val="Style Style Underline4 + 11 pt Bold"/>
    <w:basedOn w:val="DefaultParagraphFont"/>
    <w:rsid w:val="002A2237"/>
    <w:rPr>
      <w:b/>
      <w:bCs/>
      <w:sz w:val="20"/>
      <w:u w:val="single"/>
    </w:rPr>
  </w:style>
  <w:style w:type="character" w:customStyle="1" w:styleId="StyleStyleUnderline311pt">
    <w:name w:val="Style Style Underline3 + 11 pt"/>
    <w:basedOn w:val="DefaultParagraphFont"/>
    <w:rsid w:val="002A2237"/>
    <w:rPr>
      <w:sz w:val="20"/>
      <w:u w:val="single"/>
    </w:rPr>
  </w:style>
  <w:style w:type="character" w:customStyle="1" w:styleId="StyleStyleUnderline311ptBold">
    <w:name w:val="Style Style Underline3 + 11 pt Bold"/>
    <w:basedOn w:val="DefaultParagraphFont"/>
    <w:rsid w:val="002A2237"/>
    <w:rPr>
      <w:b/>
      <w:bCs/>
      <w:sz w:val="20"/>
      <w:u w:val="single"/>
    </w:rPr>
  </w:style>
  <w:style w:type="character" w:customStyle="1" w:styleId="StyleUnderline3">
    <w:name w:val="Style Underline3"/>
    <w:basedOn w:val="DefaultParagraphFont"/>
    <w:rsid w:val="002A2237"/>
    <w:rPr>
      <w:u w:val="single"/>
    </w:rPr>
  </w:style>
  <w:style w:type="paragraph" w:customStyle="1" w:styleId="StyleStyle111ptBorderSinglesolidlineAuto05ptL">
    <w:name w:val="Style Style1 + 11 pt Border: : (Single solid line Auto  0.5 pt L..."/>
    <w:link w:val="StyleStyle111ptBorderSinglesolidlineAuto05ptLChar"/>
    <w:qFormat/>
    <w:rsid w:val="002A2237"/>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A2237"/>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A2237"/>
    <w:rPr>
      <w:u w:val="single"/>
    </w:rPr>
  </w:style>
  <w:style w:type="character" w:customStyle="1" w:styleId="NothingChar">
    <w:name w:val="Nothing Char"/>
    <w:basedOn w:val="DefaultParagraphFont"/>
    <w:link w:val="Nothing"/>
    <w:rsid w:val="002A2237"/>
    <w:rPr>
      <w:rFonts w:ascii="Times New Roman" w:eastAsia="Times New Roman" w:hAnsi="Times New Roman" w:cs="Times New Roman"/>
      <w:sz w:val="20"/>
      <w:szCs w:val="24"/>
    </w:rPr>
  </w:style>
  <w:style w:type="character" w:customStyle="1" w:styleId="CardsFont12pt0">
    <w:name w:val="Cards + Font 12pt"/>
    <w:basedOn w:val="DefaultParagraphFont"/>
    <w:rsid w:val="002A2237"/>
    <w:rPr>
      <w:rFonts w:ascii="Times New Roman" w:eastAsia="Calibri" w:hAnsi="Times New Roman" w:cs="Times New Roman"/>
      <w:sz w:val="24"/>
      <w:szCs w:val="20"/>
      <w:u w:val="single"/>
    </w:rPr>
  </w:style>
  <w:style w:type="character" w:customStyle="1" w:styleId="SmallTextChar0">
    <w:name w:val="Small Text Char"/>
    <w:basedOn w:val="CardTextChar0"/>
    <w:rsid w:val="002A2237"/>
    <w:rPr>
      <w:rFonts w:ascii="Times New Roman" w:eastAsia="MS Mincho" w:hAnsi="Times New Roman" w:cs="Times New Roman"/>
      <w:sz w:val="15"/>
      <w:szCs w:val="24"/>
      <w:lang w:eastAsia="ja-JP"/>
    </w:rPr>
  </w:style>
  <w:style w:type="paragraph" w:customStyle="1" w:styleId="Circled">
    <w:name w:val="Circled"/>
    <w:link w:val="CircledChar"/>
    <w:qFormat/>
    <w:rsid w:val="002A2237"/>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2A2237"/>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2A2237"/>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2A2237"/>
  </w:style>
  <w:style w:type="character" w:customStyle="1" w:styleId="part-of-speech">
    <w:name w:val="part-of-speech"/>
    <w:basedOn w:val="DefaultParagraphFont"/>
    <w:rsid w:val="002A2237"/>
  </w:style>
  <w:style w:type="character" w:customStyle="1" w:styleId="sep">
    <w:name w:val="sep"/>
    <w:basedOn w:val="DefaultParagraphFont"/>
    <w:rsid w:val="002A2237"/>
  </w:style>
  <w:style w:type="character" w:customStyle="1" w:styleId="pron">
    <w:name w:val="pron"/>
    <w:basedOn w:val="DefaultParagraphFont"/>
    <w:rsid w:val="002A2237"/>
  </w:style>
  <w:style w:type="paragraph" w:customStyle="1" w:styleId="StyleStyle4LatinTimesNewRomanAsianSimSun">
    <w:name w:val="Style Style4 + (Latin) Times New Roman (Asian) SimSun"/>
    <w:basedOn w:val="Normal"/>
    <w:link w:val="StyleStyle4LatinTimesNewRomanAsianSimSunChar"/>
    <w:qFormat/>
    <w:rsid w:val="002A2237"/>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2A2237"/>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A2237"/>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A2237"/>
    <w:rPr>
      <w:rFonts w:ascii="Calibri" w:eastAsia="SimSun" w:hAnsi="Calibri"/>
      <w:b/>
      <w:bCs/>
      <w:u w:val="single"/>
    </w:rPr>
  </w:style>
  <w:style w:type="character" w:customStyle="1" w:styleId="CharChar3">
    <w:name w:val="Char Char3"/>
    <w:basedOn w:val="DefaultParagraphFont"/>
    <w:rsid w:val="002A2237"/>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2A2237"/>
    <w:rPr>
      <w:bCs/>
      <w:szCs w:val="26"/>
      <w:u w:val="single"/>
    </w:rPr>
  </w:style>
  <w:style w:type="paragraph" w:styleId="Subtitle">
    <w:name w:val="Subtitle"/>
    <w:aliases w:val="Underlined card text"/>
    <w:basedOn w:val="Normal"/>
    <w:next w:val="Normal"/>
    <w:link w:val="SubtitleChar"/>
    <w:uiPriority w:val="99"/>
    <w:qFormat/>
    <w:rsid w:val="002A2237"/>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2A2237"/>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2A2237"/>
    <w:rPr>
      <w:rFonts w:cs="Times New Roman"/>
    </w:rPr>
  </w:style>
  <w:style w:type="character" w:customStyle="1" w:styleId="StyleStyle411pt1Char">
    <w:name w:val="Style Style4 + 11 pt1 Char"/>
    <w:basedOn w:val="Style4Char"/>
    <w:link w:val="StyleStyle411pt1"/>
    <w:rsid w:val="002A2237"/>
    <w:rPr>
      <w:rFonts w:ascii="Calibri" w:eastAsia="Times New Roman" w:hAnsi="Calibri" w:cs="Times New Roman"/>
      <w:u w:val="single"/>
    </w:rPr>
  </w:style>
  <w:style w:type="character" w:customStyle="1" w:styleId="BoldandUnderlineCharChar2">
    <w:name w:val="Bold and Underline Char Char2"/>
    <w:basedOn w:val="DefaultParagraphFont"/>
    <w:rsid w:val="002A2237"/>
    <w:rPr>
      <w:b/>
      <w:u w:val="single"/>
      <w:lang w:val="en-US" w:eastAsia="en-US" w:bidi="ar-SA"/>
    </w:rPr>
  </w:style>
  <w:style w:type="character" w:customStyle="1" w:styleId="StyleUnderlineCharChar111pt">
    <w:name w:val="Style Underline Char Char1 + 11 pt"/>
    <w:basedOn w:val="DefaultParagraphFont"/>
    <w:rsid w:val="002A2237"/>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A2237"/>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A2237"/>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2A2237"/>
    <w:rPr>
      <w:sz w:val="22"/>
      <w:u w:val="single"/>
    </w:rPr>
  </w:style>
  <w:style w:type="paragraph" w:customStyle="1" w:styleId="StyleMinimizedTextArialNarrow9pt">
    <w:name w:val="Style Minimized Text + Arial Narrow 9 pt"/>
    <w:basedOn w:val="Normal"/>
    <w:link w:val="StyleMinimizedTextArialNarrow9ptChar"/>
    <w:qFormat/>
    <w:rsid w:val="002A2237"/>
    <w:rPr>
      <w:rFonts w:eastAsia="Times New Roman"/>
    </w:rPr>
  </w:style>
  <w:style w:type="character" w:customStyle="1" w:styleId="StyleMinimizedTextArialNarrow9ptChar">
    <w:name w:val="Style Minimized Text + Arial Narrow 9 pt Char"/>
    <w:basedOn w:val="DefaultParagraphFont"/>
    <w:link w:val="StyleMinimizedTextArialNarrow9pt"/>
    <w:rsid w:val="002A2237"/>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2A2237"/>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A2237"/>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A2237"/>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A2237"/>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A2237"/>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A2237"/>
    <w:rPr>
      <w:b w:val="0"/>
      <w:bCs/>
      <w:sz w:val="20"/>
      <w:u w:val="single"/>
      <w:lang w:val="en-US" w:eastAsia="en-US" w:bidi="ar-SA"/>
    </w:rPr>
  </w:style>
  <w:style w:type="character" w:customStyle="1" w:styleId="Styleunderline9pt">
    <w:name w:val="Style underline + 9 pt"/>
    <w:basedOn w:val="underline"/>
    <w:rsid w:val="002A2237"/>
    <w:rPr>
      <w:rFonts w:ascii="Times New Roman" w:hAnsi="Times New Roman" w:cs="Times New Roman"/>
      <w:b/>
      <w:sz w:val="20"/>
      <w:u w:val="single"/>
    </w:rPr>
  </w:style>
  <w:style w:type="character" w:customStyle="1" w:styleId="StyleTimesNewRoman9pt">
    <w:name w:val="Style Times New Roman 9 pt"/>
    <w:basedOn w:val="DefaultParagraphFont"/>
    <w:rsid w:val="002A2237"/>
    <w:rPr>
      <w:rFonts w:ascii="Times New Roman" w:hAnsi="Times New Roman"/>
      <w:sz w:val="20"/>
    </w:rPr>
  </w:style>
  <w:style w:type="character" w:customStyle="1" w:styleId="Styleunderline9pt1">
    <w:name w:val="Style underline + 9 pt1"/>
    <w:basedOn w:val="underline"/>
    <w:rsid w:val="002A2237"/>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A2237"/>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2A2237"/>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2A2237"/>
    <w:rPr>
      <w:b/>
      <w:bCs/>
      <w:noProof w:val="0"/>
      <w:sz w:val="20"/>
      <w:u w:val="single"/>
      <w:lang w:val="en-US" w:eastAsia="en-US" w:bidi="ar-SA"/>
    </w:rPr>
  </w:style>
  <w:style w:type="character" w:customStyle="1" w:styleId="Hyperlink23">
    <w:name w:val="Hyperlink23"/>
    <w:basedOn w:val="DefaultParagraphFont"/>
    <w:rsid w:val="002A2237"/>
    <w:rPr>
      <w:color w:val="3300CC"/>
      <w:u w:val="single"/>
    </w:rPr>
  </w:style>
  <w:style w:type="paragraph" w:customStyle="1" w:styleId="cardCharChar">
    <w:name w:val="card Char Char"/>
    <w:basedOn w:val="Normal"/>
    <w:link w:val="cardCharCharChar"/>
    <w:qFormat/>
    <w:rsid w:val="002A2237"/>
    <w:pPr>
      <w:ind w:left="288" w:right="288"/>
    </w:pPr>
    <w:rPr>
      <w:rFonts w:eastAsia="Times New Roman"/>
      <w:szCs w:val="20"/>
    </w:rPr>
  </w:style>
  <w:style w:type="character" w:customStyle="1" w:styleId="cardCharCharChar">
    <w:name w:val="card Char Char Char"/>
    <w:basedOn w:val="DefaultParagraphFont"/>
    <w:link w:val="cardCharChar"/>
    <w:rsid w:val="002A2237"/>
    <w:rPr>
      <w:rFonts w:ascii="Calibri" w:eastAsia="Times New Roman" w:hAnsi="Calibri"/>
      <w:szCs w:val="20"/>
    </w:rPr>
  </w:style>
  <w:style w:type="character" w:customStyle="1" w:styleId="StyleunderlineArialNarrow9ptBold">
    <w:name w:val="Style underline + Arial Narrow 9 pt Bold"/>
    <w:basedOn w:val="underline"/>
    <w:rsid w:val="002A2237"/>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2A2237"/>
  </w:style>
  <w:style w:type="character" w:customStyle="1" w:styleId="StylecardCharCharArialNarrow9ptChar">
    <w:name w:val="Style card Char Char + Arial Narrow 9 pt Char"/>
    <w:basedOn w:val="cardCharCharChar"/>
    <w:link w:val="StylecardCharCharArialNarrow9pt"/>
    <w:rsid w:val="002A2237"/>
    <w:rPr>
      <w:rFonts w:ascii="Calibri" w:eastAsia="Times New Roman" w:hAnsi="Calibri"/>
      <w:szCs w:val="20"/>
    </w:rPr>
  </w:style>
  <w:style w:type="character" w:customStyle="1" w:styleId="UnderlineCharCharChar">
    <w:name w:val="Underline Char Char Char"/>
    <w:basedOn w:val="DefaultParagraphFont"/>
    <w:rsid w:val="002A2237"/>
    <w:rPr>
      <w:noProof w:val="0"/>
      <w:u w:val="single"/>
      <w:lang w:val="en-US" w:eastAsia="en-US" w:bidi="ar-SA"/>
    </w:rPr>
  </w:style>
  <w:style w:type="character" w:customStyle="1" w:styleId="CardTextChar1">
    <w:name w:val="Card Text Char1"/>
    <w:basedOn w:val="DefaultParagraphFont"/>
    <w:rsid w:val="002A2237"/>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2A2237"/>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2A2237"/>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2A223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2A223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2A223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A223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2A2237"/>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2A2237"/>
    <w:rPr>
      <w:rFonts w:eastAsia="Times New Roman"/>
    </w:rPr>
  </w:style>
  <w:style w:type="character" w:customStyle="1" w:styleId="TextsmallChar">
    <w:name w:val="Textsmall Char"/>
    <w:basedOn w:val="DefaultParagraphFont"/>
    <w:link w:val="Textsmall"/>
    <w:rsid w:val="002A2237"/>
    <w:rPr>
      <w:rFonts w:ascii="Calibri" w:eastAsia="Times New Roman" w:hAnsi="Calibri"/>
    </w:rPr>
  </w:style>
  <w:style w:type="character" w:customStyle="1" w:styleId="CharChar111">
    <w:name w:val="Char Char111"/>
    <w:basedOn w:val="DefaultParagraphFont"/>
    <w:rsid w:val="002A2237"/>
    <w:rPr>
      <w:rFonts w:cs="Arial"/>
      <w:bCs/>
      <w:szCs w:val="26"/>
      <w:u w:val="single"/>
      <w:lang w:val="en-US" w:eastAsia="en-US" w:bidi="ar-SA"/>
    </w:rPr>
  </w:style>
  <w:style w:type="character" w:customStyle="1" w:styleId="UnderlineBold">
    <w:name w:val="Underline + Bold"/>
    <w:uiPriority w:val="1"/>
    <w:qFormat/>
    <w:rsid w:val="002A2237"/>
    <w:rPr>
      <w:b/>
      <w:sz w:val="20"/>
      <w:u w:val="single"/>
    </w:rPr>
  </w:style>
  <w:style w:type="paragraph" w:customStyle="1" w:styleId="cardtextsmall">
    <w:name w:val="card text small"/>
    <w:basedOn w:val="Normal"/>
    <w:qFormat/>
    <w:rsid w:val="002A2237"/>
    <w:rPr>
      <w:rFonts w:ascii="Arial Narrow" w:eastAsia="Times New Roman" w:hAnsi="Arial Narrow"/>
    </w:rPr>
  </w:style>
  <w:style w:type="character" w:customStyle="1" w:styleId="AUnterdline">
    <w:name w:val="AUnterdline"/>
    <w:rsid w:val="002A2237"/>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2A2237"/>
    <w:rPr>
      <w:rFonts w:ascii="Times New Roman" w:hAnsi="Times New Roman"/>
      <w:b/>
      <w:bCs/>
      <w:sz w:val="20"/>
      <w:u w:val="single"/>
      <w:bdr w:val="single" w:sz="4" w:space="0" w:color="auto"/>
    </w:rPr>
  </w:style>
  <w:style w:type="character" w:customStyle="1" w:styleId="highlightedsearchterm">
    <w:name w:val="highlightedsearchterm"/>
    <w:rsid w:val="002A2237"/>
  </w:style>
  <w:style w:type="character" w:customStyle="1" w:styleId="StyleUnderline1">
    <w:name w:val="Style Underline1"/>
    <w:basedOn w:val="DefaultParagraphFont"/>
    <w:rsid w:val="002A2237"/>
    <w:rPr>
      <w:rFonts w:ascii="Times New Roman" w:hAnsi="Times New Roman"/>
      <w:sz w:val="20"/>
      <w:u w:val="single"/>
    </w:rPr>
  </w:style>
  <w:style w:type="paragraph" w:customStyle="1" w:styleId="CardIndented">
    <w:name w:val="Card (Indented)"/>
    <w:basedOn w:val="Normal"/>
    <w:link w:val="CardIndentedChar"/>
    <w:qFormat/>
    <w:rsid w:val="002A2237"/>
    <w:pPr>
      <w:ind w:left="288"/>
    </w:pPr>
  </w:style>
  <w:style w:type="paragraph" w:customStyle="1" w:styleId="StyleStyle49pt10">
    <w:name w:val="Style Style4 + 9 pt10"/>
    <w:basedOn w:val="Style4"/>
    <w:link w:val="StyleStyle49pt10Char"/>
    <w:qFormat/>
    <w:rsid w:val="002A2237"/>
    <w:rPr>
      <w:rFonts w:cs="Times New Roman"/>
    </w:rPr>
  </w:style>
  <w:style w:type="character" w:customStyle="1" w:styleId="StyleStyle49pt10Char">
    <w:name w:val="Style Style4 + 9 pt10 Char"/>
    <w:basedOn w:val="Style4Char"/>
    <w:link w:val="StyleStyle49pt10"/>
    <w:rsid w:val="002A2237"/>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2A2237"/>
    <w:rPr>
      <w:rFonts w:cs="Times New Roman"/>
      <w:b/>
      <w:bCs/>
    </w:rPr>
  </w:style>
  <w:style w:type="character" w:customStyle="1" w:styleId="StyleStyle49ptBold7Char">
    <w:name w:val="Style Style4 + 9 pt Bold7 Char"/>
    <w:link w:val="StyleStyle49ptBold7"/>
    <w:rsid w:val="002A2237"/>
    <w:rPr>
      <w:rFonts w:ascii="Calibri" w:eastAsia="Times New Roman" w:hAnsi="Calibri" w:cs="Times New Roman"/>
      <w:b/>
      <w:bCs/>
      <w:u w:val="single"/>
    </w:rPr>
  </w:style>
  <w:style w:type="paragraph" w:customStyle="1" w:styleId="NormalUnderline">
    <w:name w:val="Normal Underline"/>
    <w:basedOn w:val="Normal"/>
    <w:link w:val="NormalUnderlineChar"/>
    <w:qFormat/>
    <w:rsid w:val="002A2237"/>
    <w:pPr>
      <w:ind w:left="288"/>
    </w:pPr>
    <w:rPr>
      <w:rFonts w:eastAsia="Times New Roman"/>
      <w:u w:val="single"/>
    </w:rPr>
  </w:style>
  <w:style w:type="character" w:customStyle="1" w:styleId="NormalUnderlineChar">
    <w:name w:val="Normal Underline Char"/>
    <w:link w:val="NormalUnderline"/>
    <w:rsid w:val="002A2237"/>
    <w:rPr>
      <w:rFonts w:ascii="Calibri" w:eastAsia="Times New Roman" w:hAnsi="Calibri"/>
      <w:u w:val="single"/>
    </w:rPr>
  </w:style>
  <w:style w:type="character" w:customStyle="1" w:styleId="DontRead">
    <w:name w:val="Don't Read"/>
    <w:qFormat/>
    <w:rsid w:val="002A2237"/>
    <w:rPr>
      <w:rFonts w:ascii="Times New Roman" w:hAnsi="Times New Roman"/>
      <w:sz w:val="16"/>
    </w:rPr>
  </w:style>
  <w:style w:type="paragraph" w:customStyle="1" w:styleId="Underlinestyle">
    <w:name w:val="Underline style"/>
    <w:basedOn w:val="Normal"/>
    <w:qFormat/>
    <w:rsid w:val="002A2237"/>
    <w:rPr>
      <w:rFonts w:eastAsia="Times New Roman"/>
      <w:u w:val="single"/>
    </w:rPr>
  </w:style>
  <w:style w:type="character" w:customStyle="1" w:styleId="Style11ptUnderline3">
    <w:name w:val="Style 11 pt Underline3"/>
    <w:rsid w:val="002A2237"/>
    <w:rPr>
      <w:sz w:val="20"/>
      <w:u w:val="single"/>
    </w:rPr>
  </w:style>
  <w:style w:type="character" w:customStyle="1" w:styleId="27">
    <w:name w:val="27"/>
    <w:rsid w:val="002A2237"/>
    <w:rPr>
      <w:rFonts w:cs="Arial"/>
      <w:bCs/>
      <w:sz w:val="20"/>
      <w:u w:val="single"/>
      <w:lang w:val="en-US" w:eastAsia="en-US" w:bidi="ar-SA"/>
    </w:rPr>
  </w:style>
  <w:style w:type="character" w:customStyle="1" w:styleId="2">
    <w:name w:val="2"/>
    <w:rsid w:val="002A2237"/>
    <w:rPr>
      <w:rFonts w:cs="Arial"/>
      <w:bCs/>
      <w:sz w:val="20"/>
      <w:u w:val="single"/>
      <w:lang w:val="en-US" w:eastAsia="en-US" w:bidi="ar-SA"/>
    </w:rPr>
  </w:style>
  <w:style w:type="character" w:customStyle="1" w:styleId="Style9ptUnderline11">
    <w:name w:val="Style 9 pt Underline11"/>
    <w:basedOn w:val="DefaultParagraphFont"/>
    <w:rsid w:val="002A2237"/>
    <w:rPr>
      <w:sz w:val="20"/>
      <w:u w:val="single"/>
    </w:rPr>
  </w:style>
  <w:style w:type="character" w:customStyle="1" w:styleId="Style9ptBoldUnderline5">
    <w:name w:val="Style 9 pt Bold Underline5"/>
    <w:basedOn w:val="DefaultParagraphFont"/>
    <w:rsid w:val="002A2237"/>
    <w:rPr>
      <w:b/>
      <w:bCs/>
      <w:sz w:val="20"/>
      <w:u w:val="single"/>
    </w:rPr>
  </w:style>
  <w:style w:type="character" w:customStyle="1" w:styleId="CharChar114">
    <w:name w:val="Char Char114"/>
    <w:basedOn w:val="DefaultParagraphFont"/>
    <w:rsid w:val="002A2237"/>
    <w:rPr>
      <w:rFonts w:cs="Arial"/>
      <w:bCs/>
      <w:szCs w:val="26"/>
      <w:u w:val="single"/>
      <w:lang w:val="en-US" w:eastAsia="en-US" w:bidi="ar-SA"/>
    </w:rPr>
  </w:style>
  <w:style w:type="character" w:customStyle="1" w:styleId="CharChar113">
    <w:name w:val="Char Char113"/>
    <w:basedOn w:val="DefaultParagraphFont"/>
    <w:rsid w:val="002A2237"/>
    <w:rPr>
      <w:rFonts w:cs="Arial"/>
      <w:bCs/>
      <w:szCs w:val="26"/>
      <w:u w:val="single"/>
      <w:lang w:val="en-US" w:eastAsia="en-US" w:bidi="ar-SA"/>
    </w:rPr>
  </w:style>
  <w:style w:type="character" w:customStyle="1" w:styleId="CharChar112">
    <w:name w:val="Char Char112"/>
    <w:basedOn w:val="DefaultParagraphFont"/>
    <w:rsid w:val="002A2237"/>
    <w:rPr>
      <w:rFonts w:cs="Arial"/>
      <w:bCs/>
      <w:szCs w:val="26"/>
      <w:u w:val="single"/>
      <w:lang w:val="en-US" w:eastAsia="en-US" w:bidi="ar-SA"/>
    </w:rPr>
  </w:style>
  <w:style w:type="character" w:customStyle="1" w:styleId="ssl0">
    <w:name w:val="ss_l0"/>
    <w:basedOn w:val="DefaultParagraphFont"/>
    <w:rsid w:val="002A2237"/>
  </w:style>
  <w:style w:type="paragraph" w:styleId="CommentText">
    <w:name w:val="annotation text"/>
    <w:basedOn w:val="Normal"/>
    <w:link w:val="CommentTextChar"/>
    <w:uiPriority w:val="99"/>
    <w:rsid w:val="002A2237"/>
    <w:rPr>
      <w:szCs w:val="20"/>
    </w:rPr>
  </w:style>
  <w:style w:type="character" w:customStyle="1" w:styleId="CommentTextChar">
    <w:name w:val="Comment Text Char"/>
    <w:basedOn w:val="DefaultParagraphFont"/>
    <w:link w:val="CommentText"/>
    <w:uiPriority w:val="99"/>
    <w:rsid w:val="002A2237"/>
    <w:rPr>
      <w:rFonts w:ascii="Calibri" w:hAnsi="Calibri"/>
      <w:szCs w:val="20"/>
    </w:rPr>
  </w:style>
  <w:style w:type="character" w:customStyle="1" w:styleId="CommentSubjectChar">
    <w:name w:val="Comment Subject Char"/>
    <w:basedOn w:val="CommentTextChar"/>
    <w:link w:val="CommentSubject"/>
    <w:rsid w:val="002A2237"/>
    <w:rPr>
      <w:rFonts w:ascii="Times New Roman" w:hAnsi="Times New Roman" w:cs="Times New Roman"/>
      <w:b/>
      <w:bCs/>
      <w:szCs w:val="20"/>
    </w:rPr>
  </w:style>
  <w:style w:type="paragraph" w:styleId="CommentSubject">
    <w:name w:val="annotation subject"/>
    <w:basedOn w:val="CommentText"/>
    <w:next w:val="CommentText"/>
    <w:link w:val="CommentSubjectChar"/>
    <w:rsid w:val="002A2237"/>
    <w:rPr>
      <w:rFonts w:ascii="Times New Roman" w:hAnsi="Times New Roman" w:cs="Times New Roman"/>
      <w:b/>
      <w:bCs/>
    </w:rPr>
  </w:style>
  <w:style w:type="character" w:customStyle="1" w:styleId="CommentSubjectChar1">
    <w:name w:val="Comment Subject Char1"/>
    <w:basedOn w:val="CommentTextChar"/>
    <w:uiPriority w:val="99"/>
    <w:semiHidden/>
    <w:rsid w:val="002A2237"/>
    <w:rPr>
      <w:rFonts w:ascii="Calibri" w:hAnsi="Calibri"/>
      <w:b/>
      <w:bCs/>
      <w:szCs w:val="20"/>
    </w:rPr>
  </w:style>
  <w:style w:type="paragraph" w:customStyle="1" w:styleId="WW-Default1">
    <w:name w:val="WW-Default1"/>
    <w:basedOn w:val="Normal"/>
    <w:qFormat/>
    <w:rsid w:val="002A2237"/>
    <w:pPr>
      <w:suppressAutoHyphens/>
    </w:pPr>
    <w:rPr>
      <w:rFonts w:eastAsia="Times New Roman"/>
      <w:b/>
      <w:bCs/>
      <w:szCs w:val="20"/>
      <w:lang w:eastAsia="ar-SA"/>
    </w:rPr>
  </w:style>
  <w:style w:type="paragraph" w:customStyle="1" w:styleId="Normal1">
    <w:name w:val="Normal1"/>
    <w:basedOn w:val="BodyText"/>
    <w:qFormat/>
    <w:rsid w:val="002A2237"/>
  </w:style>
  <w:style w:type="character" w:customStyle="1" w:styleId="zoomme">
    <w:name w:val="zoomme"/>
    <w:basedOn w:val="DefaultParagraphFont"/>
    <w:rsid w:val="002A2237"/>
  </w:style>
  <w:style w:type="character" w:customStyle="1" w:styleId="Date1">
    <w:name w:val="Date1"/>
    <w:basedOn w:val="DefaultParagraphFont"/>
    <w:rsid w:val="002A2237"/>
  </w:style>
  <w:style w:type="character" w:customStyle="1" w:styleId="classauthor">
    <w:name w:val="class=&quot;author&quot;"/>
    <w:basedOn w:val="DefaultParagraphFont"/>
    <w:rsid w:val="002A2237"/>
  </w:style>
  <w:style w:type="paragraph" w:customStyle="1" w:styleId="CardStyle">
    <w:name w:val="Card Style"/>
    <w:basedOn w:val="Normal"/>
    <w:link w:val="CardStyleChar"/>
    <w:qFormat/>
    <w:rsid w:val="002A2237"/>
    <w:rPr>
      <w:rFonts w:eastAsia="Times New Roman"/>
    </w:rPr>
  </w:style>
  <w:style w:type="character" w:customStyle="1" w:styleId="CharCharChar">
    <w:name w:val="Char Char Char"/>
    <w:basedOn w:val="DefaultParagraphFont"/>
    <w:rsid w:val="002A2237"/>
    <w:rPr>
      <w:rFonts w:cs="Arial"/>
      <w:bCs/>
      <w:szCs w:val="26"/>
      <w:u w:val="single"/>
      <w:lang w:val="en-US" w:eastAsia="en-US" w:bidi="ar-SA"/>
    </w:rPr>
  </w:style>
  <w:style w:type="character" w:customStyle="1" w:styleId="BoldUnderlineChar0">
    <w:name w:val="Bold Underline Char"/>
    <w:rsid w:val="002A2237"/>
    <w:rPr>
      <w:rFonts w:ascii="Times New Roman" w:eastAsia="Times New Roman" w:hAnsi="Times New Roman"/>
      <w:b/>
      <w:bCs/>
      <w:szCs w:val="24"/>
      <w:u w:val="single"/>
    </w:rPr>
  </w:style>
  <w:style w:type="character" w:customStyle="1" w:styleId="texto1">
    <w:name w:val="texto1"/>
    <w:rsid w:val="002A2237"/>
  </w:style>
  <w:style w:type="character" w:customStyle="1" w:styleId="apple-style-span">
    <w:name w:val="apple-style-span"/>
    <w:rsid w:val="002A2237"/>
  </w:style>
  <w:style w:type="paragraph" w:customStyle="1" w:styleId="citenon-bold">
    <w:name w:val="cite non-bold"/>
    <w:basedOn w:val="Normal"/>
    <w:link w:val="citenon-boldChar"/>
    <w:qFormat/>
    <w:rsid w:val="002A2237"/>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A2237"/>
    <w:pPr>
      <w:keepLines w:val="0"/>
      <w:pageBreakBefore w:val="0"/>
      <w:spacing w:before="240" w:after="60"/>
      <w:jc w:val="left"/>
    </w:pPr>
    <w:rPr>
      <w:rFonts w:eastAsia="Times New Roman" w:cs="Arial"/>
      <w:bCs w:val="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2A2237"/>
    <w:rPr>
      <w:rFonts w:ascii="Calibri" w:eastAsia="Times New Roman" w:hAnsi="Calibri" w:cs="Arial"/>
      <w:b/>
      <w:bCs/>
      <w:sz w:val="24"/>
      <w:szCs w:val="28"/>
    </w:rPr>
  </w:style>
  <w:style w:type="paragraph" w:customStyle="1" w:styleId="Style23">
    <w:name w:val="Style23"/>
    <w:basedOn w:val="Normal"/>
    <w:uiPriority w:val="99"/>
    <w:qFormat/>
    <w:rsid w:val="002A2237"/>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2A2237"/>
    <w:rPr>
      <w:rFonts w:ascii="Calibri" w:eastAsia="Times New Roman" w:hAnsi="Calibri"/>
      <w:lang w:bidi="en-US"/>
    </w:rPr>
  </w:style>
  <w:style w:type="character" w:customStyle="1" w:styleId="gray">
    <w:name w:val="gray"/>
    <w:basedOn w:val="DefaultParagraphFont"/>
    <w:rsid w:val="002A2237"/>
  </w:style>
  <w:style w:type="paragraph" w:customStyle="1" w:styleId="Tagtemplate">
    <w:name w:val="Tagtemplate"/>
    <w:basedOn w:val="Normal"/>
    <w:link w:val="TagtemplateChar"/>
    <w:autoRedefine/>
    <w:qFormat/>
    <w:rsid w:val="002A2237"/>
    <w:pPr>
      <w:keepNext/>
      <w:keepLines/>
    </w:pPr>
    <w:rPr>
      <w:rFonts w:eastAsia="Calibri"/>
      <w:b/>
    </w:rPr>
  </w:style>
  <w:style w:type="character" w:customStyle="1" w:styleId="TagtemplateChar">
    <w:name w:val="Tagtemplate Char"/>
    <w:basedOn w:val="DefaultParagraphFont"/>
    <w:link w:val="Tagtemplate"/>
    <w:rsid w:val="002A2237"/>
    <w:rPr>
      <w:rFonts w:ascii="Calibri" w:eastAsia="Calibri" w:hAnsi="Calibri"/>
      <w:b/>
    </w:rPr>
  </w:style>
  <w:style w:type="character" w:customStyle="1" w:styleId="Styleunderline11ptBorderSinglesolidlineAuto05p">
    <w:name w:val="Style underline + 11 pt Border: : (Single solid line Auto  0.5 p..."/>
    <w:rsid w:val="002A2237"/>
    <w:rPr>
      <w:sz w:val="20"/>
      <w:u w:val="single"/>
      <w:bdr w:val="single" w:sz="4" w:space="0" w:color="auto"/>
    </w:rPr>
  </w:style>
  <w:style w:type="paragraph" w:customStyle="1" w:styleId="Citation-FirstLine">
    <w:name w:val="Citation - First Line"/>
    <w:basedOn w:val="Normal"/>
    <w:next w:val="Normal"/>
    <w:autoRedefine/>
    <w:qFormat/>
    <w:rsid w:val="002A2237"/>
    <w:pPr>
      <w:spacing w:line="240" w:lineRule="atLeast"/>
      <w:jc w:val="both"/>
    </w:pPr>
    <w:rPr>
      <w:rFonts w:ascii="Book Antiqua" w:eastAsia="Times New Roman" w:hAnsi="Book Antiqua"/>
    </w:rPr>
  </w:style>
  <w:style w:type="character" w:customStyle="1" w:styleId="CardText-Underlined">
    <w:name w:val="Card Text - Underlined"/>
    <w:rsid w:val="002A2237"/>
    <w:rPr>
      <w:b/>
      <w:sz w:val="20"/>
      <w:u w:val="single"/>
    </w:rPr>
  </w:style>
  <w:style w:type="paragraph" w:customStyle="1" w:styleId="Citation-Complete">
    <w:name w:val="Citation - Complete"/>
    <w:basedOn w:val="Normal"/>
    <w:next w:val="Normal"/>
    <w:link w:val="Citation-CompleteChar"/>
    <w:autoRedefine/>
    <w:qFormat/>
    <w:rsid w:val="002A2237"/>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2A2237"/>
    <w:rPr>
      <w:rFonts w:ascii="Book Antiqua" w:eastAsia="Times New Roman" w:hAnsi="Book Antiqua"/>
    </w:rPr>
  </w:style>
  <w:style w:type="character" w:customStyle="1" w:styleId="MicroTextChar">
    <w:name w:val="MicroText Char"/>
    <w:link w:val="MicroText"/>
    <w:rsid w:val="002A2237"/>
    <w:rPr>
      <w:rFonts w:ascii="Arial Narrow" w:hAnsi="Arial Narrow"/>
      <w:sz w:val="12"/>
    </w:rPr>
  </w:style>
  <w:style w:type="paragraph" w:customStyle="1" w:styleId="TagCite">
    <w:name w:val="Tag/Cite"/>
    <w:basedOn w:val="Normal"/>
    <w:qFormat/>
    <w:rsid w:val="002A2237"/>
    <w:rPr>
      <w:rFonts w:eastAsia="Times New Roman"/>
      <w:b/>
    </w:rPr>
  </w:style>
  <w:style w:type="character" w:customStyle="1" w:styleId="Style11ptItalicUnderline">
    <w:name w:val="Style 11 pt Italic Underline"/>
    <w:basedOn w:val="DefaultParagraphFont"/>
    <w:rsid w:val="002A2237"/>
    <w:rPr>
      <w:i/>
      <w:iCs/>
      <w:sz w:val="20"/>
      <w:u w:val="single"/>
    </w:rPr>
  </w:style>
  <w:style w:type="character" w:customStyle="1" w:styleId="Style11ptItalic">
    <w:name w:val="Style 11 pt Italic"/>
    <w:basedOn w:val="DefaultParagraphFont"/>
    <w:rsid w:val="002A2237"/>
    <w:rPr>
      <w:rFonts w:ascii="Times New Roman" w:hAnsi="Times New Roman"/>
      <w:i/>
      <w:iCs/>
      <w:sz w:val="20"/>
    </w:rPr>
  </w:style>
  <w:style w:type="character" w:customStyle="1" w:styleId="BoldandUnderlineChar">
    <w:name w:val="Bold and Underline Char"/>
    <w:basedOn w:val="DefaultParagraphFont"/>
    <w:link w:val="BoldandUnderline"/>
    <w:locked/>
    <w:rsid w:val="002A2237"/>
    <w:rPr>
      <w:b/>
      <w:u w:val="single"/>
    </w:rPr>
  </w:style>
  <w:style w:type="paragraph" w:customStyle="1" w:styleId="BoldandUnderline">
    <w:name w:val="Bold and Underline"/>
    <w:basedOn w:val="Normal"/>
    <w:link w:val="BoldandUnderlineChar"/>
    <w:qFormat/>
    <w:rsid w:val="002A2237"/>
    <w:rPr>
      <w:rFonts w:asciiTheme="minorHAnsi" w:hAnsiTheme="minorHAnsi"/>
      <w:b/>
      <w:u w:val="single"/>
    </w:rPr>
  </w:style>
  <w:style w:type="character" w:customStyle="1" w:styleId="hdr">
    <w:name w:val="hdr"/>
    <w:basedOn w:val="DefaultParagraphFont"/>
    <w:rsid w:val="002A2237"/>
  </w:style>
  <w:style w:type="paragraph" w:customStyle="1" w:styleId="StyleStyle49ptBold3">
    <w:name w:val="Style Style4 + 9 pt Bold3"/>
    <w:basedOn w:val="Style4"/>
    <w:link w:val="StyleStyle49ptBold3Char"/>
    <w:qFormat/>
    <w:rsid w:val="002A2237"/>
    <w:rPr>
      <w:rFonts w:cs="Times New Roman"/>
      <w:b/>
      <w:bCs/>
    </w:rPr>
  </w:style>
  <w:style w:type="character" w:customStyle="1" w:styleId="StyleStyle49ptBold3Char">
    <w:name w:val="Style Style4 + 9 pt Bold3 Char"/>
    <w:basedOn w:val="Style4Char"/>
    <w:link w:val="StyleStyle49ptBold3"/>
    <w:rsid w:val="002A2237"/>
    <w:rPr>
      <w:rFonts w:ascii="Calibri" w:eastAsia="Times New Roman" w:hAnsi="Calibri" w:cs="Times New Roman"/>
      <w:b/>
      <w:bCs/>
      <w:u w:val="single"/>
    </w:rPr>
  </w:style>
  <w:style w:type="character" w:customStyle="1" w:styleId="Style9ptUnderline6">
    <w:name w:val="Style 9 pt Underline6"/>
    <w:basedOn w:val="DefaultParagraphFont"/>
    <w:rsid w:val="002A2237"/>
    <w:rPr>
      <w:sz w:val="20"/>
      <w:u w:val="single"/>
    </w:rPr>
  </w:style>
  <w:style w:type="character" w:customStyle="1" w:styleId="ct-with-fmlt">
    <w:name w:val="ct-with-fmlt"/>
    <w:basedOn w:val="DefaultParagraphFont"/>
    <w:rsid w:val="002A2237"/>
  </w:style>
  <w:style w:type="paragraph" w:customStyle="1" w:styleId="TagText">
    <w:name w:val="TagText"/>
    <w:basedOn w:val="Normal"/>
    <w:uiPriority w:val="99"/>
    <w:qFormat/>
    <w:rsid w:val="002A2237"/>
    <w:rPr>
      <w:b/>
    </w:rPr>
  </w:style>
  <w:style w:type="paragraph" w:customStyle="1" w:styleId="StyleStyle49pt">
    <w:name w:val="Style Style4 + 9 pt"/>
    <w:basedOn w:val="Normal"/>
    <w:link w:val="StyleStyle49ptChar"/>
    <w:qFormat/>
    <w:rsid w:val="002A2237"/>
    <w:rPr>
      <w:rFonts w:eastAsia="Times New Roman"/>
      <w:u w:val="single"/>
    </w:rPr>
  </w:style>
  <w:style w:type="character" w:customStyle="1" w:styleId="StyleStyle49ptChar">
    <w:name w:val="Style Style4 + 9 pt Char"/>
    <w:basedOn w:val="DefaultParagraphFont"/>
    <w:link w:val="StyleStyle49pt"/>
    <w:rsid w:val="002A2237"/>
    <w:rPr>
      <w:rFonts w:ascii="Calibri" w:eastAsia="Times New Roman" w:hAnsi="Calibri"/>
      <w:u w:val="single"/>
    </w:rPr>
  </w:style>
  <w:style w:type="paragraph" w:customStyle="1" w:styleId="StyleStyle49ptBold">
    <w:name w:val="Style Style4 + 9 pt Bold"/>
    <w:basedOn w:val="Normal"/>
    <w:link w:val="StyleStyle49ptBoldChar"/>
    <w:qFormat/>
    <w:rsid w:val="002A2237"/>
    <w:rPr>
      <w:rFonts w:eastAsia="Times New Roman"/>
      <w:b/>
      <w:bCs/>
      <w:u w:val="single"/>
    </w:rPr>
  </w:style>
  <w:style w:type="character" w:customStyle="1" w:styleId="StyleStyle49ptBoldChar">
    <w:name w:val="Style Style4 + 9 pt Bold Char"/>
    <w:basedOn w:val="DefaultParagraphFont"/>
    <w:link w:val="StyleStyle49ptBold"/>
    <w:rsid w:val="002A2237"/>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2A223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2A2237"/>
    <w:rPr>
      <w:rFonts w:ascii="Calibri" w:eastAsia="Times New Roman" w:hAnsi="Calibri"/>
      <w:b/>
      <w:bCs/>
      <w:i/>
      <w:iCs/>
      <w:u w:val="single"/>
    </w:rPr>
  </w:style>
  <w:style w:type="paragraph" w:customStyle="1" w:styleId="StyleUnderlined11ptBold">
    <w:name w:val="Style Underlined + 11 pt Bold"/>
    <w:link w:val="StyleUnderlined11ptBoldChar"/>
    <w:qFormat/>
    <w:rsid w:val="002A2237"/>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A2237"/>
    <w:rPr>
      <w:rFonts w:ascii="Arial" w:eastAsia="Times New Roman" w:hAnsi="Arial" w:cs="Arial"/>
      <w:b/>
      <w:bCs/>
      <w:szCs w:val="24"/>
      <w:u w:val="single"/>
    </w:rPr>
  </w:style>
  <w:style w:type="paragraph" w:customStyle="1" w:styleId="StyleUnderlined11pt">
    <w:name w:val="Style Underlined + 11 pt"/>
    <w:link w:val="StyleUnderlined11ptChar"/>
    <w:qFormat/>
    <w:rsid w:val="002A2237"/>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A2237"/>
    <w:rPr>
      <w:rFonts w:ascii="Arial" w:eastAsia="Times New Roman" w:hAnsi="Arial" w:cs="Arial"/>
      <w:szCs w:val="24"/>
      <w:u w:val="single"/>
    </w:rPr>
  </w:style>
  <w:style w:type="character" w:customStyle="1" w:styleId="newscontent">
    <w:name w:val="newscontent"/>
    <w:rsid w:val="002A2237"/>
  </w:style>
  <w:style w:type="character" w:customStyle="1" w:styleId="StyleUnderlinePatternClearYellow">
    <w:name w:val="Style Underline Pattern: Clear (Yellow)"/>
    <w:basedOn w:val="DefaultParagraphFont"/>
    <w:rsid w:val="002A2237"/>
    <w:rPr>
      <w:u w:val="single"/>
      <w:shd w:val="clear" w:color="auto" w:fill="00FF00"/>
    </w:rPr>
  </w:style>
  <w:style w:type="paragraph" w:customStyle="1" w:styleId="StyleUnderlineChar11pt3">
    <w:name w:val="Style Underline Char + 11 pt3"/>
    <w:link w:val="StyleUnderlineChar11pt3Char"/>
    <w:qFormat/>
    <w:rsid w:val="002A2237"/>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2A2237"/>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2A2237"/>
    <w:rPr>
      <w:b w:val="0"/>
      <w:bCs/>
      <w:u w:val="single"/>
    </w:rPr>
  </w:style>
  <w:style w:type="character" w:customStyle="1" w:styleId="date-display-single">
    <w:name w:val="date-display-single"/>
    <w:basedOn w:val="DefaultParagraphFont"/>
    <w:rsid w:val="002A2237"/>
  </w:style>
  <w:style w:type="character" w:customStyle="1" w:styleId="CommentTextChar1">
    <w:name w:val="Comment Text Char1"/>
    <w:basedOn w:val="DefaultParagraphFont"/>
    <w:uiPriority w:val="99"/>
    <w:rsid w:val="002A2237"/>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2A2237"/>
    <w:rPr>
      <w:rFonts w:ascii="Times New Roman" w:hAnsi="Times New Roman" w:cs="Times New Roman"/>
      <w:sz w:val="20"/>
    </w:rPr>
  </w:style>
  <w:style w:type="paragraph" w:customStyle="1" w:styleId="Cite2">
    <w:name w:val="Cite 2"/>
    <w:basedOn w:val="Normal"/>
    <w:qFormat/>
    <w:rsid w:val="002A2237"/>
    <w:rPr>
      <w:rFonts w:eastAsia="MS Mincho"/>
      <w:b/>
      <w:u w:val="single"/>
    </w:rPr>
  </w:style>
  <w:style w:type="character" w:customStyle="1" w:styleId="StyleunderlineBold">
    <w:name w:val="Style underline + Bold"/>
    <w:basedOn w:val="underline"/>
    <w:rsid w:val="002A2237"/>
    <w:rPr>
      <w:rFonts w:ascii="Times New Roman" w:hAnsi="Times New Roman" w:cs="Times New Roman"/>
      <w:bCs/>
      <w:sz w:val="20"/>
      <w:u w:val="single"/>
    </w:rPr>
  </w:style>
  <w:style w:type="paragraph" w:customStyle="1" w:styleId="cards0">
    <w:name w:val="cards"/>
    <w:basedOn w:val="Cites0"/>
    <w:qFormat/>
    <w:rsid w:val="002A2237"/>
    <w:pPr>
      <w:widowControl/>
      <w:jc w:val="left"/>
    </w:pPr>
    <w:rPr>
      <w:szCs w:val="22"/>
    </w:rPr>
  </w:style>
  <w:style w:type="character" w:customStyle="1" w:styleId="Style10ptUnderline">
    <w:name w:val="Style 10 pt Underline"/>
    <w:basedOn w:val="DefaultParagraphFont"/>
    <w:rsid w:val="002A2237"/>
    <w:rPr>
      <w:sz w:val="20"/>
      <w:u w:val="single"/>
    </w:rPr>
  </w:style>
  <w:style w:type="character" w:styleId="HTMLCite">
    <w:name w:val="HTML Cite"/>
    <w:uiPriority w:val="99"/>
    <w:rsid w:val="002A2237"/>
    <w:rPr>
      <w:i/>
      <w:iCs/>
    </w:rPr>
  </w:style>
  <w:style w:type="character" w:customStyle="1" w:styleId="slug-pub-date">
    <w:name w:val="slug-pub-date"/>
    <w:basedOn w:val="DefaultParagraphFont"/>
    <w:rsid w:val="002A2237"/>
  </w:style>
  <w:style w:type="character" w:customStyle="1" w:styleId="slug-vol">
    <w:name w:val="slug-vol"/>
    <w:basedOn w:val="DefaultParagraphFont"/>
    <w:rsid w:val="002A2237"/>
  </w:style>
  <w:style w:type="character" w:customStyle="1" w:styleId="slug-issue">
    <w:name w:val="slug-issue"/>
    <w:basedOn w:val="DefaultParagraphFont"/>
    <w:rsid w:val="002A2237"/>
  </w:style>
  <w:style w:type="character" w:customStyle="1" w:styleId="slug-pages">
    <w:name w:val="slug-pages"/>
    <w:basedOn w:val="DefaultParagraphFont"/>
    <w:rsid w:val="002A2237"/>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2A2237"/>
    <w:rPr>
      <w:b/>
      <w:bCs/>
      <w:strike w:val="0"/>
      <w:dstrike w:val="0"/>
      <w:sz w:val="24"/>
      <w:u w:val="none"/>
      <w:effect w:val="none"/>
    </w:rPr>
  </w:style>
  <w:style w:type="paragraph" w:customStyle="1" w:styleId="Tag2">
    <w:name w:val="Tag2"/>
    <w:basedOn w:val="Normal"/>
    <w:autoRedefine/>
    <w:qFormat/>
    <w:rsid w:val="002A2237"/>
    <w:pPr>
      <w:spacing w:before="120"/>
    </w:pPr>
    <w:rPr>
      <w:b/>
      <w:sz w:val="26"/>
    </w:rPr>
  </w:style>
  <w:style w:type="character" w:customStyle="1" w:styleId="tagchar">
    <w:name w:val="tagchar"/>
    <w:basedOn w:val="DefaultParagraphFont"/>
    <w:rsid w:val="002A2237"/>
  </w:style>
  <w:style w:type="paragraph" w:customStyle="1" w:styleId="NormalText">
    <w:name w:val="Normal Text"/>
    <w:basedOn w:val="Normal"/>
    <w:link w:val="NormalTextChar"/>
    <w:autoRedefine/>
    <w:qFormat/>
    <w:rsid w:val="002A2237"/>
    <w:pPr>
      <w:jc w:val="both"/>
    </w:pPr>
    <w:rPr>
      <w:rFonts w:eastAsia="Times New Roman"/>
      <w:szCs w:val="26"/>
    </w:rPr>
  </w:style>
  <w:style w:type="character" w:customStyle="1" w:styleId="pmterms11">
    <w:name w:val="pmterms11"/>
    <w:basedOn w:val="DefaultParagraphFont"/>
    <w:rsid w:val="002A2237"/>
    <w:rPr>
      <w:b/>
      <w:bCs/>
      <w:i w:val="0"/>
      <w:iCs w:val="0"/>
      <w:color w:val="000000"/>
    </w:rPr>
  </w:style>
  <w:style w:type="character" w:customStyle="1" w:styleId="StyleUnderlineChar9ptBold">
    <w:name w:val="Style Underline Char + 9 pt Bold"/>
    <w:basedOn w:val="DefaultParagraphFont"/>
    <w:rsid w:val="002A2237"/>
    <w:rPr>
      <w:rFonts w:ascii="Times New Roman" w:hAnsi="Times New Roman"/>
      <w:b/>
      <w:bCs/>
      <w:sz w:val="20"/>
      <w:u w:val="single"/>
      <w:lang w:val="en-US" w:eastAsia="en-US" w:bidi="ar-SA"/>
    </w:rPr>
  </w:style>
  <w:style w:type="character" w:customStyle="1" w:styleId="Style8pt">
    <w:name w:val="Style 8 pt"/>
    <w:basedOn w:val="DefaultParagraphFont"/>
    <w:rsid w:val="002A2237"/>
    <w:rPr>
      <w:sz w:val="20"/>
    </w:rPr>
  </w:style>
  <w:style w:type="character" w:customStyle="1" w:styleId="UnderlineChar5Char">
    <w:name w:val="Underline Char5 Char"/>
    <w:basedOn w:val="DefaultParagraphFont"/>
    <w:rsid w:val="002A2237"/>
    <w:rPr>
      <w:szCs w:val="24"/>
      <w:u w:val="single"/>
      <w:lang w:val="en-US" w:eastAsia="en-US" w:bidi="ar-SA"/>
    </w:rPr>
  </w:style>
  <w:style w:type="character" w:customStyle="1" w:styleId="BoldandUnderlineChar2Char1">
    <w:name w:val="Bold and Underline Char2 Char1"/>
    <w:basedOn w:val="DefaultParagraphFont"/>
    <w:rsid w:val="002A2237"/>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2A223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2A2237"/>
    <w:rPr>
      <w:szCs w:val="24"/>
      <w:u w:val="single"/>
      <w:lang w:val="en-US" w:eastAsia="en-US" w:bidi="ar-SA"/>
    </w:rPr>
  </w:style>
  <w:style w:type="paragraph" w:customStyle="1" w:styleId="Language">
    <w:name w:val="Language"/>
    <w:basedOn w:val="Normal"/>
    <w:link w:val="LanguageChar"/>
    <w:qFormat/>
    <w:rsid w:val="002A2237"/>
    <w:rPr>
      <w:rFonts w:eastAsia="Times New Roman"/>
      <w:strike/>
      <w:szCs w:val="20"/>
    </w:rPr>
  </w:style>
  <w:style w:type="character" w:customStyle="1" w:styleId="LanguageChar">
    <w:name w:val="Language Char"/>
    <w:basedOn w:val="DefaultParagraphFont"/>
    <w:link w:val="Language"/>
    <w:rsid w:val="002A2237"/>
    <w:rPr>
      <w:rFonts w:ascii="Calibri" w:eastAsia="Times New Roman" w:hAnsi="Calibri"/>
      <w:strike/>
      <w:szCs w:val="20"/>
    </w:rPr>
  </w:style>
  <w:style w:type="paragraph" w:customStyle="1" w:styleId="UnderlineChar3">
    <w:name w:val="Underline Char3"/>
    <w:basedOn w:val="Normal"/>
    <w:link w:val="UnderlineChar3Char"/>
    <w:qFormat/>
    <w:rsid w:val="002A2237"/>
    <w:rPr>
      <w:rFonts w:eastAsia="Times New Roman"/>
      <w:u w:val="single"/>
    </w:rPr>
  </w:style>
  <w:style w:type="character" w:customStyle="1" w:styleId="UnderlineChar3Char">
    <w:name w:val="Underline Char3 Char"/>
    <w:basedOn w:val="DefaultParagraphFont"/>
    <w:link w:val="UnderlineChar3"/>
    <w:rsid w:val="002A2237"/>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2A2237"/>
    <w:rPr>
      <w:rFonts w:eastAsia="Times New Roman"/>
      <w:b/>
      <w:u w:val="single"/>
    </w:rPr>
  </w:style>
  <w:style w:type="character" w:customStyle="1" w:styleId="BoldandUnderlineChar3CharChar">
    <w:name w:val="Bold and Underline Char3 Char Char"/>
    <w:basedOn w:val="DefaultParagraphFont"/>
    <w:link w:val="BoldandUnderlineChar3Char"/>
    <w:rsid w:val="002A2237"/>
    <w:rPr>
      <w:rFonts w:ascii="Calibri" w:eastAsia="Times New Roman" w:hAnsi="Calibri"/>
      <w:b/>
      <w:u w:val="single"/>
    </w:rPr>
  </w:style>
  <w:style w:type="character" w:customStyle="1" w:styleId="UnderlineChar1">
    <w:name w:val="Underline Char1"/>
    <w:basedOn w:val="DefaultParagraphFont"/>
    <w:rsid w:val="002A2237"/>
    <w:rPr>
      <w:szCs w:val="24"/>
      <w:u w:val="single"/>
      <w:lang w:val="en-US" w:eastAsia="en-US" w:bidi="ar-SA"/>
    </w:rPr>
  </w:style>
  <w:style w:type="character" w:customStyle="1" w:styleId="BoldandUnderlineChar1Char2Char">
    <w:name w:val="Bold and Underline Char1 Char2 Char"/>
    <w:basedOn w:val="DefaultParagraphFont"/>
    <w:rsid w:val="002A2237"/>
    <w:rPr>
      <w:b/>
      <w:szCs w:val="24"/>
      <w:u w:val="single"/>
      <w:lang w:val="en-US" w:eastAsia="en-US" w:bidi="ar-SA"/>
    </w:rPr>
  </w:style>
  <w:style w:type="character" w:customStyle="1" w:styleId="SmalltextChar">
    <w:name w:val="Small text Char"/>
    <w:aliases w:val="Quote1 Char1"/>
    <w:link w:val="Smalltext"/>
    <w:rsid w:val="002A2237"/>
    <w:rPr>
      <w:rFonts w:ascii="Arial Narrow" w:eastAsia="Times New Roman" w:hAnsi="Arial Narrow"/>
    </w:rPr>
  </w:style>
  <w:style w:type="paragraph" w:customStyle="1" w:styleId="HotRoute">
    <w:name w:val="Hot Route"/>
    <w:basedOn w:val="Normal"/>
    <w:link w:val="HotRouteChar0"/>
    <w:qFormat/>
    <w:rsid w:val="002A2237"/>
    <w:pPr>
      <w:ind w:left="144"/>
    </w:pPr>
    <w:rPr>
      <w:rFonts w:eastAsia="Times New Roman"/>
    </w:rPr>
  </w:style>
  <w:style w:type="paragraph" w:customStyle="1" w:styleId="Cardstyle0">
    <w:name w:val="Cardstyle"/>
    <w:basedOn w:val="Normal"/>
    <w:next w:val="Normal"/>
    <w:qFormat/>
    <w:rsid w:val="002A2237"/>
    <w:rPr>
      <w:rFonts w:eastAsia="Times New Roman"/>
    </w:rPr>
  </w:style>
  <w:style w:type="character" w:customStyle="1" w:styleId="Style12ptBoldUnderline1">
    <w:name w:val="Style 12 pt Bold Underline1"/>
    <w:basedOn w:val="DefaultParagraphFont"/>
    <w:rsid w:val="002A2237"/>
    <w:rPr>
      <w:b/>
      <w:bCs/>
      <w:sz w:val="24"/>
      <w:u w:val="single"/>
    </w:rPr>
  </w:style>
  <w:style w:type="character" w:customStyle="1" w:styleId="StyleEmphasisArial12ptBoldNotItalic">
    <w:name w:val="Style Emphasis + Arial 12 pt Bold Not Italic"/>
    <w:basedOn w:val="Emphasis"/>
    <w:rsid w:val="002A2237"/>
    <w:rPr>
      <w:rFonts w:ascii="Arial" w:hAnsi="Arial" w:cs="Times New Roman"/>
      <w:b w:val="0"/>
      <w:bCs/>
      <w:i/>
      <w:iCs/>
      <w:sz w:val="24"/>
      <w:u w:val="single"/>
      <w:bdr w:val="single" w:sz="8" w:space="0" w:color="auto"/>
    </w:rPr>
  </w:style>
  <w:style w:type="character" w:customStyle="1" w:styleId="DebateHighlighted">
    <w:name w:val="Debate Highlighted"/>
    <w:qFormat/>
    <w:rsid w:val="002A2237"/>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2A2237"/>
    <w:rPr>
      <w:rFonts w:ascii="SimSun" w:eastAsia="SimSun" w:hAnsi="SimSun"/>
      <w:sz w:val="15"/>
      <w:lang w:eastAsia="zh-CN"/>
    </w:rPr>
  </w:style>
  <w:style w:type="paragraph" w:customStyle="1" w:styleId="UnreadText">
    <w:name w:val="Unread Text"/>
    <w:basedOn w:val="Normal"/>
    <w:next w:val="Normal"/>
    <w:link w:val="UnreadTextChar"/>
    <w:autoRedefine/>
    <w:qFormat/>
    <w:rsid w:val="002A2237"/>
    <w:pPr>
      <w:ind w:left="360"/>
    </w:pPr>
    <w:rPr>
      <w:rFonts w:ascii="SimSun" w:eastAsia="SimSun" w:hAnsi="SimSun"/>
      <w:sz w:val="15"/>
      <w:lang w:eastAsia="zh-CN"/>
    </w:rPr>
  </w:style>
  <w:style w:type="paragraph" w:customStyle="1" w:styleId="AuthorDate">
    <w:name w:val="AuthorDate"/>
    <w:next w:val="Normal"/>
    <w:link w:val="AuthorDateChar"/>
    <w:qFormat/>
    <w:rsid w:val="002A223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2A2237"/>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2A2237"/>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2A2237"/>
    <w:rPr>
      <w:rFonts w:ascii="Times New Roman" w:hAnsi="Times New Roman"/>
      <w:sz w:val="20"/>
      <w:u w:val="single"/>
      <w:bdr w:val="none" w:sz="0" w:space="0" w:color="auto"/>
      <w:shd w:val="clear" w:color="auto" w:fill="C0C0C0"/>
    </w:rPr>
  </w:style>
  <w:style w:type="character" w:customStyle="1" w:styleId="smallChar">
    <w:name w:val="small Char"/>
    <w:rsid w:val="002A2237"/>
    <w:rPr>
      <w:rFonts w:ascii="Calibri" w:eastAsia="Calibri" w:hAnsi="Calibri" w:cs="Calibri"/>
      <w:sz w:val="16"/>
      <w:szCs w:val="20"/>
      <w:lang w:val="x-none" w:eastAsia="x-none"/>
    </w:rPr>
  </w:style>
  <w:style w:type="paragraph" w:customStyle="1" w:styleId="HotRoute0">
    <w:name w:val="Hot Route!"/>
    <w:basedOn w:val="Normal"/>
    <w:qFormat/>
    <w:rsid w:val="002A2237"/>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2A2237"/>
    <w:rPr>
      <w:rFonts w:ascii="Times New Roman" w:hAnsi="Times New Roman" w:cs="Times New Roman"/>
      <w:sz w:val="16"/>
      <w:szCs w:val="16"/>
    </w:rPr>
  </w:style>
  <w:style w:type="character" w:customStyle="1" w:styleId="BodyText2Char1">
    <w:name w:val="Body Text 2 Char1"/>
    <w:basedOn w:val="DefaultParagraphFont"/>
    <w:semiHidden/>
    <w:rsid w:val="002A2237"/>
    <w:rPr>
      <w:rFonts w:ascii="Times New Roman" w:hAnsi="Times New Roman" w:cs="Times New Roman"/>
      <w:sz w:val="20"/>
    </w:rPr>
  </w:style>
  <w:style w:type="character" w:customStyle="1" w:styleId="Heading2Char1CharCharCharCharCharC">
    <w:name w:val="Heading 2 Char1 Char Char Char Char Char C"/>
    <w:rsid w:val="002A2237"/>
    <w:rPr>
      <w:rFonts w:cs="Arial"/>
      <w:b/>
      <w:bCs/>
      <w:iCs/>
      <w:sz w:val="24"/>
      <w:szCs w:val="28"/>
      <w:lang w:val="en-US" w:eastAsia="en-US" w:bidi="ar-SA"/>
    </w:rPr>
  </w:style>
  <w:style w:type="character" w:customStyle="1" w:styleId="underline1">
    <w:name w:val="underline1"/>
    <w:basedOn w:val="DefaultParagraphFont"/>
    <w:rsid w:val="002A2237"/>
    <w:rPr>
      <w:u w:val="single"/>
    </w:rPr>
  </w:style>
  <w:style w:type="character" w:customStyle="1" w:styleId="author0">
    <w:name w:val="author"/>
    <w:basedOn w:val="DefaultParagraphFont"/>
    <w:rsid w:val="002A2237"/>
    <w:rPr>
      <w:rFonts w:ascii="Times New Roman" w:hAnsi="Times New Roman"/>
      <w:b/>
      <w:sz w:val="24"/>
    </w:rPr>
  </w:style>
  <w:style w:type="character" w:customStyle="1" w:styleId="FontStyle291">
    <w:name w:val="Font Style291"/>
    <w:basedOn w:val="DefaultParagraphFont"/>
    <w:uiPriority w:val="99"/>
    <w:rsid w:val="002A2237"/>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A2237"/>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A223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2A2237"/>
    <w:rPr>
      <w:rFonts w:ascii="Calibri" w:eastAsia="Times New Roman" w:hAnsi="Calibri"/>
    </w:rPr>
  </w:style>
  <w:style w:type="paragraph" w:customStyle="1" w:styleId="Cards1">
    <w:name w:val="Cards1"/>
    <w:basedOn w:val="Normal"/>
    <w:link w:val="Cards1Char"/>
    <w:qFormat/>
    <w:rsid w:val="002A2237"/>
    <w:pPr>
      <w:ind w:left="288"/>
    </w:pPr>
    <w:rPr>
      <w:rFonts w:eastAsia="Times New Roman"/>
      <w:u w:val="single"/>
    </w:rPr>
  </w:style>
  <w:style w:type="character" w:customStyle="1" w:styleId="Cards1Char">
    <w:name w:val="Cards1 Char"/>
    <w:basedOn w:val="DefaultParagraphFont"/>
    <w:link w:val="Cards1"/>
    <w:rsid w:val="002A2237"/>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2A2237"/>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A2237"/>
    <w:rPr>
      <w:rFonts w:ascii="Arial" w:eastAsia="Calibri" w:hAnsi="Arial" w:cs="Arial"/>
      <w:u w:val="single"/>
    </w:rPr>
  </w:style>
  <w:style w:type="character" w:customStyle="1" w:styleId="EmphasizeThis">
    <w:name w:val="EmphasizeThis"/>
    <w:rsid w:val="002A2237"/>
    <w:rPr>
      <w:rFonts w:ascii="Georgia" w:hAnsi="Georgia"/>
      <w:b/>
      <w:iCs/>
      <w:sz w:val="24"/>
      <w:u w:val="thick"/>
    </w:rPr>
  </w:style>
  <w:style w:type="paragraph" w:customStyle="1" w:styleId="Stylecard8pt">
    <w:name w:val="Style card + 8 pt"/>
    <w:basedOn w:val="Normal"/>
    <w:link w:val="Stylecard8ptChar"/>
    <w:qFormat/>
    <w:rsid w:val="002A2237"/>
    <w:pPr>
      <w:ind w:left="288" w:right="288"/>
    </w:pPr>
    <w:rPr>
      <w:rFonts w:cs="Calibri"/>
      <w:color w:val="000000"/>
      <w:u w:val="single"/>
      <w:lang w:eastAsia="ar-SA"/>
    </w:rPr>
  </w:style>
  <w:style w:type="character" w:customStyle="1" w:styleId="Stylecard8ptChar">
    <w:name w:val="Style card + 8 pt Char"/>
    <w:basedOn w:val="cardChar"/>
    <w:link w:val="Stylecard8pt"/>
    <w:rsid w:val="002A2237"/>
    <w:rPr>
      <w:rFonts w:ascii="Calibri" w:hAnsi="Calibri" w:cs="Calibri"/>
      <w:color w:val="000000"/>
      <w:u w:val="single"/>
      <w:lang w:eastAsia="ar-SA"/>
    </w:rPr>
  </w:style>
  <w:style w:type="character" w:customStyle="1" w:styleId="bhl">
    <w:name w:val="bhl"/>
    <w:basedOn w:val="DefaultParagraphFont"/>
    <w:rsid w:val="002A2237"/>
  </w:style>
  <w:style w:type="paragraph" w:customStyle="1" w:styleId="TagGA11">
    <w:name w:val="Tag GA 11"/>
    <w:basedOn w:val="TOC1"/>
    <w:qFormat/>
    <w:rsid w:val="002A2237"/>
    <w:pPr>
      <w:spacing w:before="0" w:after="160"/>
    </w:pPr>
    <w:rPr>
      <w:rFonts w:eastAsia="Calibri"/>
      <w:u w:val="none"/>
      <w:lang w:bidi="ar-SA"/>
    </w:rPr>
  </w:style>
  <w:style w:type="paragraph" w:customStyle="1" w:styleId="CiteCard">
    <w:name w:val="Cite/Card"/>
    <w:basedOn w:val="TOC2"/>
    <w:qFormat/>
    <w:rsid w:val="002A2237"/>
    <w:pPr>
      <w:tabs>
        <w:tab w:val="left" w:pos="4360"/>
      </w:tabs>
      <w:ind w:left="220"/>
    </w:pPr>
    <w:rPr>
      <w:rFonts w:eastAsia="Calibri"/>
      <w:sz w:val="22"/>
      <w:lang w:bidi="ar-SA"/>
    </w:rPr>
  </w:style>
  <w:style w:type="character" w:customStyle="1" w:styleId="CardTextUnderlinedChar">
    <w:name w:val="Card Text Underlined Char"/>
    <w:basedOn w:val="DefaultParagraphFont"/>
    <w:rsid w:val="002A2237"/>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2A2237"/>
    <w:rPr>
      <w:sz w:val="16"/>
      <w:szCs w:val="16"/>
    </w:rPr>
  </w:style>
  <w:style w:type="character" w:customStyle="1" w:styleId="DocumentMapChar1">
    <w:name w:val="Document Map Char1"/>
    <w:basedOn w:val="DefaultParagraphFont"/>
    <w:uiPriority w:val="99"/>
    <w:rsid w:val="002A2237"/>
    <w:rPr>
      <w:rFonts w:ascii="Tahoma" w:hAnsi="Tahoma" w:cs="Tahoma"/>
      <w:sz w:val="16"/>
      <w:szCs w:val="16"/>
    </w:rPr>
  </w:style>
  <w:style w:type="character" w:customStyle="1" w:styleId="addmd">
    <w:name w:val="addmd"/>
    <w:basedOn w:val="DefaultParagraphFont"/>
    <w:rsid w:val="002A2237"/>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2A2237"/>
    <w:rPr>
      <w:rFonts w:ascii="Arial" w:hAnsi="Arial"/>
      <w:b/>
      <w:sz w:val="26"/>
    </w:rPr>
  </w:style>
  <w:style w:type="paragraph" w:styleId="FootnoteText">
    <w:name w:val="footnote text"/>
    <w:basedOn w:val="Normal"/>
    <w:link w:val="FootnoteTextChar"/>
    <w:unhideWhenUsed/>
    <w:rsid w:val="002A2237"/>
    <w:rPr>
      <w:rFonts w:eastAsia="Calibri"/>
      <w:szCs w:val="20"/>
      <w:lang w:eastAsia="zh-CN"/>
    </w:rPr>
  </w:style>
  <w:style w:type="character" w:customStyle="1" w:styleId="FootnoteTextChar">
    <w:name w:val="Footnote Text Char"/>
    <w:basedOn w:val="DefaultParagraphFont"/>
    <w:link w:val="FootnoteText"/>
    <w:rsid w:val="002A2237"/>
    <w:rPr>
      <w:rFonts w:ascii="Calibri" w:eastAsia="Calibri" w:hAnsi="Calibri"/>
      <w:szCs w:val="20"/>
      <w:lang w:eastAsia="zh-CN"/>
    </w:rPr>
  </w:style>
  <w:style w:type="character" w:customStyle="1" w:styleId="UnderlinedTextCharChar">
    <w:name w:val="Underlined Text Char Char"/>
    <w:basedOn w:val="DefaultParagraphFont"/>
    <w:rsid w:val="002A2237"/>
    <w:rPr>
      <w:rFonts w:cs="Arial"/>
      <w:bCs/>
      <w:noProof w:val="0"/>
      <w:szCs w:val="26"/>
      <w:u w:val="single"/>
      <w:lang w:val="en-US" w:eastAsia="en-US" w:bidi="ar-SA"/>
    </w:rPr>
  </w:style>
  <w:style w:type="character" w:customStyle="1" w:styleId="StyleTimesNewRoman12ptBold">
    <w:name w:val="Style Times New Roman 12 pt Bold"/>
    <w:rsid w:val="002A2237"/>
    <w:rPr>
      <w:b/>
      <w:bCs/>
      <w:sz w:val="24"/>
    </w:rPr>
  </w:style>
  <w:style w:type="character" w:customStyle="1" w:styleId="CardText1Char">
    <w:name w:val="Card Text 1 Char"/>
    <w:rsid w:val="002A2237"/>
    <w:rPr>
      <w:rFonts w:ascii="Georgia" w:hAnsi="Georgia"/>
      <w:color w:val="000000"/>
      <w:sz w:val="22"/>
      <w:szCs w:val="22"/>
      <w:u w:val="single"/>
    </w:rPr>
  </w:style>
  <w:style w:type="character" w:customStyle="1" w:styleId="BoldUnderlining">
    <w:name w:val="Bold Underlining"/>
    <w:rsid w:val="002A2237"/>
    <w:rPr>
      <w:u w:val="single"/>
    </w:rPr>
  </w:style>
  <w:style w:type="character" w:customStyle="1" w:styleId="Intemphasis">
    <w:name w:val="Intemphasis"/>
    <w:uiPriority w:val="1"/>
    <w:qFormat/>
    <w:rsid w:val="002A2237"/>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2A2237"/>
    <w:pPr>
      <w:ind w:left="288" w:right="288"/>
    </w:pPr>
    <w:rPr>
      <w:szCs w:val="16"/>
    </w:rPr>
  </w:style>
  <w:style w:type="character" w:customStyle="1" w:styleId="cardtextChar2">
    <w:name w:val="cardtext Char"/>
    <w:basedOn w:val="DefaultParagraphFont"/>
    <w:link w:val="cardtext0"/>
    <w:rsid w:val="002A2237"/>
    <w:rPr>
      <w:rFonts w:ascii="Calibri" w:hAnsi="Calibri"/>
      <w:szCs w:val="16"/>
    </w:rPr>
  </w:style>
  <w:style w:type="character" w:customStyle="1" w:styleId="BoldUnderlineChar1">
    <w:name w:val="BoldUnderline Char1"/>
    <w:rsid w:val="002A2237"/>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2A2237"/>
    <w:pPr>
      <w:spacing w:after="200"/>
      <w:contextualSpacing/>
    </w:pPr>
    <w:rPr>
      <w:rFonts w:eastAsia="Calibri"/>
      <w:u w:val="single"/>
    </w:rPr>
  </w:style>
  <w:style w:type="character" w:customStyle="1" w:styleId="UnderlinedCardTextChar">
    <w:name w:val="Underlined Card Text Char"/>
    <w:link w:val="UnderlinedCardText"/>
    <w:rsid w:val="002A2237"/>
    <w:rPr>
      <w:rFonts w:ascii="Calibri" w:eastAsia="Calibri" w:hAnsi="Calibri"/>
      <w:u w:val="single"/>
    </w:rPr>
  </w:style>
  <w:style w:type="character" w:customStyle="1" w:styleId="Hyperlink6">
    <w:name w:val="Hyperlink6"/>
    <w:basedOn w:val="DefaultParagraphFont"/>
    <w:rsid w:val="002A2237"/>
    <w:rPr>
      <w:color w:val="3300CC"/>
      <w:u w:val="single"/>
    </w:rPr>
  </w:style>
  <w:style w:type="paragraph" w:customStyle="1" w:styleId="Tag12">
    <w:name w:val="Tag12"/>
    <w:basedOn w:val="Normal"/>
    <w:qFormat/>
    <w:rsid w:val="002A2237"/>
    <w:pPr>
      <w:contextualSpacing/>
    </w:pPr>
    <w:rPr>
      <w:rFonts w:eastAsia="Cambria"/>
      <w:b/>
    </w:rPr>
  </w:style>
  <w:style w:type="paragraph" w:customStyle="1" w:styleId="Shrink8">
    <w:name w:val="Shrink8"/>
    <w:basedOn w:val="Normal"/>
    <w:qFormat/>
    <w:rsid w:val="002A2237"/>
    <w:rPr>
      <w:rFonts w:eastAsia="Cambria"/>
    </w:rPr>
  </w:style>
  <w:style w:type="character" w:customStyle="1" w:styleId="highlight2">
    <w:name w:val="highlight2"/>
    <w:rsid w:val="002A2237"/>
    <w:rPr>
      <w:rFonts w:ascii="Arial" w:hAnsi="Arial"/>
      <w:b/>
      <w:sz w:val="19"/>
      <w:u w:val="thick"/>
      <w:bdr w:val="none" w:sz="0" w:space="0" w:color="auto"/>
      <w:shd w:val="clear" w:color="auto" w:fill="auto"/>
    </w:rPr>
  </w:style>
  <w:style w:type="character" w:customStyle="1" w:styleId="citation">
    <w:name w:val="citation"/>
    <w:basedOn w:val="DefaultParagraphFont"/>
    <w:rsid w:val="002A2237"/>
  </w:style>
  <w:style w:type="paragraph" w:customStyle="1" w:styleId="UnderlineText">
    <w:name w:val="Underline Text"/>
    <w:basedOn w:val="Normal"/>
    <w:link w:val="UnderlineTextChar"/>
    <w:qFormat/>
    <w:rsid w:val="002A2237"/>
    <w:pPr>
      <w:ind w:left="288"/>
    </w:pPr>
    <w:rPr>
      <w:rFonts w:eastAsia="Times New Roman"/>
      <w:u w:val="single"/>
    </w:rPr>
  </w:style>
  <w:style w:type="character" w:customStyle="1" w:styleId="UnderlineTextChar">
    <w:name w:val="Underline Text Char"/>
    <w:basedOn w:val="DefaultParagraphFont"/>
    <w:link w:val="UnderlineText"/>
    <w:rsid w:val="002A2237"/>
    <w:rPr>
      <w:rFonts w:ascii="Calibri" w:eastAsia="Times New Roman" w:hAnsi="Calibri"/>
      <w:u w:val="single"/>
    </w:rPr>
  </w:style>
  <w:style w:type="character" w:customStyle="1" w:styleId="il">
    <w:name w:val="il"/>
    <w:basedOn w:val="DefaultParagraphFont"/>
    <w:rsid w:val="002A2237"/>
  </w:style>
  <w:style w:type="character" w:customStyle="1" w:styleId="commentstext">
    <w:name w:val="comments_text"/>
    <w:uiPriority w:val="99"/>
    <w:rsid w:val="002A2237"/>
    <w:rPr>
      <w:rFonts w:cs="Times New Roman"/>
    </w:rPr>
  </w:style>
  <w:style w:type="paragraph" w:customStyle="1" w:styleId="Heading42">
    <w:name w:val="Heading 42"/>
    <w:basedOn w:val="Normal"/>
    <w:qFormat/>
    <w:rsid w:val="002A2237"/>
    <w:rPr>
      <w:rFonts w:eastAsia="Times New Roman"/>
    </w:rPr>
  </w:style>
  <w:style w:type="paragraph" w:customStyle="1" w:styleId="DebateNormal">
    <w:name w:val="DebateNormal"/>
    <w:basedOn w:val="Normal"/>
    <w:link w:val="DebateNormalChar"/>
    <w:qFormat/>
    <w:rsid w:val="002A2237"/>
    <w:pPr>
      <w:spacing w:line="276" w:lineRule="auto"/>
    </w:pPr>
    <w:rPr>
      <w:rFonts w:eastAsia="Calibri"/>
      <w:szCs w:val="20"/>
    </w:rPr>
  </w:style>
  <w:style w:type="character" w:customStyle="1" w:styleId="DebateNormalChar">
    <w:name w:val="DebateNormal Char"/>
    <w:basedOn w:val="DefaultParagraphFont"/>
    <w:link w:val="DebateNormal"/>
    <w:rsid w:val="002A2237"/>
    <w:rPr>
      <w:rFonts w:ascii="Calibri" w:eastAsia="Calibri" w:hAnsi="Calibri"/>
      <w:szCs w:val="20"/>
    </w:rPr>
  </w:style>
  <w:style w:type="paragraph" w:customStyle="1" w:styleId="DebateEmphasis">
    <w:name w:val="DebateEmphasis"/>
    <w:basedOn w:val="Normal"/>
    <w:link w:val="DebateEmphasisChar"/>
    <w:qFormat/>
    <w:rsid w:val="002A223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2A2237"/>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2A2237"/>
    <w:rPr>
      <w:rFonts w:ascii="Times New Roman" w:eastAsia="Cambria" w:hAnsi="Times New Roman" w:cs="Times New Roman"/>
      <w:sz w:val="20"/>
      <w:szCs w:val="22"/>
    </w:rPr>
  </w:style>
  <w:style w:type="paragraph" w:customStyle="1" w:styleId="NormalCite">
    <w:name w:val="NormalCite"/>
    <w:link w:val="NormalCiteChar"/>
    <w:qFormat/>
    <w:rsid w:val="002A223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A2237"/>
    <w:rPr>
      <w:rFonts w:ascii="Times New Roman" w:hAnsi="Times New Roman" w:cs="Times New Roman"/>
      <w:sz w:val="18"/>
    </w:rPr>
  </w:style>
  <w:style w:type="character" w:customStyle="1" w:styleId="articletext">
    <w:name w:val="articletext"/>
    <w:basedOn w:val="DefaultParagraphFont"/>
    <w:rsid w:val="002A2237"/>
  </w:style>
  <w:style w:type="character" w:customStyle="1" w:styleId="grey10">
    <w:name w:val="grey10"/>
    <w:basedOn w:val="DefaultParagraphFont"/>
    <w:rsid w:val="002A2237"/>
  </w:style>
  <w:style w:type="character" w:customStyle="1" w:styleId="navy13bd">
    <w:name w:val="navy13bd"/>
    <w:basedOn w:val="DefaultParagraphFont"/>
    <w:rsid w:val="002A2237"/>
  </w:style>
  <w:style w:type="character" w:customStyle="1" w:styleId="Style9ptUnderline2">
    <w:name w:val="Style 9 pt Underline2"/>
    <w:basedOn w:val="DefaultParagraphFont"/>
    <w:rsid w:val="002A2237"/>
    <w:rPr>
      <w:sz w:val="20"/>
      <w:u w:val="single"/>
    </w:rPr>
  </w:style>
  <w:style w:type="character" w:customStyle="1" w:styleId="Style9ptBoldUnderline1">
    <w:name w:val="Style 9 pt Bold Underline1"/>
    <w:basedOn w:val="DefaultParagraphFont"/>
    <w:rsid w:val="002A2237"/>
    <w:rPr>
      <w:b/>
      <w:bCs/>
      <w:sz w:val="20"/>
      <w:u w:val="single"/>
    </w:rPr>
  </w:style>
  <w:style w:type="character" w:customStyle="1" w:styleId="TagsCharChar">
    <w:name w:val="Tags Char Char"/>
    <w:basedOn w:val="DefaultParagraphFont"/>
    <w:rsid w:val="002A2237"/>
    <w:rPr>
      <w:rFonts w:eastAsia="SimSun"/>
      <w:b/>
      <w:sz w:val="24"/>
      <w:lang w:val="en-US" w:eastAsia="zh-CN" w:bidi="ar-SA"/>
    </w:rPr>
  </w:style>
  <w:style w:type="paragraph" w:customStyle="1" w:styleId="cardCharCharCharChar">
    <w:name w:val="card Char Char Char Char"/>
    <w:basedOn w:val="Normal"/>
    <w:qFormat/>
    <w:rsid w:val="002A2237"/>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2A2237"/>
    <w:rPr>
      <w:rFonts w:ascii="Times" w:eastAsia="Times New Roman" w:hAnsi="Times"/>
    </w:rPr>
  </w:style>
  <w:style w:type="paragraph" w:customStyle="1" w:styleId="CARD0">
    <w:name w:val="CARD"/>
    <w:basedOn w:val="Normal"/>
    <w:link w:val="CARDChar1"/>
    <w:qFormat/>
    <w:rsid w:val="002A2237"/>
    <w:rPr>
      <w:rFonts w:eastAsia="Times New Roman"/>
      <w:u w:val="single"/>
    </w:rPr>
  </w:style>
  <w:style w:type="character" w:customStyle="1" w:styleId="CARDChar1">
    <w:name w:val="CARD Char"/>
    <w:basedOn w:val="DefaultParagraphFont"/>
    <w:link w:val="CARD0"/>
    <w:rsid w:val="002A2237"/>
    <w:rPr>
      <w:rFonts w:ascii="Calibri" w:eastAsia="Times New Roman" w:hAnsi="Calibri"/>
      <w:u w:val="single"/>
    </w:rPr>
  </w:style>
  <w:style w:type="paragraph" w:customStyle="1" w:styleId="Normal2">
    <w:name w:val="Normal2"/>
    <w:basedOn w:val="Normal"/>
    <w:qFormat/>
    <w:rsid w:val="002A2237"/>
    <w:rPr>
      <w:rFonts w:eastAsia="Times New Roman"/>
    </w:rPr>
  </w:style>
  <w:style w:type="character" w:customStyle="1" w:styleId="Style11ptThickunderline">
    <w:name w:val="Style 11 pt Thick underline"/>
    <w:rsid w:val="002A2237"/>
    <w:rPr>
      <w:rFonts w:ascii="Times New Roman" w:hAnsi="Times New Roman"/>
      <w:sz w:val="20"/>
      <w:u w:val="single"/>
    </w:rPr>
  </w:style>
  <w:style w:type="character" w:customStyle="1" w:styleId="Style11ptBoldThickunderline">
    <w:name w:val="Style 11 pt Bold Thick underline"/>
    <w:rsid w:val="002A2237"/>
    <w:rPr>
      <w:rFonts w:ascii="Times New Roman" w:hAnsi="Times New Roman"/>
      <w:b/>
      <w:bCs/>
      <w:sz w:val="20"/>
      <w:u w:val="single"/>
    </w:rPr>
  </w:style>
  <w:style w:type="character" w:styleId="FootnoteReference">
    <w:name w:val="footnote reference"/>
    <w:unhideWhenUsed/>
    <w:rsid w:val="002A2237"/>
    <w:rPr>
      <w:vertAlign w:val="superscript"/>
    </w:rPr>
  </w:style>
  <w:style w:type="character" w:customStyle="1" w:styleId="CharChar5">
    <w:name w:val="Char Char5"/>
    <w:rsid w:val="002A2237"/>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2A223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2A2237"/>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2A2237"/>
    <w:rPr>
      <w:u w:val="single"/>
    </w:rPr>
  </w:style>
  <w:style w:type="character" w:customStyle="1" w:styleId="StyleUnderlineBoldIndent11ptChar">
    <w:name w:val="Style Underline + Bold Indent + 11 pt Char"/>
    <w:link w:val="StyleUnderlineBoldIndent11pt"/>
    <w:rsid w:val="002A2237"/>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2A2237"/>
    <w:rPr>
      <w:b/>
      <w:bCs/>
      <w:u w:val="single"/>
    </w:rPr>
  </w:style>
  <w:style w:type="character" w:customStyle="1" w:styleId="StyleUnderlineBoldIndent11ptBoldChar">
    <w:name w:val="Style Underline + Bold Indent + 11 pt Bold Char"/>
    <w:link w:val="StyleUnderlineBoldIndent11ptBold"/>
    <w:rsid w:val="002A2237"/>
    <w:rPr>
      <w:rFonts w:ascii="Calibri" w:eastAsia="Times New Roman" w:hAnsi="Calibri"/>
      <w:b/>
      <w:bCs/>
      <w:szCs w:val="20"/>
      <w:u w:val="single"/>
    </w:rPr>
  </w:style>
  <w:style w:type="paragraph" w:customStyle="1" w:styleId="Normal20pt">
    <w:name w:val="Normal  + 20 pt"/>
    <w:basedOn w:val="Normal"/>
    <w:uiPriority w:val="6"/>
    <w:qFormat/>
    <w:rsid w:val="002A2237"/>
    <w:rPr>
      <w:bCs/>
      <w:u w:val="single"/>
    </w:rPr>
  </w:style>
  <w:style w:type="character" w:customStyle="1" w:styleId="StyleStyle4CharTimesNewRoman11pt">
    <w:name w:val="Style Style4 Char + Times New Roman 11 pt"/>
    <w:basedOn w:val="DefaultParagraphFont"/>
    <w:rsid w:val="002A2237"/>
    <w:rPr>
      <w:rFonts w:ascii="Times New Roman" w:hAnsi="Times New Roman"/>
      <w:sz w:val="20"/>
      <w:szCs w:val="24"/>
      <w:u w:val="single"/>
      <w:lang w:val="en-US" w:eastAsia="en-US" w:bidi="ar-SA"/>
    </w:rPr>
  </w:style>
  <w:style w:type="paragraph" w:customStyle="1" w:styleId="author-name">
    <w:name w:val="author-name"/>
    <w:basedOn w:val="Normal"/>
    <w:qFormat/>
    <w:rsid w:val="002A2237"/>
    <w:pPr>
      <w:spacing w:before="100" w:beforeAutospacing="1" w:after="100" w:afterAutospacing="1"/>
    </w:pPr>
    <w:rPr>
      <w:rFonts w:eastAsia="Times New Roman"/>
    </w:rPr>
  </w:style>
  <w:style w:type="paragraph" w:customStyle="1" w:styleId="author-credentials">
    <w:name w:val="author-credentials"/>
    <w:basedOn w:val="Normal"/>
    <w:rsid w:val="002A2237"/>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2A2237"/>
    <w:rPr>
      <w:rFonts w:ascii="Consolas" w:hAnsi="Consolas" w:cs="Consolas"/>
      <w:sz w:val="20"/>
      <w:szCs w:val="20"/>
    </w:rPr>
  </w:style>
  <w:style w:type="character" w:customStyle="1" w:styleId="StyleStyle4CharTimesNewRoman11ptBold">
    <w:name w:val="Style Style4 Char + Times New Roman 11 pt Bold"/>
    <w:basedOn w:val="DefaultParagraphFont"/>
    <w:rsid w:val="002A2237"/>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A2237"/>
    <w:rPr>
      <w:rFonts w:ascii="Times New Roman" w:hAnsi="Times New Roman"/>
      <w:i/>
      <w:iCs/>
      <w:sz w:val="20"/>
      <w:szCs w:val="24"/>
      <w:u w:val="single"/>
      <w:lang w:val="en-US" w:eastAsia="en-US" w:bidi="ar-SA"/>
    </w:rPr>
  </w:style>
  <w:style w:type="character" w:customStyle="1" w:styleId="headline">
    <w:name w:val="headline"/>
    <w:basedOn w:val="DefaultParagraphFont"/>
    <w:rsid w:val="002A2237"/>
  </w:style>
  <w:style w:type="character" w:customStyle="1" w:styleId="CharChar4">
    <w:name w:val="Char Char4"/>
    <w:basedOn w:val="DefaultParagraphFont"/>
    <w:rsid w:val="002A2237"/>
    <w:rPr>
      <w:rFonts w:cs="Arial"/>
      <w:b/>
      <w:bCs/>
      <w:iCs/>
      <w:szCs w:val="28"/>
      <w:lang w:val="en-US" w:eastAsia="en-US" w:bidi="ar-SA"/>
    </w:rPr>
  </w:style>
  <w:style w:type="character" w:customStyle="1" w:styleId="yshortcuts">
    <w:name w:val="yshortcuts"/>
    <w:basedOn w:val="DefaultParagraphFont"/>
    <w:rsid w:val="002A2237"/>
  </w:style>
  <w:style w:type="character" w:customStyle="1" w:styleId="HotRouteChar0">
    <w:name w:val="Hot Route Char"/>
    <w:link w:val="HotRoute"/>
    <w:rsid w:val="002A2237"/>
    <w:rPr>
      <w:rFonts w:ascii="Calibri" w:eastAsia="Times New Roman" w:hAnsi="Calibri"/>
    </w:rPr>
  </w:style>
  <w:style w:type="paragraph" w:styleId="PlainText">
    <w:name w:val="Plain Text"/>
    <w:basedOn w:val="Normal"/>
    <w:link w:val="PlainTextChar"/>
    <w:rsid w:val="002A2237"/>
    <w:rPr>
      <w:rFonts w:ascii="Courier New" w:eastAsia="Times New Roman" w:hAnsi="Courier New" w:cs="Courier New"/>
      <w:szCs w:val="20"/>
    </w:rPr>
  </w:style>
  <w:style w:type="character" w:customStyle="1" w:styleId="PlainTextChar">
    <w:name w:val="Plain Text Char"/>
    <w:basedOn w:val="DefaultParagraphFont"/>
    <w:link w:val="PlainText"/>
    <w:rsid w:val="002A2237"/>
    <w:rPr>
      <w:rFonts w:ascii="Courier New" w:eastAsia="Times New Roman" w:hAnsi="Courier New" w:cs="Courier New"/>
      <w:szCs w:val="20"/>
    </w:rPr>
  </w:style>
  <w:style w:type="character" w:customStyle="1" w:styleId="senselabelstart">
    <w:name w:val="sense_label start"/>
    <w:basedOn w:val="DefaultParagraphFont"/>
    <w:rsid w:val="002A2237"/>
  </w:style>
  <w:style w:type="character" w:customStyle="1" w:styleId="sensecontent">
    <w:name w:val="sense_content"/>
    <w:basedOn w:val="DefaultParagraphFont"/>
    <w:rsid w:val="002A2237"/>
  </w:style>
  <w:style w:type="character" w:customStyle="1" w:styleId="vi">
    <w:name w:val="vi"/>
    <w:basedOn w:val="DefaultParagraphFont"/>
    <w:rsid w:val="002A2237"/>
  </w:style>
  <w:style w:type="character" w:customStyle="1" w:styleId="italic">
    <w:name w:val="italic"/>
    <w:basedOn w:val="DefaultParagraphFont"/>
    <w:rsid w:val="002A2237"/>
  </w:style>
  <w:style w:type="paragraph" w:customStyle="1" w:styleId="Microtext0">
    <w:name w:val="Microtext"/>
    <w:basedOn w:val="Normal"/>
    <w:next w:val="Normal"/>
    <w:link w:val="MicrotextChar0"/>
    <w:qFormat/>
    <w:rsid w:val="002A2237"/>
    <w:rPr>
      <w:sz w:val="12"/>
    </w:rPr>
  </w:style>
  <w:style w:type="character" w:customStyle="1" w:styleId="MicrotextChar0">
    <w:name w:val="Microtext Char"/>
    <w:link w:val="Microtext0"/>
    <w:rsid w:val="002A2237"/>
    <w:rPr>
      <w:rFonts w:ascii="Calibri" w:hAnsi="Calibri"/>
      <w:sz w:val="12"/>
    </w:rPr>
  </w:style>
  <w:style w:type="character" w:customStyle="1" w:styleId="st">
    <w:name w:val="st"/>
    <w:basedOn w:val="DefaultParagraphFont"/>
    <w:rsid w:val="002A2237"/>
  </w:style>
  <w:style w:type="paragraph" w:customStyle="1" w:styleId="Style6">
    <w:name w:val="Style6"/>
    <w:basedOn w:val="Normal"/>
    <w:link w:val="Style6Char"/>
    <w:autoRedefine/>
    <w:qFormat/>
    <w:rsid w:val="002A2237"/>
    <w:rPr>
      <w:b/>
    </w:rPr>
  </w:style>
  <w:style w:type="character" w:customStyle="1" w:styleId="Style6Char">
    <w:name w:val="Style6 Char"/>
    <w:basedOn w:val="DefaultParagraphFont"/>
    <w:link w:val="Style6"/>
    <w:rsid w:val="002A2237"/>
    <w:rPr>
      <w:rFonts w:ascii="Calibri" w:hAnsi="Calibri"/>
      <w:b/>
    </w:rPr>
  </w:style>
  <w:style w:type="paragraph" w:customStyle="1" w:styleId="Style11">
    <w:name w:val="Style11"/>
    <w:basedOn w:val="Normal"/>
    <w:link w:val="Style11Char"/>
    <w:qFormat/>
    <w:rsid w:val="002A2237"/>
    <w:rPr>
      <w:rFonts w:eastAsia="Times New Roman"/>
      <w:b/>
      <w:szCs w:val="20"/>
      <w:u w:val="thick"/>
    </w:rPr>
  </w:style>
  <w:style w:type="paragraph" w:customStyle="1" w:styleId="Style12">
    <w:name w:val="Style12"/>
    <w:basedOn w:val="Normal"/>
    <w:link w:val="Style12Char"/>
    <w:qFormat/>
    <w:rsid w:val="002A2237"/>
    <w:rPr>
      <w:rFonts w:eastAsia="Times New Roman"/>
      <w:b/>
      <w:u w:val="thick"/>
    </w:rPr>
  </w:style>
  <w:style w:type="character" w:customStyle="1" w:styleId="Style11Char">
    <w:name w:val="Style11 Char"/>
    <w:basedOn w:val="DefaultParagraphFont"/>
    <w:link w:val="Style11"/>
    <w:rsid w:val="002A2237"/>
    <w:rPr>
      <w:rFonts w:ascii="Calibri" w:eastAsia="Times New Roman" w:hAnsi="Calibri"/>
      <w:b/>
      <w:szCs w:val="20"/>
      <w:u w:val="thick"/>
    </w:rPr>
  </w:style>
  <w:style w:type="character" w:customStyle="1" w:styleId="Style12Char">
    <w:name w:val="Style12 Char"/>
    <w:basedOn w:val="DefaultParagraphFont"/>
    <w:link w:val="Style12"/>
    <w:rsid w:val="002A2237"/>
    <w:rPr>
      <w:rFonts w:ascii="Calibri" w:eastAsia="Times New Roman" w:hAnsi="Calibri"/>
      <w:b/>
      <w:u w:val="thick"/>
    </w:rPr>
  </w:style>
  <w:style w:type="character" w:customStyle="1" w:styleId="caps-label">
    <w:name w:val="caps-label"/>
    <w:basedOn w:val="DefaultParagraphFont"/>
    <w:rsid w:val="002A2237"/>
  </w:style>
  <w:style w:type="character" w:customStyle="1" w:styleId="wikiexternallink">
    <w:name w:val="wikiexternallink"/>
    <w:basedOn w:val="DefaultParagraphFont"/>
    <w:rsid w:val="002A2237"/>
  </w:style>
  <w:style w:type="character" w:customStyle="1" w:styleId="wikigeneratedlinkcontent">
    <w:name w:val="wikigeneratedlinkcontent"/>
    <w:basedOn w:val="DefaultParagraphFont"/>
    <w:rsid w:val="002A2237"/>
  </w:style>
  <w:style w:type="character" w:customStyle="1" w:styleId="ShrinkChar">
    <w:name w:val="Shrink Char"/>
    <w:link w:val="Shrink"/>
    <w:locked/>
    <w:rsid w:val="002A2237"/>
    <w:rPr>
      <w:rFonts w:ascii="Garamond" w:eastAsia="Times New Roman" w:hAnsi="Garamond"/>
      <w:sz w:val="12"/>
    </w:rPr>
  </w:style>
  <w:style w:type="paragraph" w:customStyle="1" w:styleId="Shrink">
    <w:name w:val="Shrink"/>
    <w:link w:val="ShrinkChar"/>
    <w:qFormat/>
    <w:rsid w:val="002A2237"/>
    <w:pPr>
      <w:spacing w:after="0" w:line="240" w:lineRule="auto"/>
      <w:ind w:left="288" w:right="288"/>
    </w:pPr>
    <w:rPr>
      <w:rFonts w:ascii="Garamond" w:eastAsia="Times New Roman" w:hAnsi="Garamond"/>
      <w:sz w:val="12"/>
    </w:rPr>
  </w:style>
  <w:style w:type="character" w:customStyle="1" w:styleId="aqj">
    <w:name w:val="aqj"/>
    <w:basedOn w:val="DefaultParagraphFont"/>
    <w:rsid w:val="002A2237"/>
  </w:style>
  <w:style w:type="character" w:customStyle="1" w:styleId="StyleStyleBoldUnderlineIntenseEmphasisUnderlineapple-style-s">
    <w:name w:val="Style Style Bold UnderlineIntense EmphasisUnderlineapple-style-s..."/>
    <w:basedOn w:val="DefaultParagraphFont"/>
    <w:rsid w:val="002A2237"/>
    <w:rPr>
      <w:b w:val="0"/>
      <w:bCs w:val="0"/>
      <w:sz w:val="22"/>
      <w:u w:val="single"/>
      <w:bdr w:val="none" w:sz="0" w:space="0" w:color="auto"/>
    </w:rPr>
  </w:style>
  <w:style w:type="paragraph" w:customStyle="1" w:styleId="blocktitle0">
    <w:name w:val="block title"/>
    <w:basedOn w:val="Normal"/>
    <w:link w:val="blocktitleChar"/>
    <w:autoRedefine/>
    <w:qFormat/>
    <w:rsid w:val="002A2237"/>
    <w:pPr>
      <w:spacing w:after="240"/>
      <w:jc w:val="center"/>
      <w:outlineLvl w:val="0"/>
    </w:pPr>
    <w:rPr>
      <w:rFonts w:eastAsia="Calibri"/>
      <w:b/>
      <w:caps/>
      <w:sz w:val="28"/>
      <w:szCs w:val="28"/>
      <w:lang w:val="es-ES"/>
    </w:rPr>
  </w:style>
  <w:style w:type="character" w:customStyle="1" w:styleId="Boxed">
    <w:name w:val="Boxed"/>
    <w:qFormat/>
    <w:rsid w:val="002A2237"/>
    <w:rPr>
      <w:rFonts w:ascii="Times New Roman" w:hAnsi="Times New Roman"/>
      <w:sz w:val="20"/>
      <w:bdr w:val="single" w:sz="6" w:space="0" w:color="auto"/>
    </w:rPr>
  </w:style>
  <w:style w:type="character" w:customStyle="1" w:styleId="UnderlineCard">
    <w:name w:val="Underline Card"/>
    <w:uiPriority w:val="6"/>
    <w:qFormat/>
    <w:rsid w:val="002A2237"/>
    <w:rPr>
      <w:rFonts w:ascii="Arial" w:hAnsi="Arial"/>
      <w:b w:val="0"/>
      <w:bCs/>
      <w:sz w:val="20"/>
      <w:u w:val="single"/>
    </w:rPr>
  </w:style>
  <w:style w:type="character" w:customStyle="1" w:styleId="story-author">
    <w:name w:val="story-author"/>
    <w:basedOn w:val="DefaultParagraphFont"/>
    <w:rsid w:val="002A2237"/>
  </w:style>
  <w:style w:type="paragraph" w:customStyle="1" w:styleId="type">
    <w:name w:val="type"/>
    <w:basedOn w:val="Normal"/>
    <w:qFormat/>
    <w:rsid w:val="002A2237"/>
    <w:pPr>
      <w:spacing w:before="100" w:beforeAutospacing="1" w:after="100" w:afterAutospacing="1"/>
    </w:pPr>
    <w:rPr>
      <w:rFonts w:eastAsia="Times New Roman"/>
    </w:rPr>
  </w:style>
  <w:style w:type="character" w:customStyle="1" w:styleId="institution">
    <w:name w:val="institution"/>
    <w:basedOn w:val="DefaultParagraphFont"/>
    <w:rsid w:val="002A2237"/>
  </w:style>
  <w:style w:type="character" w:customStyle="1" w:styleId="abodyblack3">
    <w:name w:val="abodyblack3"/>
    <w:basedOn w:val="DefaultParagraphFont"/>
    <w:rsid w:val="002A2237"/>
  </w:style>
  <w:style w:type="paragraph" w:customStyle="1" w:styleId="UnderlineChar2CharChar">
    <w:name w:val="Underline Char2 Char Char"/>
    <w:basedOn w:val="Normal"/>
    <w:link w:val="UnderlineChar2CharCharChar"/>
    <w:qFormat/>
    <w:rsid w:val="002A2237"/>
    <w:rPr>
      <w:rFonts w:eastAsia="MS Mincho"/>
      <w:szCs w:val="20"/>
      <w:u w:val="single"/>
    </w:rPr>
  </w:style>
  <w:style w:type="character" w:customStyle="1" w:styleId="UnderlineChar2CharCharChar">
    <w:name w:val="Underline Char2 Char Char Char"/>
    <w:link w:val="UnderlineChar2CharChar"/>
    <w:rsid w:val="002A2237"/>
    <w:rPr>
      <w:rFonts w:ascii="Calibri" w:eastAsia="MS Mincho" w:hAnsi="Calibri"/>
      <w:szCs w:val="20"/>
      <w:u w:val="single"/>
    </w:rPr>
  </w:style>
  <w:style w:type="character" w:customStyle="1" w:styleId="CharacterStyle1">
    <w:name w:val="Character Style 1"/>
    <w:rsid w:val="002A2237"/>
    <w:rPr>
      <w:sz w:val="20"/>
      <w:szCs w:val="20"/>
    </w:rPr>
  </w:style>
  <w:style w:type="character" w:customStyle="1" w:styleId="FontStyle177">
    <w:name w:val="Font Style177"/>
    <w:basedOn w:val="DefaultParagraphFont"/>
    <w:uiPriority w:val="99"/>
    <w:rsid w:val="002A2237"/>
    <w:rPr>
      <w:rFonts w:ascii="Times New Roman" w:hAnsi="Times New Roman" w:cs="Times New Roman"/>
      <w:sz w:val="20"/>
      <w:szCs w:val="20"/>
    </w:rPr>
  </w:style>
  <w:style w:type="character" w:customStyle="1" w:styleId="FontStyle173">
    <w:name w:val="Font Style173"/>
    <w:basedOn w:val="DefaultParagraphFont"/>
    <w:uiPriority w:val="99"/>
    <w:rsid w:val="002A2237"/>
    <w:rPr>
      <w:rFonts w:ascii="Times New Roman" w:hAnsi="Times New Roman" w:cs="Times New Roman"/>
      <w:sz w:val="14"/>
      <w:szCs w:val="14"/>
    </w:rPr>
  </w:style>
  <w:style w:type="character" w:customStyle="1" w:styleId="FontStyle151">
    <w:name w:val="Font Style151"/>
    <w:basedOn w:val="DefaultParagraphFont"/>
    <w:uiPriority w:val="99"/>
    <w:rsid w:val="002A2237"/>
    <w:rPr>
      <w:rFonts w:ascii="Arial Narrow" w:hAnsi="Arial Narrow" w:cs="Arial Narrow"/>
      <w:b/>
      <w:bCs/>
      <w:sz w:val="12"/>
      <w:szCs w:val="12"/>
    </w:rPr>
  </w:style>
  <w:style w:type="character" w:customStyle="1" w:styleId="FontStyle156">
    <w:name w:val="Font Style156"/>
    <w:basedOn w:val="DefaultParagraphFont"/>
    <w:uiPriority w:val="99"/>
    <w:rsid w:val="002A2237"/>
    <w:rPr>
      <w:rFonts w:ascii="Arial Narrow" w:hAnsi="Arial Narrow" w:cs="Arial Narrow"/>
      <w:sz w:val="8"/>
      <w:szCs w:val="8"/>
    </w:rPr>
  </w:style>
  <w:style w:type="character" w:customStyle="1" w:styleId="FontStyle160">
    <w:name w:val="Font Style160"/>
    <w:basedOn w:val="DefaultParagraphFont"/>
    <w:uiPriority w:val="99"/>
    <w:rsid w:val="002A2237"/>
    <w:rPr>
      <w:rFonts w:ascii="Times New Roman" w:hAnsi="Times New Roman" w:cs="Times New Roman"/>
      <w:b/>
      <w:bCs/>
      <w:sz w:val="20"/>
      <w:szCs w:val="20"/>
    </w:rPr>
  </w:style>
  <w:style w:type="character" w:customStyle="1" w:styleId="FontStyle178">
    <w:name w:val="Font Style178"/>
    <w:basedOn w:val="DefaultParagraphFont"/>
    <w:uiPriority w:val="99"/>
    <w:rsid w:val="002A2237"/>
    <w:rPr>
      <w:rFonts w:ascii="Times New Roman" w:hAnsi="Times New Roman" w:cs="Times New Roman"/>
      <w:sz w:val="18"/>
      <w:szCs w:val="18"/>
    </w:rPr>
  </w:style>
  <w:style w:type="paragraph" w:customStyle="1" w:styleId="Style14">
    <w:name w:val="Style14"/>
    <w:basedOn w:val="Normal"/>
    <w:uiPriority w:val="99"/>
    <w:qFormat/>
    <w:rsid w:val="002A2237"/>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2A223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2A2237"/>
    <w:rPr>
      <w:rFonts w:ascii="Times New Roman" w:hAnsi="Times New Roman" w:cs="Times New Roman"/>
      <w:sz w:val="12"/>
      <w:szCs w:val="12"/>
    </w:rPr>
  </w:style>
  <w:style w:type="paragraph" w:customStyle="1" w:styleId="Style9">
    <w:name w:val="Style9"/>
    <w:basedOn w:val="Normal"/>
    <w:uiPriority w:val="99"/>
    <w:qFormat/>
    <w:rsid w:val="002A223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2A223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2A223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2A2237"/>
    <w:rPr>
      <w:rFonts w:ascii="Times New Roman" w:hAnsi="Times New Roman" w:cs="Times New Roman"/>
      <w:sz w:val="16"/>
      <w:szCs w:val="16"/>
    </w:rPr>
  </w:style>
  <w:style w:type="character" w:customStyle="1" w:styleId="f">
    <w:name w:val="f"/>
    <w:basedOn w:val="DefaultParagraphFont"/>
    <w:rsid w:val="002A2237"/>
  </w:style>
  <w:style w:type="character" w:customStyle="1" w:styleId="TagsChar2">
    <w:name w:val="Tags Char2"/>
    <w:rsid w:val="002A2237"/>
    <w:rPr>
      <w:b/>
      <w:sz w:val="24"/>
    </w:rPr>
  </w:style>
  <w:style w:type="paragraph" w:customStyle="1" w:styleId="CardsFont6ptChar">
    <w:name w:val="Cards + Font: 6 pt Char"/>
    <w:basedOn w:val="Normal"/>
    <w:link w:val="CardsFont6ptCharChar"/>
    <w:qFormat/>
    <w:rsid w:val="002A2237"/>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2A2237"/>
    <w:rPr>
      <w:rFonts w:ascii="Calibri" w:eastAsia="Times New Roman" w:hAnsi="Calibri"/>
      <w:sz w:val="12"/>
    </w:rPr>
  </w:style>
  <w:style w:type="character" w:customStyle="1" w:styleId="FontStyle172">
    <w:name w:val="Font Style172"/>
    <w:basedOn w:val="DefaultParagraphFont"/>
    <w:uiPriority w:val="99"/>
    <w:rsid w:val="002A2237"/>
    <w:rPr>
      <w:rFonts w:ascii="Times New Roman" w:hAnsi="Times New Roman" w:cs="Times New Roman"/>
      <w:b/>
      <w:bCs/>
      <w:sz w:val="16"/>
      <w:szCs w:val="16"/>
    </w:rPr>
  </w:style>
  <w:style w:type="paragraph" w:customStyle="1" w:styleId="Style18">
    <w:name w:val="Style18"/>
    <w:basedOn w:val="Normal"/>
    <w:uiPriority w:val="99"/>
    <w:qFormat/>
    <w:rsid w:val="002A223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2A2237"/>
    <w:rPr>
      <w:rFonts w:ascii="Times New Roman" w:hAnsi="Times New Roman" w:cs="Times New Roman"/>
      <w:i/>
      <w:iCs/>
      <w:sz w:val="16"/>
      <w:szCs w:val="16"/>
    </w:rPr>
  </w:style>
  <w:style w:type="character" w:customStyle="1" w:styleId="FontStyle162">
    <w:name w:val="Font Style162"/>
    <w:basedOn w:val="DefaultParagraphFont"/>
    <w:uiPriority w:val="99"/>
    <w:rsid w:val="002A2237"/>
    <w:rPr>
      <w:rFonts w:ascii="Times New Roman" w:hAnsi="Times New Roman" w:cs="Times New Roman"/>
      <w:b/>
      <w:bCs/>
      <w:sz w:val="18"/>
      <w:szCs w:val="18"/>
    </w:rPr>
  </w:style>
  <w:style w:type="character" w:customStyle="1" w:styleId="FontStyle167">
    <w:name w:val="Font Style167"/>
    <w:basedOn w:val="DefaultParagraphFont"/>
    <w:uiPriority w:val="99"/>
    <w:rsid w:val="002A2237"/>
    <w:rPr>
      <w:rFonts w:ascii="Times New Roman" w:hAnsi="Times New Roman" w:cs="Times New Roman"/>
      <w:sz w:val="10"/>
      <w:szCs w:val="10"/>
    </w:rPr>
  </w:style>
  <w:style w:type="character" w:customStyle="1" w:styleId="FontStyle174">
    <w:name w:val="Font Style174"/>
    <w:basedOn w:val="DefaultParagraphFont"/>
    <w:uiPriority w:val="99"/>
    <w:rsid w:val="002A2237"/>
    <w:rPr>
      <w:rFonts w:ascii="Arial Narrow" w:hAnsi="Arial Narrow" w:cs="Arial Narrow"/>
      <w:b/>
      <w:bCs/>
      <w:sz w:val="18"/>
      <w:szCs w:val="18"/>
    </w:rPr>
  </w:style>
  <w:style w:type="paragraph" w:customStyle="1" w:styleId="Style47">
    <w:name w:val="Style47"/>
    <w:basedOn w:val="Normal"/>
    <w:uiPriority w:val="99"/>
    <w:qFormat/>
    <w:rsid w:val="002A223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2A2237"/>
    <w:rPr>
      <w:rFonts w:ascii="Times New Roman" w:hAnsi="Times New Roman" w:cs="Times New Roman"/>
      <w:sz w:val="12"/>
      <w:szCs w:val="12"/>
    </w:rPr>
  </w:style>
  <w:style w:type="paragraph" w:customStyle="1" w:styleId="Style24">
    <w:name w:val="Style24"/>
    <w:basedOn w:val="Normal"/>
    <w:uiPriority w:val="99"/>
    <w:qFormat/>
    <w:rsid w:val="002A223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2A223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2A223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2A2237"/>
    <w:rPr>
      <w:rFonts w:ascii="Times New Roman" w:hAnsi="Times New Roman" w:cs="Times New Roman"/>
      <w:b/>
      <w:bCs/>
      <w:sz w:val="18"/>
      <w:szCs w:val="18"/>
    </w:rPr>
  </w:style>
  <w:style w:type="paragraph" w:customStyle="1" w:styleId="Style21">
    <w:name w:val="Style21"/>
    <w:basedOn w:val="Normal"/>
    <w:uiPriority w:val="99"/>
    <w:qFormat/>
    <w:rsid w:val="002A223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2A2237"/>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2A2237"/>
    <w:rPr>
      <w:rFonts w:ascii="Calibri" w:hAnsi="Calibri"/>
      <w:sz w:val="20"/>
      <w:szCs w:val="20"/>
    </w:rPr>
  </w:style>
  <w:style w:type="paragraph" w:customStyle="1" w:styleId="Standard">
    <w:name w:val="Standard"/>
    <w:qFormat/>
    <w:rsid w:val="002A223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A2237"/>
    <w:rPr>
      <w:color w:val="000000"/>
      <w:sz w:val="32"/>
      <w:szCs w:val="32"/>
    </w:rPr>
  </w:style>
  <w:style w:type="paragraph" w:customStyle="1" w:styleId="Cardnon-underlined">
    <w:name w:val="Card non-underlined"/>
    <w:basedOn w:val="Normal"/>
    <w:link w:val="Cardnon-underlinedChar"/>
    <w:autoRedefine/>
    <w:uiPriority w:val="99"/>
    <w:qFormat/>
    <w:rsid w:val="002A2237"/>
    <w:rPr>
      <w:rFonts w:eastAsia="Times New Roman"/>
      <w:szCs w:val="20"/>
    </w:rPr>
  </w:style>
  <w:style w:type="character" w:customStyle="1" w:styleId="Cardnon-underlinedChar">
    <w:name w:val="Card non-underlined Char"/>
    <w:basedOn w:val="DefaultParagraphFont"/>
    <w:link w:val="Cardnon-underlined"/>
    <w:uiPriority w:val="99"/>
    <w:rsid w:val="002A2237"/>
    <w:rPr>
      <w:rFonts w:ascii="Calibri" w:eastAsia="Times New Roman" w:hAnsi="Calibri"/>
      <w:szCs w:val="20"/>
    </w:rPr>
  </w:style>
  <w:style w:type="numbering" w:customStyle="1" w:styleId="NoList1">
    <w:name w:val="No List1"/>
    <w:next w:val="NoList"/>
    <w:semiHidden/>
    <w:unhideWhenUsed/>
    <w:rsid w:val="002A2237"/>
  </w:style>
  <w:style w:type="character" w:customStyle="1" w:styleId="TitleChar2">
    <w:name w:val="Title Char2"/>
    <w:basedOn w:val="DefaultParagraphFont"/>
    <w:uiPriority w:val="10"/>
    <w:qFormat/>
    <w:locked/>
    <w:rsid w:val="002A2237"/>
    <w:rPr>
      <w:b/>
      <w:bCs/>
      <w:u w:val="single"/>
    </w:rPr>
  </w:style>
  <w:style w:type="paragraph" w:styleId="TOC3">
    <w:name w:val="toc 3"/>
    <w:basedOn w:val="Normal"/>
    <w:next w:val="Normal"/>
    <w:autoRedefine/>
    <w:rsid w:val="002A2237"/>
    <w:pPr>
      <w:ind w:left="400"/>
    </w:pPr>
    <w:rPr>
      <w:rFonts w:eastAsia="Times New Roman"/>
      <w:szCs w:val="20"/>
    </w:rPr>
  </w:style>
  <w:style w:type="paragraph" w:styleId="TOC4">
    <w:name w:val="toc 4"/>
    <w:basedOn w:val="Normal"/>
    <w:next w:val="Normal"/>
    <w:autoRedefine/>
    <w:rsid w:val="002A2237"/>
    <w:pPr>
      <w:ind w:left="600"/>
    </w:pPr>
    <w:rPr>
      <w:rFonts w:eastAsia="Times New Roman"/>
      <w:szCs w:val="20"/>
    </w:rPr>
  </w:style>
  <w:style w:type="paragraph" w:styleId="TOC5">
    <w:name w:val="toc 5"/>
    <w:basedOn w:val="Normal"/>
    <w:next w:val="Normal"/>
    <w:autoRedefine/>
    <w:rsid w:val="002A2237"/>
    <w:pPr>
      <w:ind w:left="800"/>
    </w:pPr>
    <w:rPr>
      <w:rFonts w:eastAsia="Times New Roman"/>
      <w:szCs w:val="20"/>
    </w:rPr>
  </w:style>
  <w:style w:type="paragraph" w:styleId="TOC6">
    <w:name w:val="toc 6"/>
    <w:basedOn w:val="Normal"/>
    <w:next w:val="Normal"/>
    <w:autoRedefine/>
    <w:rsid w:val="002A2237"/>
    <w:pPr>
      <w:ind w:left="1000"/>
    </w:pPr>
    <w:rPr>
      <w:rFonts w:eastAsia="Times New Roman"/>
      <w:szCs w:val="20"/>
    </w:rPr>
  </w:style>
  <w:style w:type="paragraph" w:styleId="TOC7">
    <w:name w:val="toc 7"/>
    <w:basedOn w:val="Normal"/>
    <w:next w:val="Normal"/>
    <w:autoRedefine/>
    <w:rsid w:val="002A2237"/>
    <w:pPr>
      <w:ind w:left="1200"/>
    </w:pPr>
    <w:rPr>
      <w:rFonts w:eastAsia="Times New Roman"/>
      <w:szCs w:val="20"/>
    </w:rPr>
  </w:style>
  <w:style w:type="paragraph" w:styleId="TOC8">
    <w:name w:val="toc 8"/>
    <w:basedOn w:val="Normal"/>
    <w:next w:val="Normal"/>
    <w:autoRedefine/>
    <w:rsid w:val="002A2237"/>
    <w:pPr>
      <w:ind w:left="1400"/>
    </w:pPr>
    <w:rPr>
      <w:rFonts w:eastAsia="Times New Roman"/>
      <w:szCs w:val="20"/>
    </w:rPr>
  </w:style>
  <w:style w:type="character" w:customStyle="1" w:styleId="allocatoragentsleft">
    <w:name w:val="al_locatoragentsleft"/>
    <w:basedOn w:val="DefaultParagraphFont"/>
    <w:rsid w:val="002A2237"/>
  </w:style>
  <w:style w:type="character" w:styleId="HTMLTypewriter">
    <w:name w:val="HTML Typewriter"/>
    <w:basedOn w:val="DefaultParagraphFont"/>
    <w:unhideWhenUsed/>
    <w:rsid w:val="002A2237"/>
    <w:rPr>
      <w:rFonts w:ascii="Courier New" w:eastAsia="Times New Roman" w:hAnsi="Courier New" w:cs="Courier New"/>
      <w:sz w:val="20"/>
      <w:szCs w:val="20"/>
    </w:rPr>
  </w:style>
  <w:style w:type="character" w:customStyle="1" w:styleId="caps">
    <w:name w:val="caps"/>
    <w:basedOn w:val="DefaultParagraphFont"/>
    <w:rsid w:val="002A2237"/>
  </w:style>
  <w:style w:type="character" w:customStyle="1" w:styleId="UnderlinesCharChar">
    <w:name w:val="Underlines Char Char"/>
    <w:basedOn w:val="DefaultParagraphFont"/>
    <w:rsid w:val="002A2237"/>
    <w:rPr>
      <w:rFonts w:cs="Arial"/>
      <w:b/>
      <w:bCs/>
      <w:noProof w:val="0"/>
      <w:sz w:val="22"/>
      <w:szCs w:val="26"/>
      <w:u w:val="single"/>
      <w:lang w:val="en-US" w:eastAsia="en-US" w:bidi="ar-SA"/>
    </w:rPr>
  </w:style>
  <w:style w:type="paragraph" w:customStyle="1" w:styleId="Carding">
    <w:name w:val="Carding"/>
    <w:basedOn w:val="Normal"/>
    <w:uiPriority w:val="99"/>
    <w:qFormat/>
    <w:rsid w:val="002A2237"/>
    <w:rPr>
      <w:rFonts w:eastAsia="Times New Roman"/>
      <w:sz w:val="18"/>
    </w:rPr>
  </w:style>
  <w:style w:type="character" w:customStyle="1" w:styleId="aunderline">
    <w:name w:val="aunderline"/>
    <w:basedOn w:val="DefaultParagraphFont"/>
    <w:rsid w:val="002A2237"/>
    <w:rPr>
      <w:rFonts w:ascii="Times New Roman" w:hAnsi="Times New Roman"/>
      <w:sz w:val="20"/>
      <w:szCs w:val="24"/>
      <w:u w:val="thick"/>
    </w:rPr>
  </w:style>
  <w:style w:type="character" w:customStyle="1" w:styleId="tagChar1">
    <w:name w:val="tag Char1"/>
    <w:basedOn w:val="DefaultParagraphFont"/>
    <w:rsid w:val="002A2237"/>
    <w:rPr>
      <w:b/>
      <w:noProof w:val="0"/>
      <w:sz w:val="24"/>
      <w:lang w:val="en-US" w:eastAsia="en-US" w:bidi="ar-SA"/>
    </w:rPr>
  </w:style>
  <w:style w:type="character" w:customStyle="1" w:styleId="tagChar2">
    <w:name w:val="tag Char2"/>
    <w:basedOn w:val="DefaultParagraphFont"/>
    <w:qFormat/>
    <w:rsid w:val="002A2237"/>
    <w:rPr>
      <w:b/>
      <w:noProof w:val="0"/>
      <w:sz w:val="24"/>
      <w:lang w:val="en-US" w:eastAsia="en-US" w:bidi="ar-SA"/>
    </w:rPr>
  </w:style>
  <w:style w:type="character" w:customStyle="1" w:styleId="Taggin-New">
    <w:name w:val="Taggin - New"/>
    <w:basedOn w:val="DefaultParagraphFont"/>
    <w:rsid w:val="002A2237"/>
    <w:rPr>
      <w:rFonts w:ascii="Arial Narrow" w:hAnsi="Arial Narrow"/>
      <w:b/>
      <w:sz w:val="22"/>
    </w:rPr>
  </w:style>
  <w:style w:type="character" w:customStyle="1" w:styleId="Boxing-New">
    <w:name w:val="Boxing - New"/>
    <w:basedOn w:val="DefaultParagraphFont"/>
    <w:rsid w:val="002A2237"/>
    <w:rPr>
      <w:rFonts w:ascii="Arial Narrow" w:hAnsi="Arial Narrow"/>
      <w:sz w:val="16"/>
      <w:u w:val="none"/>
      <w:bdr w:val="single" w:sz="4" w:space="0" w:color="auto"/>
    </w:rPr>
  </w:style>
  <w:style w:type="character" w:customStyle="1" w:styleId="ilad">
    <w:name w:val="il_ad"/>
    <w:rsid w:val="002A2237"/>
  </w:style>
  <w:style w:type="paragraph" w:customStyle="1" w:styleId="CardsHighlighted">
    <w:name w:val="Cards Highlighted"/>
    <w:next w:val="Normal"/>
    <w:link w:val="CardsHighlightedChar"/>
    <w:qFormat/>
    <w:rsid w:val="002A223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A2237"/>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2A2237"/>
    <w:rPr>
      <w:rFonts w:ascii="Garamond" w:hAnsi="Garamond"/>
      <w:sz w:val="22"/>
      <w:szCs w:val="24"/>
      <w:u w:val="single"/>
      <w:lang w:val="en-US" w:eastAsia="en-US" w:bidi="ar-SA"/>
    </w:rPr>
  </w:style>
  <w:style w:type="paragraph" w:customStyle="1" w:styleId="Style2">
    <w:name w:val="Style2"/>
    <w:basedOn w:val="Heading4"/>
    <w:qFormat/>
    <w:rsid w:val="002A2237"/>
    <w:pPr>
      <w:spacing w:before="0"/>
    </w:pPr>
    <w:rPr>
      <w:rFonts w:eastAsia="Times New Roman" w:cs="Times New Roman"/>
      <w:iCs/>
      <w:caps/>
      <w:szCs w:val="20"/>
    </w:rPr>
  </w:style>
  <w:style w:type="character" w:customStyle="1" w:styleId="pagetitle">
    <w:name w:val="pagetitle"/>
    <w:basedOn w:val="DefaultParagraphFont"/>
    <w:rsid w:val="002A2237"/>
  </w:style>
  <w:style w:type="paragraph" w:customStyle="1" w:styleId="text">
    <w:name w:val="text"/>
    <w:basedOn w:val="Normal"/>
    <w:uiPriority w:val="99"/>
    <w:qFormat/>
    <w:rsid w:val="002A2237"/>
    <w:pPr>
      <w:spacing w:before="100" w:beforeAutospacing="1" w:after="100" w:afterAutospacing="1"/>
    </w:pPr>
    <w:rPr>
      <w:rFonts w:eastAsia="Times New Roman"/>
    </w:rPr>
  </w:style>
  <w:style w:type="character" w:customStyle="1" w:styleId="StyleUnderlineCharChar9ptBold1">
    <w:name w:val="Style Underline Char Char + 9 pt Bold1"/>
    <w:rsid w:val="002A223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A2237"/>
    <w:rPr>
      <w:rFonts w:ascii="Times New Roman" w:hAnsi="Times New Roman"/>
      <w:sz w:val="20"/>
      <w:szCs w:val="24"/>
      <w:u w:val="single"/>
      <w:lang w:val="en-US" w:eastAsia="en-US" w:bidi="ar-SA"/>
    </w:rPr>
  </w:style>
  <w:style w:type="character" w:customStyle="1" w:styleId="Style9ptBoldUnderline">
    <w:name w:val="Style 9 pt Bold Underline"/>
    <w:rsid w:val="002A2237"/>
    <w:rPr>
      <w:b/>
      <w:bCs/>
      <w:sz w:val="20"/>
      <w:u w:val="single"/>
    </w:rPr>
  </w:style>
  <w:style w:type="paragraph" w:customStyle="1" w:styleId="StyleUnderline9pt0">
    <w:name w:val="Style Underline + 9 pt"/>
    <w:link w:val="StyleUnderline9ptChar"/>
    <w:qFormat/>
    <w:rsid w:val="002A2237"/>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A2237"/>
    <w:rPr>
      <w:rFonts w:ascii="Arial" w:eastAsia="Times New Roman" w:hAnsi="Arial" w:cs="Times New Roman"/>
      <w:szCs w:val="20"/>
      <w:u w:val="single"/>
    </w:rPr>
  </w:style>
  <w:style w:type="character" w:customStyle="1" w:styleId="StyleUnderlineChar1Bold">
    <w:name w:val="Style Underline Char1 + Bold"/>
    <w:rsid w:val="002A223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A2237"/>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2A2237"/>
    <w:rPr>
      <w:rFonts w:ascii="Calibri" w:hAnsi="Calibri" w:cs="Calibri"/>
      <w:kern w:val="32"/>
      <w:szCs w:val="20"/>
      <w:u w:val="single"/>
      <w:lang w:eastAsia="ar-SA"/>
    </w:rPr>
  </w:style>
  <w:style w:type="character" w:customStyle="1" w:styleId="TagsCharCharChar">
    <w:name w:val="Tags Char Char Char"/>
    <w:basedOn w:val="DefaultParagraphFont"/>
    <w:rsid w:val="002A223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A2237"/>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2A2237"/>
    <w:rPr>
      <w:color w:val="000000"/>
      <w:sz w:val="20"/>
      <w:u w:val="single"/>
    </w:rPr>
  </w:style>
  <w:style w:type="character" w:customStyle="1" w:styleId="Style11ptBlack">
    <w:name w:val="Style 11 pt Black"/>
    <w:basedOn w:val="DefaultParagraphFont"/>
    <w:rsid w:val="002A2237"/>
    <w:rPr>
      <w:color w:val="000000"/>
      <w:sz w:val="20"/>
    </w:rPr>
  </w:style>
  <w:style w:type="character" w:customStyle="1" w:styleId="StyleUnderlineCharTimesBold">
    <w:name w:val="Style Underline Char + Times Bold"/>
    <w:basedOn w:val="DefaultParagraphFont"/>
    <w:rsid w:val="002A2237"/>
    <w:rPr>
      <w:rFonts w:ascii="Times" w:hAnsi="Times"/>
      <w:b w:val="0"/>
      <w:bCs/>
      <w:sz w:val="20"/>
      <w:u w:val="single"/>
    </w:rPr>
  </w:style>
  <w:style w:type="character" w:customStyle="1" w:styleId="blubigktbiz">
    <w:name w:val="blubigktbiz"/>
    <w:rsid w:val="002A2237"/>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A2237"/>
  </w:style>
  <w:style w:type="character" w:customStyle="1" w:styleId="StyleevidencetextBorderSinglesolidlineAuto05ptLChar">
    <w:name w:val="Style evidence text + Border: : (Single solid line Auto  0.5 pt L... Char"/>
    <w:link w:val="StyleevidencetextBorderSinglesolidlineAuto05ptL"/>
    <w:rsid w:val="002A2237"/>
    <w:rPr>
      <w:rFonts w:ascii="Calibri" w:hAnsi="Calibri"/>
      <w:color w:val="000000"/>
      <w:lang w:val="x-none" w:eastAsia="x-none"/>
    </w:rPr>
  </w:style>
  <w:style w:type="character" w:customStyle="1" w:styleId="Style4CharChar">
    <w:name w:val="Style4 Char Char"/>
    <w:basedOn w:val="DefaultParagraphFont"/>
    <w:rsid w:val="002A2237"/>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2A2237"/>
    <w:rPr>
      <w:rFonts w:ascii="Times New Roman" w:hAnsi="Times New Roman" w:cs="Times New Roman"/>
      <w:sz w:val="16"/>
      <w:szCs w:val="16"/>
    </w:rPr>
  </w:style>
  <w:style w:type="character" w:customStyle="1" w:styleId="StyleEmphasisArial12ptBold">
    <w:name w:val="Style Emphasis + Arial 12 pt Bold"/>
    <w:rsid w:val="002A2237"/>
    <w:rPr>
      <w:rFonts w:ascii="Arial" w:hAnsi="Arial"/>
      <w:b/>
      <w:bCs/>
      <w:i/>
      <w:iCs/>
      <w:sz w:val="24"/>
    </w:rPr>
  </w:style>
  <w:style w:type="character" w:customStyle="1" w:styleId="super">
    <w:name w:val="super"/>
    <w:rsid w:val="002A2237"/>
  </w:style>
  <w:style w:type="character" w:customStyle="1" w:styleId="text30">
    <w:name w:val="text30"/>
    <w:rsid w:val="002A2237"/>
  </w:style>
  <w:style w:type="character" w:customStyle="1" w:styleId="uppercase">
    <w:name w:val="uppercase"/>
    <w:rsid w:val="002A2237"/>
  </w:style>
  <w:style w:type="character" w:customStyle="1" w:styleId="bodytext0">
    <w:name w:val="bodytext"/>
    <w:rsid w:val="002A2237"/>
  </w:style>
  <w:style w:type="character" w:customStyle="1" w:styleId="entry-title">
    <w:name w:val="entry-title"/>
    <w:rsid w:val="002A2237"/>
  </w:style>
  <w:style w:type="character" w:customStyle="1" w:styleId="BodyTextIndentChar1">
    <w:name w:val="Body Text Indent Char1"/>
    <w:basedOn w:val="DefaultParagraphFont"/>
    <w:uiPriority w:val="99"/>
    <w:semiHidden/>
    <w:rsid w:val="002A2237"/>
    <w:rPr>
      <w:rFonts w:ascii="Times New Roman" w:hAnsi="Times New Roman" w:cs="Times New Roman"/>
      <w:sz w:val="20"/>
    </w:rPr>
  </w:style>
  <w:style w:type="character" w:customStyle="1" w:styleId="Style6pt">
    <w:name w:val="Style 6 pt"/>
    <w:basedOn w:val="DefaultParagraphFont"/>
    <w:qFormat/>
    <w:rsid w:val="002A2237"/>
    <w:rPr>
      <w:sz w:val="12"/>
    </w:rPr>
  </w:style>
  <w:style w:type="character" w:customStyle="1" w:styleId="CiteCharCharCharCharCharChar">
    <w:name w:val="Cite Char Char Char Char Char Char"/>
    <w:basedOn w:val="DefaultParagraphFont"/>
    <w:rsid w:val="002A2237"/>
    <w:rPr>
      <w:b/>
      <w:noProof w:val="0"/>
      <w:sz w:val="22"/>
      <w:szCs w:val="24"/>
      <w:u w:val="single"/>
      <w:lang w:val="en-US" w:eastAsia="en-US" w:bidi="ar-SA"/>
    </w:rPr>
  </w:style>
  <w:style w:type="character" w:customStyle="1" w:styleId="mainbody1">
    <w:name w:val="mainbody1"/>
    <w:basedOn w:val="DefaultParagraphFont"/>
    <w:rsid w:val="002A2237"/>
    <w:rPr>
      <w:rFonts w:ascii="Verdana" w:hAnsi="Verdana" w:hint="default"/>
      <w:color w:val="000000"/>
      <w:sz w:val="22"/>
      <w:szCs w:val="22"/>
    </w:rPr>
  </w:style>
  <w:style w:type="character" w:customStyle="1" w:styleId="ssl4">
    <w:name w:val="ss_l4"/>
    <w:basedOn w:val="DefaultParagraphFont"/>
    <w:rsid w:val="002A2237"/>
  </w:style>
  <w:style w:type="paragraph" w:customStyle="1" w:styleId="StyleNormalWeb11ptUnderline">
    <w:name w:val="Style Normal (Web) + 11 pt Underline"/>
    <w:basedOn w:val="NormalWeb"/>
    <w:link w:val="StyleNormalWeb11ptUnderlineChar"/>
    <w:qFormat/>
    <w:rsid w:val="002A2237"/>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2A2237"/>
    <w:rPr>
      <w:rFonts w:ascii="Calibri" w:eastAsia="Calibri" w:hAnsi="Calibri"/>
      <w:u w:val="single"/>
    </w:rPr>
  </w:style>
  <w:style w:type="character" w:customStyle="1" w:styleId="cit-first-element">
    <w:name w:val="cit-first-element"/>
    <w:basedOn w:val="DefaultParagraphFont"/>
    <w:rsid w:val="002A2237"/>
  </w:style>
  <w:style w:type="character" w:customStyle="1" w:styleId="title1">
    <w:name w:val="title1"/>
    <w:basedOn w:val="DefaultParagraphFont"/>
    <w:rsid w:val="002A2237"/>
  </w:style>
  <w:style w:type="character" w:customStyle="1" w:styleId="StyleThickunderline1">
    <w:name w:val="Style Thick underline1"/>
    <w:basedOn w:val="DefaultParagraphFont"/>
    <w:rsid w:val="002A2237"/>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2A2237"/>
    <w:rPr>
      <w:rFonts w:ascii="Georgia" w:hAnsi="Georgia"/>
    </w:rPr>
  </w:style>
  <w:style w:type="character" w:customStyle="1" w:styleId="FooterChar1">
    <w:name w:val="Footer Char1"/>
    <w:basedOn w:val="DefaultParagraphFont"/>
    <w:uiPriority w:val="99"/>
    <w:semiHidden/>
    <w:rsid w:val="002A2237"/>
    <w:rPr>
      <w:rFonts w:ascii="Georgia" w:hAnsi="Georgia"/>
    </w:rPr>
  </w:style>
  <w:style w:type="character" w:customStyle="1" w:styleId="AnalyticChar">
    <w:name w:val="Analytic Char"/>
    <w:basedOn w:val="DefaultParagraphFont"/>
    <w:link w:val="Analytic"/>
    <w:rsid w:val="002A2237"/>
    <w:rPr>
      <w:rFonts w:ascii="Calibri" w:hAnsi="Calibri"/>
      <w:b/>
      <w:sz w:val="24"/>
    </w:rPr>
  </w:style>
  <w:style w:type="character" w:customStyle="1" w:styleId="UnderlineBold0">
    <w:name w:val="Underline Bold"/>
    <w:uiPriority w:val="6"/>
    <w:qFormat/>
    <w:rsid w:val="002A2237"/>
    <w:rPr>
      <w:b/>
      <w:sz w:val="20"/>
      <w:u w:val="single"/>
    </w:rPr>
  </w:style>
  <w:style w:type="paragraph" w:customStyle="1" w:styleId="Underline20">
    <w:name w:val="Underline2"/>
    <w:basedOn w:val="Normal"/>
    <w:link w:val="Underline2Char"/>
    <w:autoRedefine/>
    <w:uiPriority w:val="4"/>
    <w:qFormat/>
    <w:rsid w:val="002A2237"/>
    <w:rPr>
      <w:b/>
      <w:u w:val="single"/>
    </w:rPr>
  </w:style>
  <w:style w:type="character" w:customStyle="1" w:styleId="Underline2Char">
    <w:name w:val="Underline2 Char"/>
    <w:basedOn w:val="DefaultParagraphFont"/>
    <w:link w:val="Underline20"/>
    <w:uiPriority w:val="4"/>
    <w:rsid w:val="002A2237"/>
    <w:rPr>
      <w:rFonts w:ascii="Calibri" w:hAnsi="Calibri"/>
      <w:b/>
      <w:u w:val="single"/>
    </w:rPr>
  </w:style>
  <w:style w:type="character" w:customStyle="1" w:styleId="NormalTextChar">
    <w:name w:val="Normal Text Char"/>
    <w:link w:val="NormalText"/>
    <w:rsid w:val="002A2237"/>
    <w:rPr>
      <w:rFonts w:ascii="Calibri" w:eastAsia="Times New Roman" w:hAnsi="Calibri"/>
      <w:szCs w:val="26"/>
    </w:rPr>
  </w:style>
  <w:style w:type="paragraph" w:customStyle="1" w:styleId="TableParagraph">
    <w:name w:val="Table Paragraph"/>
    <w:basedOn w:val="Normal"/>
    <w:uiPriority w:val="1"/>
    <w:qFormat/>
    <w:rsid w:val="002A2237"/>
    <w:pPr>
      <w:widowControl w:val="0"/>
    </w:pPr>
  </w:style>
  <w:style w:type="character" w:customStyle="1" w:styleId="UnderlineChar0">
    <w:name w:val="UnderlineChar"/>
    <w:rsid w:val="002A2237"/>
    <w:rPr>
      <w:sz w:val="24"/>
      <w:u w:val="single"/>
      <w:shd w:val="clear" w:color="auto" w:fill="auto"/>
    </w:rPr>
  </w:style>
  <w:style w:type="character" w:customStyle="1" w:styleId="foreground">
    <w:name w:val="foreground"/>
    <w:basedOn w:val="DefaultParagraphFont"/>
    <w:rsid w:val="002A2237"/>
  </w:style>
  <w:style w:type="paragraph" w:customStyle="1" w:styleId="StyleCircled11pt">
    <w:name w:val="Style Circled + 11 pt"/>
    <w:basedOn w:val="Normal"/>
    <w:link w:val="StyleCircled11ptChar"/>
    <w:qFormat/>
    <w:rsid w:val="002A2237"/>
    <w:rPr>
      <w:rFonts w:eastAsia="Times New Roman"/>
      <w:b/>
      <w:bCs/>
      <w:sz w:val="20"/>
      <w:u w:val="single"/>
    </w:rPr>
  </w:style>
  <w:style w:type="character" w:customStyle="1" w:styleId="StyleCircled11ptChar">
    <w:name w:val="Style Circled + 11 pt Char"/>
    <w:link w:val="StyleCircled11pt"/>
    <w:rsid w:val="002A2237"/>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2A2237"/>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A2237"/>
    <w:rPr>
      <w:rFonts w:ascii="Times" w:eastAsia="Times New Roman" w:hAnsi="Times"/>
      <w:sz w:val="20"/>
      <w:szCs w:val="28"/>
      <w:u w:val="single"/>
    </w:rPr>
  </w:style>
  <w:style w:type="paragraph" w:customStyle="1" w:styleId="cite20">
    <w:name w:val="cite2"/>
    <w:basedOn w:val="Normal"/>
    <w:uiPriority w:val="99"/>
    <w:qFormat/>
    <w:rsid w:val="002A2237"/>
    <w:rPr>
      <w:rFonts w:eastAsia="Times New Roman"/>
      <w:color w:val="000000"/>
      <w:sz w:val="20"/>
      <w:szCs w:val="20"/>
    </w:rPr>
  </w:style>
  <w:style w:type="character" w:customStyle="1" w:styleId="postby">
    <w:name w:val="post_by"/>
    <w:basedOn w:val="DefaultParagraphFont"/>
    <w:rsid w:val="002A2237"/>
  </w:style>
  <w:style w:type="character" w:customStyle="1" w:styleId="Style11ptBorderSinglesolidlineAuto05ptLinewidth">
    <w:name w:val="Style 11 pt Border: : (Single solid line Auto  0.5 pt Line width)"/>
    <w:rsid w:val="002A2237"/>
    <w:rPr>
      <w:sz w:val="20"/>
      <w:bdr w:val="single" w:sz="4" w:space="0" w:color="auto" w:frame="1"/>
    </w:rPr>
  </w:style>
  <w:style w:type="character" w:customStyle="1" w:styleId="StyleUnderlineChar9ptBorderSinglesolidlineAuto0">
    <w:name w:val="Style Underline Char + 9 pt Border: : (Single solid line Auto  0..."/>
    <w:rsid w:val="002A223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A223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A223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A223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A2237"/>
    <w:rPr>
      <w:sz w:val="20"/>
      <w:szCs w:val="24"/>
      <w:u w:val="single"/>
      <w:bdr w:val="single" w:sz="4" w:space="0" w:color="auto"/>
      <w:lang w:val="en-US" w:eastAsia="en-US" w:bidi="ar-SA"/>
    </w:rPr>
  </w:style>
  <w:style w:type="character" w:customStyle="1" w:styleId="StyleLatinGaramondUnderline">
    <w:name w:val="Style (Latin) Garamond Underline"/>
    <w:rsid w:val="002A2237"/>
    <w:rPr>
      <w:rFonts w:ascii="Times New Roman" w:hAnsi="Times New Roman"/>
      <w:sz w:val="20"/>
      <w:u w:val="single"/>
    </w:rPr>
  </w:style>
  <w:style w:type="character" w:customStyle="1" w:styleId="StyleLatinGaramond">
    <w:name w:val="Style (Latin) Garamond"/>
    <w:rsid w:val="002A2237"/>
    <w:rPr>
      <w:rFonts w:ascii="Times New Roman" w:hAnsi="Times New Roman"/>
      <w:sz w:val="20"/>
    </w:rPr>
  </w:style>
  <w:style w:type="character" w:customStyle="1" w:styleId="styletimesnewroman12ptbold0">
    <w:name w:val="styletimesnewroman12ptbold"/>
    <w:basedOn w:val="DefaultParagraphFont"/>
    <w:rsid w:val="002A2237"/>
  </w:style>
  <w:style w:type="character" w:customStyle="1" w:styleId="CharCharCharCharChar">
    <w:name w:val="Char Char Char Char Char"/>
    <w:aliases w:val="Char Char Char Char,Char Char Char Char Char Char Char1,Heading 2 Char1 Char Char Char Char Char Char"/>
    <w:basedOn w:val="DefaultParagraphFont"/>
    <w:rsid w:val="002A2237"/>
    <w:rPr>
      <w:rFonts w:cs="Arial"/>
      <w:b/>
      <w:bCs/>
      <w:iCs/>
      <w:sz w:val="24"/>
      <w:szCs w:val="28"/>
      <w:lang w:val="en-US" w:eastAsia="en-US" w:bidi="ar-SA"/>
    </w:rPr>
  </w:style>
  <w:style w:type="character" w:customStyle="1" w:styleId="mainheading">
    <w:name w:val="mainheading"/>
    <w:basedOn w:val="DefaultParagraphFont"/>
    <w:rsid w:val="002A2237"/>
  </w:style>
  <w:style w:type="paragraph" w:customStyle="1" w:styleId="BoldandUnderlineChar2CharChar">
    <w:name w:val="Bold and Underline Char2 Char Char"/>
    <w:basedOn w:val="Normal"/>
    <w:link w:val="BoldandUnderlineChar2CharCharChar"/>
    <w:qFormat/>
    <w:rsid w:val="002A2237"/>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2A2237"/>
    <w:rPr>
      <w:rFonts w:ascii="Calibri" w:eastAsia="Times New Roman" w:hAnsi="Calibri"/>
      <w:b/>
      <w:u w:val="single"/>
    </w:rPr>
  </w:style>
  <w:style w:type="character" w:customStyle="1" w:styleId="StyleUnderlineChar9ptChar">
    <w:name w:val="Style Underline Char + 9 pt Char"/>
    <w:basedOn w:val="UnderlineCharChar"/>
    <w:rsid w:val="002A223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2A223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2A2237"/>
    <w:rPr>
      <w:sz w:val="16"/>
    </w:rPr>
  </w:style>
  <w:style w:type="paragraph" w:customStyle="1" w:styleId="Reduce8pt">
    <w:name w:val="Reduce 8pt"/>
    <w:basedOn w:val="Normal"/>
    <w:link w:val="Reduce8ptCharChar"/>
    <w:qFormat/>
    <w:rsid w:val="002A2237"/>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2A2237"/>
    <w:pPr>
      <w:contextualSpacing/>
    </w:pPr>
    <w:rPr>
      <w:rFonts w:eastAsia="Calibri"/>
    </w:rPr>
  </w:style>
  <w:style w:type="character" w:customStyle="1" w:styleId="CardIndentedChar">
    <w:name w:val="Card (Indented) Char"/>
    <w:link w:val="CardIndented"/>
    <w:locked/>
    <w:rsid w:val="002A2237"/>
    <w:rPr>
      <w:rFonts w:ascii="Calibri" w:hAnsi="Calibri"/>
    </w:rPr>
  </w:style>
  <w:style w:type="character" w:customStyle="1" w:styleId="citenon-boldChar">
    <w:name w:val="cite non-bold Char"/>
    <w:basedOn w:val="DefaultParagraphFont"/>
    <w:link w:val="citenon-bold"/>
    <w:locked/>
    <w:rsid w:val="002A2237"/>
    <w:rPr>
      <w:rFonts w:ascii="Garamond" w:eastAsia="Times New Roman" w:hAnsi="Garamond"/>
      <w:szCs w:val="20"/>
    </w:rPr>
  </w:style>
  <w:style w:type="character" w:customStyle="1" w:styleId="boldciteChar4">
    <w:name w:val="bold cite Char4"/>
    <w:link w:val="boldcite"/>
    <w:locked/>
    <w:rsid w:val="002A2237"/>
    <w:rPr>
      <w:rFonts w:eastAsia="Times New Roman" w:cs="Times New Roman"/>
      <w:b/>
      <w:color w:val="000000"/>
      <w:sz w:val="20"/>
      <w:u w:val="thick" w:color="000000"/>
    </w:rPr>
  </w:style>
  <w:style w:type="paragraph" w:customStyle="1" w:styleId="boldcite">
    <w:name w:val="bold cite"/>
    <w:basedOn w:val="Normal"/>
    <w:link w:val="boldciteChar4"/>
    <w:qFormat/>
    <w:rsid w:val="002A2237"/>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2A2237"/>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2A2237"/>
    <w:rPr>
      <w:rFonts w:eastAsia="Calibri"/>
      <w:b/>
    </w:rPr>
  </w:style>
  <w:style w:type="character" w:customStyle="1" w:styleId="HeadingsBaseChar">
    <w:name w:val="Headings Base Char"/>
    <w:basedOn w:val="DefaultParagraphFont"/>
    <w:link w:val="HeadingsBase"/>
    <w:locked/>
    <w:rsid w:val="002A2237"/>
    <w:rPr>
      <w:rFonts w:ascii="Times New Roman" w:hAnsi="Times New Roman" w:cs="Times New Roman"/>
      <w:b/>
      <w:sz w:val="32"/>
    </w:rPr>
  </w:style>
  <w:style w:type="paragraph" w:customStyle="1" w:styleId="HeadingsBase">
    <w:name w:val="Headings Base"/>
    <w:basedOn w:val="Normal"/>
    <w:link w:val="HeadingsBaseChar"/>
    <w:qFormat/>
    <w:rsid w:val="002A2237"/>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A2237"/>
    <w:pPr>
      <w:suppressAutoHyphens/>
      <w:spacing w:before="20" w:after="120"/>
      <w:outlineLvl w:val="9"/>
    </w:pPr>
    <w:rPr>
      <w:rFonts w:eastAsia="Times New Roman" w:cs="Arial"/>
      <w:bCs w:val="0"/>
      <w:kern w:val="32"/>
      <w:szCs w:val="26"/>
    </w:rPr>
  </w:style>
  <w:style w:type="paragraph" w:customStyle="1" w:styleId="SchoolPaper">
    <w:name w:val="School Paper"/>
    <w:basedOn w:val="Normal"/>
    <w:qFormat/>
    <w:rsid w:val="002A2237"/>
    <w:pPr>
      <w:spacing w:line="480" w:lineRule="auto"/>
      <w:ind w:firstLine="720"/>
    </w:pPr>
    <w:rPr>
      <w:rFonts w:eastAsia="Calibri"/>
    </w:rPr>
  </w:style>
  <w:style w:type="paragraph" w:customStyle="1" w:styleId="SchoolBlockQuote">
    <w:name w:val="School Block Quote"/>
    <w:basedOn w:val="SchoolPaper"/>
    <w:qFormat/>
    <w:rsid w:val="002A2237"/>
  </w:style>
  <w:style w:type="paragraph" w:customStyle="1" w:styleId="SchoolWorksCited">
    <w:name w:val="School Works Cited"/>
    <w:basedOn w:val="SchoolPaper"/>
    <w:qFormat/>
    <w:rsid w:val="002A2237"/>
  </w:style>
  <w:style w:type="paragraph" w:customStyle="1" w:styleId="BlockQuote">
    <w:name w:val="Block Quote"/>
    <w:basedOn w:val="Normal"/>
    <w:qFormat/>
    <w:rsid w:val="002A2237"/>
    <w:pPr>
      <w:ind w:left="720" w:right="720"/>
    </w:pPr>
    <w:rPr>
      <w:rFonts w:eastAsia="Calibri"/>
    </w:rPr>
  </w:style>
  <w:style w:type="paragraph" w:customStyle="1" w:styleId="PaperBody">
    <w:name w:val="Paper Body"/>
    <w:basedOn w:val="Normal"/>
    <w:qFormat/>
    <w:rsid w:val="002A2237"/>
    <w:pPr>
      <w:spacing w:line="480" w:lineRule="auto"/>
      <w:ind w:firstLine="720"/>
    </w:pPr>
    <w:rPr>
      <w:rFonts w:eastAsia="Calibri"/>
    </w:rPr>
  </w:style>
  <w:style w:type="paragraph" w:customStyle="1" w:styleId="PaperCitation">
    <w:name w:val="Paper Citation"/>
    <w:basedOn w:val="Normal"/>
    <w:qFormat/>
    <w:rsid w:val="002A2237"/>
    <w:pPr>
      <w:spacing w:line="480" w:lineRule="auto"/>
      <w:ind w:left="720" w:hanging="720"/>
    </w:pPr>
    <w:rPr>
      <w:rFonts w:eastAsia="Calibri"/>
    </w:rPr>
  </w:style>
  <w:style w:type="character" w:customStyle="1" w:styleId="hatChar">
    <w:name w:val="hat Char"/>
    <w:basedOn w:val="DefaultParagraphFont"/>
    <w:link w:val="hat"/>
    <w:locked/>
    <w:rsid w:val="002A2237"/>
    <w:rPr>
      <w:rFonts w:ascii="Calibri" w:eastAsia="Times New Roman" w:hAnsi="Calibri"/>
      <w:b/>
      <w:bCs/>
      <w:sz w:val="32"/>
      <w:u w:val="single"/>
      <w:lang w:bidi="en-US"/>
    </w:rPr>
  </w:style>
  <w:style w:type="paragraph" w:customStyle="1" w:styleId="WW-Default">
    <w:name w:val="WW-Default"/>
    <w:qFormat/>
    <w:rsid w:val="002A2237"/>
    <w:pPr>
      <w:suppressAutoHyphens/>
      <w:spacing w:after="0" w:line="240" w:lineRule="auto"/>
    </w:pPr>
    <w:rPr>
      <w:rFonts w:ascii="Georgia" w:eastAsia="Calibri" w:hAnsi="Georgia" w:cs="Calibri"/>
      <w:lang w:eastAsia="ar-SA"/>
    </w:rPr>
  </w:style>
  <w:style w:type="paragraph" w:customStyle="1" w:styleId="B-TagCite">
    <w:name w:val="B-TagCite"/>
    <w:qFormat/>
    <w:rsid w:val="002A223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2A2237"/>
    <w:rPr>
      <w:rFonts w:ascii="Times New Roman" w:hAnsi="Times New Roman" w:cs="Times New Roman"/>
      <w:b/>
      <w:sz w:val="20"/>
    </w:rPr>
  </w:style>
  <w:style w:type="paragraph" w:customStyle="1" w:styleId="MicroText">
    <w:name w:val="MicroText"/>
    <w:basedOn w:val="Normal"/>
    <w:next w:val="Normal"/>
    <w:link w:val="MicroTextChar"/>
    <w:qFormat/>
    <w:rsid w:val="002A2237"/>
    <w:rPr>
      <w:rFonts w:ascii="Arial Narrow" w:hAnsi="Arial Narrow"/>
      <w:sz w:val="12"/>
    </w:rPr>
  </w:style>
  <w:style w:type="character" w:customStyle="1" w:styleId="Footnote2Char">
    <w:name w:val="Footnote2 Char"/>
    <w:link w:val="Footnote2"/>
    <w:locked/>
    <w:rsid w:val="002A2237"/>
  </w:style>
  <w:style w:type="paragraph" w:customStyle="1" w:styleId="Footnote2">
    <w:name w:val="Footnote2"/>
    <w:basedOn w:val="Normal"/>
    <w:next w:val="Normal"/>
    <w:link w:val="Footnote2Char"/>
    <w:autoRedefine/>
    <w:qFormat/>
    <w:rsid w:val="002A2237"/>
    <w:pPr>
      <w:spacing w:after="120" w:line="480" w:lineRule="auto"/>
    </w:pPr>
    <w:rPr>
      <w:rFonts w:asciiTheme="minorHAnsi" w:hAnsiTheme="minorHAnsi"/>
    </w:rPr>
  </w:style>
  <w:style w:type="paragraph" w:customStyle="1" w:styleId="indent">
    <w:name w:val="indent"/>
    <w:basedOn w:val="Normal"/>
    <w:qFormat/>
    <w:rsid w:val="002A2237"/>
    <w:pPr>
      <w:spacing w:before="100" w:beforeAutospacing="1" w:after="100" w:afterAutospacing="1"/>
    </w:pPr>
    <w:rPr>
      <w:rFonts w:eastAsia="Times New Roman"/>
    </w:rPr>
  </w:style>
  <w:style w:type="paragraph" w:customStyle="1" w:styleId="PageHeaderLine1">
    <w:name w:val="PageHeaderLine1"/>
    <w:basedOn w:val="Normal"/>
    <w:qFormat/>
    <w:rsid w:val="002A2237"/>
    <w:pPr>
      <w:tabs>
        <w:tab w:val="right" w:pos="10800"/>
      </w:tabs>
    </w:pPr>
    <w:rPr>
      <w:rFonts w:eastAsia="Calibri"/>
      <w:b/>
    </w:rPr>
  </w:style>
  <w:style w:type="paragraph" w:customStyle="1" w:styleId="PageHeaderLine2">
    <w:name w:val="PageHeaderLine2"/>
    <w:basedOn w:val="Normal"/>
    <w:next w:val="Normal"/>
    <w:link w:val="PageHeaderLine2Char"/>
    <w:qFormat/>
    <w:rsid w:val="002A2237"/>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2A2237"/>
    <w:rPr>
      <w:rFonts w:ascii="Times New Roman" w:hAnsi="Times New Roman" w:cs="Times New Roman"/>
      <w:sz w:val="20"/>
    </w:rPr>
  </w:style>
  <w:style w:type="paragraph" w:customStyle="1" w:styleId="CardText1">
    <w:name w:val="CardText"/>
    <w:basedOn w:val="Normal"/>
    <w:link w:val="CardTextChar3"/>
    <w:qFormat/>
    <w:rsid w:val="002A2237"/>
    <w:pPr>
      <w:ind w:left="288"/>
    </w:pPr>
    <w:rPr>
      <w:rFonts w:ascii="Times New Roman" w:hAnsi="Times New Roman" w:cs="Times New Roman"/>
      <w:sz w:val="20"/>
    </w:rPr>
  </w:style>
  <w:style w:type="character" w:customStyle="1" w:styleId="stylestylebold12pt">
    <w:name w:val="stylestylebold12pt"/>
    <w:basedOn w:val="DefaultParagraphFont"/>
    <w:rsid w:val="002A2237"/>
  </w:style>
  <w:style w:type="character" w:customStyle="1" w:styleId="styleboldunderline">
    <w:name w:val="styleboldunderline"/>
    <w:basedOn w:val="DefaultParagraphFont"/>
    <w:rsid w:val="002A2237"/>
  </w:style>
  <w:style w:type="character" w:customStyle="1" w:styleId="box">
    <w:name w:val="box"/>
    <w:basedOn w:val="DefaultParagraphFont"/>
    <w:rsid w:val="002A2237"/>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2A2237"/>
    <w:rPr>
      <w:rFonts w:ascii="Arial Narrow" w:hAnsi="Arial Narrow" w:cs="Arial Narrow" w:hint="default"/>
      <w:sz w:val="18"/>
      <w:szCs w:val="18"/>
    </w:rPr>
  </w:style>
  <w:style w:type="character" w:customStyle="1" w:styleId="FontStyle14">
    <w:name w:val="Font Style14"/>
    <w:basedOn w:val="DefaultParagraphFont"/>
    <w:uiPriority w:val="99"/>
    <w:rsid w:val="002A2237"/>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A2237"/>
    <w:rPr>
      <w:rFonts w:ascii="Arial Narrow" w:hAnsi="Arial Narrow" w:cs="Arial Narrow" w:hint="default"/>
      <w:b/>
      <w:bCs/>
      <w:sz w:val="10"/>
      <w:szCs w:val="10"/>
    </w:rPr>
  </w:style>
  <w:style w:type="character" w:customStyle="1" w:styleId="CardTagandCiteChar">
    <w:name w:val="Card Tag and Cite Char"/>
    <w:basedOn w:val="DefaultParagraphFont"/>
    <w:rsid w:val="002A2237"/>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2A2237"/>
    <w:rPr>
      <w:rFonts w:ascii="Arial Narrow" w:hAnsi="Arial Narrow"/>
      <w:b/>
      <w:color w:val="000000"/>
      <w:sz w:val="22"/>
      <w:szCs w:val="22"/>
      <w:u w:val="single"/>
    </w:rPr>
  </w:style>
  <w:style w:type="character" w:customStyle="1" w:styleId="SmallText0">
    <w:name w:val="SmallText"/>
    <w:rsid w:val="002A2237"/>
    <w:rPr>
      <w:color w:val="000000"/>
    </w:rPr>
  </w:style>
  <w:style w:type="character" w:customStyle="1" w:styleId="CitesChar1">
    <w:name w:val="Cites Char1"/>
    <w:basedOn w:val="DefaultParagraphFont"/>
    <w:rsid w:val="002A2237"/>
    <w:rPr>
      <w:b/>
      <w:bCs w:val="0"/>
      <w:szCs w:val="24"/>
      <w:u w:val="single"/>
      <w:lang w:val="en-US" w:eastAsia="en-US" w:bidi="ar-SA"/>
    </w:rPr>
  </w:style>
  <w:style w:type="character" w:customStyle="1" w:styleId="CardUnderlinedChar">
    <w:name w:val="Card Underlined Char"/>
    <w:basedOn w:val="DefaultParagraphFont"/>
    <w:rsid w:val="002A2237"/>
    <w:rPr>
      <w:rFonts w:ascii="Arial Narrow" w:hAnsi="Arial Narrow" w:hint="default"/>
      <w:sz w:val="22"/>
      <w:szCs w:val="24"/>
      <w:u w:val="single"/>
      <w:lang w:val="en-US" w:eastAsia="en-US" w:bidi="ar-SA"/>
    </w:rPr>
  </w:style>
  <w:style w:type="character" w:customStyle="1" w:styleId="underline3">
    <w:name w:val="underline3"/>
    <w:basedOn w:val="underline2"/>
    <w:rsid w:val="002A2237"/>
    <w:rPr>
      <w:rFonts w:ascii="Arial" w:hAnsi="Arial"/>
      <w:sz w:val="18"/>
      <w:u w:val="single"/>
      <w:bdr w:val="none" w:sz="0" w:space="0" w:color="auto" w:frame="1"/>
      <w:shd w:val="clear" w:color="auto" w:fill="FFFF00"/>
    </w:rPr>
  </w:style>
  <w:style w:type="character" w:customStyle="1" w:styleId="menu">
    <w:name w:val="menu"/>
    <w:basedOn w:val="DefaultParagraphFont"/>
    <w:rsid w:val="002A2237"/>
  </w:style>
  <w:style w:type="character" w:customStyle="1" w:styleId="itxtrst">
    <w:name w:val="itxtrst"/>
    <w:rsid w:val="002A2237"/>
  </w:style>
  <w:style w:type="character" w:customStyle="1" w:styleId="A-Underlining">
    <w:name w:val="A-Underlining"/>
    <w:basedOn w:val="DefaultParagraphFont"/>
    <w:rsid w:val="002A2237"/>
    <w:rPr>
      <w:rFonts w:ascii="Garamond" w:hAnsi="Garamond" w:hint="default"/>
      <w:color w:val="auto"/>
      <w:sz w:val="24"/>
      <w:u w:val="single"/>
    </w:rPr>
  </w:style>
  <w:style w:type="character" w:customStyle="1" w:styleId="StyleUnderlineBold0">
    <w:name w:val="Style Underline + Bold"/>
    <w:rsid w:val="002A2237"/>
    <w:rPr>
      <w:b/>
      <w:bCs/>
      <w:u w:val="single"/>
    </w:rPr>
  </w:style>
  <w:style w:type="character" w:customStyle="1" w:styleId="Underline-Highlighted">
    <w:name w:val="Underline-Highlighted"/>
    <w:uiPriority w:val="1"/>
    <w:qFormat/>
    <w:rsid w:val="002A2237"/>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2A2237"/>
  </w:style>
  <w:style w:type="character" w:customStyle="1" w:styleId="newsmain">
    <w:name w:val="news_main"/>
    <w:basedOn w:val="DefaultParagraphFont"/>
    <w:rsid w:val="002A2237"/>
  </w:style>
  <w:style w:type="character" w:customStyle="1" w:styleId="vitstoryheadline">
    <w:name w:val="vitstoryheadline"/>
    <w:rsid w:val="002A2237"/>
  </w:style>
  <w:style w:type="character" w:customStyle="1" w:styleId="AuthorDate0">
    <w:name w:val="Author Date"/>
    <w:rsid w:val="002A2237"/>
    <w:rPr>
      <w:b/>
      <w:bCs w:val="0"/>
      <w:sz w:val="24"/>
      <w:u w:val="thick"/>
    </w:rPr>
  </w:style>
  <w:style w:type="character" w:customStyle="1" w:styleId="red">
    <w:name w:val="red"/>
    <w:basedOn w:val="DefaultParagraphFont"/>
    <w:rsid w:val="002A2237"/>
  </w:style>
  <w:style w:type="character" w:customStyle="1" w:styleId="at">
    <w:name w:val="at"/>
    <w:rsid w:val="002A2237"/>
  </w:style>
  <w:style w:type="character" w:customStyle="1" w:styleId="org">
    <w:name w:val="org"/>
    <w:rsid w:val="002A2237"/>
  </w:style>
  <w:style w:type="character" w:customStyle="1" w:styleId="pnumber">
    <w:name w:val="pnumber"/>
    <w:rsid w:val="002A2237"/>
  </w:style>
  <w:style w:type="character" w:customStyle="1" w:styleId="ital">
    <w:name w:val="ital"/>
    <w:rsid w:val="002A2237"/>
  </w:style>
  <w:style w:type="character" w:customStyle="1" w:styleId="orgdiv">
    <w:name w:val="orgdiv"/>
    <w:rsid w:val="002A2237"/>
  </w:style>
  <w:style w:type="character" w:customStyle="1" w:styleId="orgname">
    <w:name w:val="orgname"/>
    <w:rsid w:val="002A2237"/>
  </w:style>
  <w:style w:type="character" w:customStyle="1" w:styleId="city">
    <w:name w:val="city"/>
    <w:rsid w:val="002A2237"/>
  </w:style>
  <w:style w:type="character" w:customStyle="1" w:styleId="state">
    <w:name w:val="state"/>
    <w:rsid w:val="002A2237"/>
  </w:style>
  <w:style w:type="character" w:customStyle="1" w:styleId="country">
    <w:name w:val="country"/>
    <w:rsid w:val="002A2237"/>
  </w:style>
  <w:style w:type="character" w:customStyle="1" w:styleId="articletitle">
    <w:name w:val="articletitle"/>
    <w:rsid w:val="002A2237"/>
    <w:rPr>
      <w:rFonts w:ascii="Times New Roman" w:hAnsi="Times New Roman" w:cs="Times New Roman" w:hint="default"/>
    </w:rPr>
  </w:style>
  <w:style w:type="character" w:customStyle="1" w:styleId="6pointChar">
    <w:name w:val="6 point Char"/>
    <w:rsid w:val="002A2237"/>
    <w:rPr>
      <w:rFonts w:ascii="Times New Roman" w:hAnsi="Times New Roman" w:cs="Times New Roman" w:hint="default"/>
      <w:sz w:val="12"/>
      <w:lang w:val="en-US" w:eastAsia="en-US"/>
    </w:rPr>
  </w:style>
  <w:style w:type="character" w:customStyle="1" w:styleId="StyleThickunderline">
    <w:name w:val="Style Thick underline"/>
    <w:qFormat/>
    <w:rsid w:val="002A2237"/>
    <w:rPr>
      <w:u w:val="thick"/>
    </w:rPr>
  </w:style>
  <w:style w:type="character" w:customStyle="1" w:styleId="Box0">
    <w:name w:val="Box!"/>
    <w:rsid w:val="002A2237"/>
    <w:rPr>
      <w:rFonts w:ascii="Garamond" w:hAnsi="Garamond" w:hint="default"/>
      <w:sz w:val="24"/>
      <w:u w:val="single"/>
      <w:bdr w:val="single" w:sz="4" w:space="0" w:color="auto" w:frame="1"/>
    </w:rPr>
  </w:style>
  <w:style w:type="character" w:customStyle="1" w:styleId="citechar">
    <w:name w:val="citechar"/>
    <w:basedOn w:val="DefaultParagraphFont"/>
    <w:rsid w:val="002A2237"/>
  </w:style>
  <w:style w:type="character" w:customStyle="1" w:styleId="underlinechar2">
    <w:name w:val="underlinechar"/>
    <w:basedOn w:val="DefaultParagraphFont"/>
    <w:rsid w:val="002A2237"/>
  </w:style>
  <w:style w:type="character" w:customStyle="1" w:styleId="CardUnderlineChar">
    <w:name w:val="Card Underline Char"/>
    <w:rsid w:val="002A2237"/>
    <w:rPr>
      <w:szCs w:val="24"/>
      <w:u w:val="single"/>
      <w:lang w:val="en-US" w:eastAsia="en-US" w:bidi="ar-SA"/>
    </w:rPr>
  </w:style>
  <w:style w:type="character" w:customStyle="1" w:styleId="tagciteChar">
    <w:name w:val="tag/cite Char"/>
    <w:basedOn w:val="DefaultParagraphFont"/>
    <w:rsid w:val="002A2237"/>
    <w:rPr>
      <w:b/>
      <w:bCs w:val="0"/>
      <w:sz w:val="24"/>
      <w:lang w:val="en-US" w:eastAsia="en-US" w:bidi="ar-SA"/>
    </w:rPr>
  </w:style>
  <w:style w:type="character" w:customStyle="1" w:styleId="8pointChar">
    <w:name w:val="8 point Char"/>
    <w:basedOn w:val="DefaultParagraphFont"/>
    <w:rsid w:val="002A2237"/>
    <w:rPr>
      <w:sz w:val="16"/>
      <w:lang w:val="en-US" w:eastAsia="en-US" w:bidi="ar-SA"/>
    </w:rPr>
  </w:style>
  <w:style w:type="character" w:customStyle="1" w:styleId="BoldText12pt">
    <w:name w:val="Bold Text 12 pt"/>
    <w:rsid w:val="002A223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2A2237"/>
  </w:style>
  <w:style w:type="table" w:styleId="TableGrid">
    <w:name w:val="Table Grid"/>
    <w:basedOn w:val="TableNormal"/>
    <w:rsid w:val="002A22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2A2237"/>
    <w:rPr>
      <w:b/>
      <w:bCs w:val="0"/>
      <w:sz w:val="24"/>
      <w:lang w:val="en-US" w:eastAsia="en-US" w:bidi="ar-SA"/>
    </w:rPr>
  </w:style>
  <w:style w:type="character" w:customStyle="1" w:styleId="Mention11">
    <w:name w:val="Mention11"/>
    <w:basedOn w:val="DefaultParagraphFont"/>
    <w:uiPriority w:val="99"/>
    <w:semiHidden/>
    <w:unhideWhenUsed/>
    <w:rsid w:val="002A2237"/>
    <w:rPr>
      <w:color w:val="2B579A"/>
      <w:shd w:val="clear" w:color="auto" w:fill="E6E6E6"/>
    </w:rPr>
  </w:style>
  <w:style w:type="paragraph" w:customStyle="1" w:styleId="Emphasize">
    <w:name w:val="Emphasize"/>
    <w:basedOn w:val="Normal"/>
    <w:uiPriority w:val="7"/>
    <w:qFormat/>
    <w:rsid w:val="002A223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2A223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2A2237"/>
  </w:style>
  <w:style w:type="character" w:customStyle="1" w:styleId="Heading3Char2">
    <w:name w:val="Heading 3 Char2"/>
    <w:aliases w:val="Heading 3 Char Char Char4, Char Char1, Char Char Char4"/>
    <w:basedOn w:val="DefaultParagraphFont"/>
    <w:rsid w:val="002A2237"/>
    <w:rPr>
      <w:rFonts w:cs="Arial"/>
      <w:bCs/>
      <w:szCs w:val="26"/>
      <w:u w:val="single"/>
      <w:lang w:val="en-US" w:eastAsia="en-US" w:bidi="ar-SA"/>
    </w:rPr>
  </w:style>
  <w:style w:type="character" w:customStyle="1" w:styleId="Mention2">
    <w:name w:val="Mention2"/>
    <w:basedOn w:val="DefaultParagraphFont"/>
    <w:uiPriority w:val="99"/>
    <w:semiHidden/>
    <w:unhideWhenUsed/>
    <w:rsid w:val="002A2237"/>
    <w:rPr>
      <w:color w:val="2B579A"/>
      <w:shd w:val="clear" w:color="auto" w:fill="E6E6E6"/>
    </w:rPr>
  </w:style>
  <w:style w:type="paragraph" w:customStyle="1" w:styleId="FlashTag">
    <w:name w:val="FlashTag"/>
    <w:basedOn w:val="Normal"/>
    <w:link w:val="FlashTagChar"/>
    <w:autoRedefine/>
    <w:uiPriority w:val="4"/>
    <w:qFormat/>
    <w:rsid w:val="002A2237"/>
    <w:rPr>
      <w:rFonts w:asciiTheme="majorHAnsi" w:hAnsiTheme="majorHAnsi"/>
      <w:b/>
      <w:sz w:val="28"/>
    </w:rPr>
  </w:style>
  <w:style w:type="character" w:customStyle="1" w:styleId="FlashTagChar">
    <w:name w:val="FlashTag Char"/>
    <w:basedOn w:val="DefaultParagraphFont"/>
    <w:link w:val="FlashTag"/>
    <w:uiPriority w:val="4"/>
    <w:rsid w:val="002A2237"/>
    <w:rPr>
      <w:rFonts w:asciiTheme="majorHAnsi" w:hAnsiTheme="majorHAnsi"/>
      <w:b/>
      <w:sz w:val="28"/>
    </w:rPr>
  </w:style>
  <w:style w:type="paragraph" w:customStyle="1" w:styleId="Warrant">
    <w:name w:val="Warrant"/>
    <w:autoRedefine/>
    <w:uiPriority w:val="4"/>
    <w:qFormat/>
    <w:rsid w:val="002A2237"/>
    <w:pPr>
      <w:ind w:left="720"/>
    </w:pPr>
    <w:rPr>
      <w:rFonts w:ascii="Calibri" w:hAnsi="Calibri" w:cs="Arial"/>
    </w:rPr>
  </w:style>
  <w:style w:type="character" w:customStyle="1" w:styleId="m-8793234324905335251gmail-style13ptbold">
    <w:name w:val="m_-8793234324905335251gmail-style13ptbold"/>
    <w:basedOn w:val="DefaultParagraphFont"/>
    <w:rsid w:val="002A2237"/>
  </w:style>
  <w:style w:type="character" w:customStyle="1" w:styleId="m3965771245576658108gmail-styleunderline">
    <w:name w:val="m_3965771245576658108gmail-styleunderline"/>
    <w:basedOn w:val="DefaultParagraphFont"/>
    <w:rsid w:val="002A2237"/>
  </w:style>
  <w:style w:type="paragraph" w:customStyle="1" w:styleId="Header1">
    <w:name w:val="Header1"/>
    <w:aliases w:val="Header Char Char,Header Char Char Char Char Char Char Char Cha,Header Char2,Header Char1 Char,Char Char Char Cha"/>
    <w:basedOn w:val="Normal"/>
    <w:qFormat/>
    <w:rsid w:val="002A2237"/>
    <w:pPr>
      <w:tabs>
        <w:tab w:val="center" w:pos="4680"/>
        <w:tab w:val="right" w:pos="9360"/>
      </w:tabs>
    </w:pPr>
  </w:style>
  <w:style w:type="character" w:customStyle="1" w:styleId="EndnoteTextChar">
    <w:name w:val="Endnote Text Char"/>
    <w:basedOn w:val="DefaultParagraphFont"/>
    <w:link w:val="EndnoteText"/>
    <w:locked/>
    <w:rsid w:val="002A2237"/>
    <w:rPr>
      <w:rFonts w:ascii="Georgia" w:eastAsia="Times New Roman" w:hAnsi="Georgia"/>
      <w:szCs w:val="20"/>
    </w:rPr>
  </w:style>
  <w:style w:type="paragraph" w:styleId="EndnoteText">
    <w:name w:val="endnote text"/>
    <w:basedOn w:val="Normal"/>
    <w:link w:val="EndnoteTextChar"/>
    <w:unhideWhenUsed/>
    <w:rsid w:val="002A2237"/>
    <w:rPr>
      <w:rFonts w:ascii="Georgia" w:eastAsia="Times New Roman" w:hAnsi="Georgia"/>
      <w:szCs w:val="20"/>
    </w:rPr>
  </w:style>
  <w:style w:type="character" w:customStyle="1" w:styleId="EndnoteTextChar1">
    <w:name w:val="Endnote Text Char1"/>
    <w:basedOn w:val="DefaultParagraphFont"/>
    <w:semiHidden/>
    <w:rsid w:val="002A2237"/>
    <w:rPr>
      <w:rFonts w:ascii="Calibri" w:hAnsi="Calibri"/>
      <w:sz w:val="20"/>
      <w:szCs w:val="20"/>
    </w:rPr>
  </w:style>
  <w:style w:type="character" w:customStyle="1" w:styleId="DateChar">
    <w:name w:val="Date Char"/>
    <w:aliases w:val="date Char"/>
    <w:basedOn w:val="DefaultParagraphFont"/>
    <w:link w:val="Date"/>
    <w:uiPriority w:val="99"/>
    <w:locked/>
    <w:rsid w:val="002A2237"/>
    <w:rPr>
      <w:rFonts w:ascii="Georgia" w:eastAsia="Times New Roman" w:hAnsi="Georgia"/>
    </w:rPr>
  </w:style>
  <w:style w:type="paragraph" w:styleId="Date">
    <w:name w:val="Date"/>
    <w:aliases w:val="date"/>
    <w:basedOn w:val="Normal"/>
    <w:next w:val="Normal"/>
    <w:link w:val="DateChar"/>
    <w:uiPriority w:val="99"/>
    <w:unhideWhenUsed/>
    <w:rsid w:val="002A2237"/>
    <w:rPr>
      <w:rFonts w:ascii="Georgia" w:eastAsia="Times New Roman" w:hAnsi="Georgia"/>
    </w:rPr>
  </w:style>
  <w:style w:type="character" w:customStyle="1" w:styleId="DateChar1">
    <w:name w:val="Date Char1"/>
    <w:basedOn w:val="DefaultParagraphFont"/>
    <w:uiPriority w:val="99"/>
    <w:semiHidden/>
    <w:rsid w:val="002A2237"/>
    <w:rPr>
      <w:rFonts w:ascii="Calibri" w:hAnsi="Calibri"/>
    </w:rPr>
  </w:style>
  <w:style w:type="character" w:customStyle="1" w:styleId="BodyTextFirstIndentChar">
    <w:name w:val="Body Text First Indent Char"/>
    <w:basedOn w:val="BodyTextChar"/>
    <w:link w:val="BodyTextFirstIndent"/>
    <w:locked/>
    <w:rsid w:val="002A2237"/>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2A2237"/>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2A2237"/>
    <w:rPr>
      <w:rFonts w:ascii="Calibri" w:hAnsi="Calibri"/>
    </w:rPr>
  </w:style>
  <w:style w:type="character" w:customStyle="1" w:styleId="BodyTextIndent2Char1">
    <w:name w:val="Body Text Indent 2 Char1"/>
    <w:basedOn w:val="DefaultParagraphFont"/>
    <w:semiHidden/>
    <w:rsid w:val="002A2237"/>
    <w:rPr>
      <w:rFonts w:ascii="Calibri" w:hAnsi="Calibri" w:cs="Calibri"/>
    </w:rPr>
  </w:style>
  <w:style w:type="character" w:customStyle="1" w:styleId="PlainTextChar1">
    <w:name w:val="Plain Text Char1"/>
    <w:basedOn w:val="DefaultParagraphFont"/>
    <w:semiHidden/>
    <w:rsid w:val="002A2237"/>
    <w:rPr>
      <w:rFonts w:ascii="Consolas" w:hAnsi="Consolas" w:cs="Calibri"/>
      <w:sz w:val="21"/>
      <w:szCs w:val="21"/>
    </w:rPr>
  </w:style>
  <w:style w:type="character" w:customStyle="1" w:styleId="NoSpacingChar">
    <w:name w:val="No Spacing Char"/>
    <w:link w:val="NoSpacing"/>
    <w:uiPriority w:val="1"/>
    <w:qFormat/>
    <w:locked/>
    <w:rsid w:val="002A2237"/>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2A223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2A2237"/>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2A2237"/>
    <w:rPr>
      <w:rFonts w:ascii="Calibri" w:hAnsi="Calibri" w:cs="Calibri"/>
      <w:i/>
      <w:iCs/>
      <w:color w:val="000000" w:themeColor="text1"/>
    </w:rPr>
  </w:style>
  <w:style w:type="paragraph" w:customStyle="1" w:styleId="CiteSpacing">
    <w:name w:val="Cite Spacing"/>
    <w:basedOn w:val="Normal"/>
    <w:uiPriority w:val="4"/>
    <w:qFormat/>
    <w:rsid w:val="002A2237"/>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2A2237"/>
    <w:pPr>
      <w:keepNext w:val="0"/>
      <w:keepLines w:val="0"/>
      <w:pageBreakBefore w:val="0"/>
      <w:jc w:val="left"/>
    </w:pPr>
    <w:rPr>
      <w:rFonts w:ascii="Garamond" w:eastAsia="Calibri" w:hAnsi="Garamond" w:cs="Times New Roman"/>
      <w:b w:val="0"/>
      <w:bCs w:val="0"/>
      <w:sz w:val="22"/>
      <w:u w:val="none"/>
    </w:rPr>
  </w:style>
  <w:style w:type="character" w:customStyle="1" w:styleId="PageHeaderLine2Char">
    <w:name w:val="PageHeaderLine2 Char"/>
    <w:link w:val="PageHeaderLine2"/>
    <w:locked/>
    <w:rsid w:val="002A2237"/>
    <w:rPr>
      <w:rFonts w:ascii="Calibri" w:eastAsia="Calibri" w:hAnsi="Calibri"/>
      <w:b/>
    </w:rPr>
  </w:style>
  <w:style w:type="paragraph" w:customStyle="1" w:styleId="Heading2-Bold">
    <w:name w:val="Heading 2 - Bold"/>
    <w:basedOn w:val="Normal"/>
    <w:autoRedefine/>
    <w:uiPriority w:val="99"/>
    <w:qFormat/>
    <w:rsid w:val="002A2237"/>
    <w:rPr>
      <w:rFonts w:ascii="Garamond" w:eastAsia="Calibri" w:hAnsi="Garamond"/>
      <w:b/>
    </w:rPr>
  </w:style>
  <w:style w:type="paragraph" w:customStyle="1" w:styleId="tag">
    <w:name w:val="%tag"/>
    <w:basedOn w:val="Normal"/>
    <w:next w:val="Normal"/>
    <w:uiPriority w:val="99"/>
    <w:qFormat/>
    <w:rsid w:val="002A2237"/>
    <w:rPr>
      <w:rFonts w:ascii="Garamond" w:eastAsia="Calibri" w:hAnsi="Garamond"/>
      <w:bCs/>
      <w:sz w:val="18"/>
    </w:rPr>
  </w:style>
  <w:style w:type="character" w:customStyle="1" w:styleId="Style2Char">
    <w:name w:val="Style 2 Char"/>
    <w:link w:val="Style20"/>
    <w:uiPriority w:val="99"/>
    <w:locked/>
    <w:rsid w:val="002A2237"/>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2A2237"/>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2A2237"/>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2A2237"/>
    <w:rPr>
      <w:rFonts w:ascii="Garamond" w:eastAsia="Times New Roman" w:hAnsi="Garamond"/>
      <w:szCs w:val="20"/>
      <w:u w:val="single"/>
      <w:lang w:val="x-none" w:eastAsia="x-none"/>
    </w:rPr>
  </w:style>
  <w:style w:type="character" w:customStyle="1" w:styleId="textsmallChar0">
    <w:name w:val="textsmall Char"/>
    <w:link w:val="textsmall0"/>
    <w:locked/>
    <w:rsid w:val="002A2237"/>
    <w:rPr>
      <w:rFonts w:ascii="Georgia" w:eastAsia="Times New Roman" w:hAnsi="Georgia"/>
      <w:sz w:val="18"/>
      <w:szCs w:val="20"/>
      <w:lang w:val="x-none" w:eastAsia="x-none"/>
    </w:rPr>
  </w:style>
  <w:style w:type="paragraph" w:customStyle="1" w:styleId="textsmall0">
    <w:name w:val="textsmall"/>
    <w:basedOn w:val="Normal"/>
    <w:link w:val="textsmallChar0"/>
    <w:qFormat/>
    <w:rsid w:val="002A2237"/>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2A2237"/>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2A2237"/>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2A2237"/>
    <w:rPr>
      <w:rFonts w:ascii="Arial" w:eastAsia="Times New Roman" w:hAnsi="Arial" w:cs="Arial"/>
      <w:sz w:val="12"/>
    </w:rPr>
  </w:style>
  <w:style w:type="paragraph" w:customStyle="1" w:styleId="Micro">
    <w:name w:val="Micro"/>
    <w:basedOn w:val="Normal"/>
    <w:next w:val="Normal"/>
    <w:link w:val="MicroChar"/>
    <w:qFormat/>
    <w:rsid w:val="002A2237"/>
    <w:rPr>
      <w:rFonts w:ascii="Arial" w:eastAsia="Times New Roman" w:hAnsi="Arial" w:cs="Arial"/>
      <w:sz w:val="12"/>
    </w:rPr>
  </w:style>
  <w:style w:type="character" w:customStyle="1" w:styleId="CardNotUnderlinedChar1">
    <w:name w:val="Card Not Underlined Char1"/>
    <w:link w:val="CardNotUnderlined"/>
    <w:locked/>
    <w:rsid w:val="002A2237"/>
    <w:rPr>
      <w:rFonts w:ascii="Bell MT" w:eastAsia="Calibri" w:hAnsi="Bell MT"/>
      <w:szCs w:val="20"/>
    </w:rPr>
  </w:style>
  <w:style w:type="paragraph" w:customStyle="1" w:styleId="CardNotUnderlined">
    <w:name w:val="Card Not Underlined"/>
    <w:basedOn w:val="Normal"/>
    <w:link w:val="CardNotUnderlinedChar1"/>
    <w:autoRedefine/>
    <w:qFormat/>
    <w:rsid w:val="002A2237"/>
    <w:rPr>
      <w:rFonts w:ascii="Bell MT" w:eastAsia="Calibri" w:hAnsi="Bell MT"/>
      <w:szCs w:val="20"/>
    </w:rPr>
  </w:style>
  <w:style w:type="paragraph" w:customStyle="1" w:styleId="h-lead">
    <w:name w:val="h-lead"/>
    <w:basedOn w:val="Normal"/>
    <w:uiPriority w:val="99"/>
    <w:qFormat/>
    <w:rsid w:val="002A2237"/>
    <w:pPr>
      <w:spacing w:before="100" w:beforeAutospacing="1" w:after="100" w:afterAutospacing="1"/>
    </w:pPr>
    <w:rPr>
      <w:rFonts w:eastAsia="Times New Roman"/>
      <w:sz w:val="24"/>
    </w:rPr>
  </w:style>
  <w:style w:type="paragraph" w:customStyle="1" w:styleId="intro">
    <w:name w:val="intro"/>
    <w:basedOn w:val="Normal"/>
    <w:uiPriority w:val="99"/>
    <w:qFormat/>
    <w:rsid w:val="002A2237"/>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2A2237"/>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2A2237"/>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2A2237"/>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2A2237"/>
    <w:rPr>
      <w:rFonts w:eastAsia="Calibri"/>
    </w:rPr>
  </w:style>
  <w:style w:type="paragraph" w:customStyle="1" w:styleId="F3-TagAuthor">
    <w:name w:val="F3 - Tag/Author"/>
    <w:basedOn w:val="Normal"/>
    <w:uiPriority w:val="99"/>
    <w:qFormat/>
    <w:rsid w:val="002A2237"/>
    <w:rPr>
      <w:rFonts w:eastAsia="Times New Roman"/>
      <w:b/>
    </w:rPr>
  </w:style>
  <w:style w:type="paragraph" w:customStyle="1" w:styleId="F5-UnderlineNormal">
    <w:name w:val="F5 - Underline Normal"/>
    <w:basedOn w:val="Normal"/>
    <w:uiPriority w:val="99"/>
    <w:qFormat/>
    <w:rsid w:val="002A2237"/>
    <w:rPr>
      <w:rFonts w:eastAsia="Calibri"/>
      <w:u w:val="single"/>
    </w:rPr>
  </w:style>
  <w:style w:type="paragraph" w:customStyle="1" w:styleId="Brief-PrimarySource">
    <w:name w:val="Brief - Primary Source"/>
    <w:basedOn w:val="Normal"/>
    <w:uiPriority w:val="99"/>
    <w:qFormat/>
    <w:rsid w:val="002A2237"/>
    <w:rPr>
      <w:rFonts w:eastAsia="Times New Roman"/>
      <w:b/>
      <w:sz w:val="24"/>
      <w:u w:val="single"/>
    </w:rPr>
  </w:style>
  <w:style w:type="paragraph" w:customStyle="1" w:styleId="Brief-Underline">
    <w:name w:val="Brief - Underline"/>
    <w:basedOn w:val="Normal"/>
    <w:uiPriority w:val="99"/>
    <w:qFormat/>
    <w:rsid w:val="002A2237"/>
    <w:rPr>
      <w:rFonts w:eastAsia="Times New Roman"/>
      <w:u w:val="single"/>
    </w:rPr>
  </w:style>
  <w:style w:type="paragraph" w:customStyle="1" w:styleId="Brief">
    <w:name w:val="Brief"/>
    <w:basedOn w:val="Brief-PrimarySource"/>
    <w:uiPriority w:val="99"/>
    <w:qFormat/>
    <w:rsid w:val="002A2237"/>
    <w:rPr>
      <w:b w:val="0"/>
    </w:rPr>
  </w:style>
  <w:style w:type="paragraph" w:customStyle="1" w:styleId="CM2">
    <w:name w:val="CM2"/>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2A223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2A2237"/>
    <w:pPr>
      <w:widowControl w:val="0"/>
      <w:spacing w:line="276" w:lineRule="atLeast"/>
    </w:pPr>
    <w:rPr>
      <w:color w:val="auto"/>
    </w:rPr>
  </w:style>
  <w:style w:type="paragraph" w:customStyle="1" w:styleId="CM34">
    <w:name w:val="CM34"/>
    <w:basedOn w:val="Default"/>
    <w:next w:val="Default"/>
    <w:uiPriority w:val="99"/>
    <w:qFormat/>
    <w:rsid w:val="002A2237"/>
    <w:pPr>
      <w:widowControl w:val="0"/>
    </w:pPr>
    <w:rPr>
      <w:color w:val="auto"/>
    </w:rPr>
  </w:style>
  <w:style w:type="paragraph" w:customStyle="1" w:styleId="CM56">
    <w:name w:val="CM56"/>
    <w:basedOn w:val="Default"/>
    <w:next w:val="Default"/>
    <w:uiPriority w:val="99"/>
    <w:qFormat/>
    <w:rsid w:val="002A2237"/>
    <w:pPr>
      <w:widowControl w:val="0"/>
    </w:pPr>
    <w:rPr>
      <w:rFonts w:eastAsia="Calibri"/>
      <w:color w:val="auto"/>
    </w:rPr>
  </w:style>
  <w:style w:type="paragraph" w:customStyle="1" w:styleId="CM58">
    <w:name w:val="CM58"/>
    <w:basedOn w:val="Default"/>
    <w:next w:val="Default"/>
    <w:uiPriority w:val="99"/>
    <w:qFormat/>
    <w:rsid w:val="002A2237"/>
    <w:pPr>
      <w:widowControl w:val="0"/>
    </w:pPr>
    <w:rPr>
      <w:rFonts w:eastAsia="Calibri"/>
      <w:color w:val="auto"/>
    </w:rPr>
  </w:style>
  <w:style w:type="paragraph" w:customStyle="1" w:styleId="CM57">
    <w:name w:val="CM57"/>
    <w:basedOn w:val="Default"/>
    <w:next w:val="Default"/>
    <w:uiPriority w:val="99"/>
    <w:qFormat/>
    <w:rsid w:val="002A2237"/>
    <w:pPr>
      <w:widowControl w:val="0"/>
    </w:pPr>
    <w:rPr>
      <w:rFonts w:eastAsia="Calibri"/>
      <w:color w:val="auto"/>
    </w:rPr>
  </w:style>
  <w:style w:type="paragraph" w:customStyle="1" w:styleId="CM1">
    <w:name w:val="CM1"/>
    <w:basedOn w:val="Default"/>
    <w:next w:val="Default"/>
    <w:uiPriority w:val="99"/>
    <w:qFormat/>
    <w:rsid w:val="002A2237"/>
    <w:pPr>
      <w:widowControl w:val="0"/>
    </w:pPr>
    <w:rPr>
      <w:rFonts w:eastAsia="Calibri"/>
      <w:color w:val="auto"/>
    </w:rPr>
  </w:style>
  <w:style w:type="paragraph" w:customStyle="1" w:styleId="CM49">
    <w:name w:val="CM49"/>
    <w:basedOn w:val="Default"/>
    <w:next w:val="Default"/>
    <w:uiPriority w:val="99"/>
    <w:qFormat/>
    <w:rsid w:val="002A2237"/>
    <w:pPr>
      <w:widowControl w:val="0"/>
    </w:pPr>
    <w:rPr>
      <w:rFonts w:eastAsia="Calibri"/>
      <w:color w:val="auto"/>
    </w:rPr>
  </w:style>
  <w:style w:type="paragraph" w:customStyle="1" w:styleId="CM41">
    <w:name w:val="CM41"/>
    <w:basedOn w:val="Default"/>
    <w:next w:val="Default"/>
    <w:uiPriority w:val="99"/>
    <w:qFormat/>
    <w:rsid w:val="002A2237"/>
    <w:pPr>
      <w:widowControl w:val="0"/>
    </w:pPr>
    <w:rPr>
      <w:rFonts w:eastAsia="Calibri"/>
      <w:color w:val="auto"/>
    </w:rPr>
  </w:style>
  <w:style w:type="paragraph" w:customStyle="1" w:styleId="3rdOrderPara">
    <w:name w:val="3rd Order Para"/>
    <w:basedOn w:val="Default"/>
    <w:next w:val="Default"/>
    <w:rsid w:val="002A2237"/>
    <w:pPr>
      <w:widowControl w:val="0"/>
    </w:pPr>
    <w:rPr>
      <w:rFonts w:eastAsia="Calibri"/>
      <w:color w:val="auto"/>
    </w:rPr>
  </w:style>
  <w:style w:type="paragraph" w:customStyle="1" w:styleId="2ndOrderPara">
    <w:name w:val="2nd Order Para"/>
    <w:basedOn w:val="Default"/>
    <w:next w:val="Default"/>
    <w:rsid w:val="002A2237"/>
    <w:pPr>
      <w:widowControl w:val="0"/>
    </w:pPr>
    <w:rPr>
      <w:rFonts w:eastAsia="Calibri"/>
      <w:color w:val="auto"/>
    </w:rPr>
  </w:style>
  <w:style w:type="paragraph" w:customStyle="1" w:styleId="Normal-SIGN2">
    <w:name w:val="Normal-SIGN2"/>
    <w:basedOn w:val="Default"/>
    <w:next w:val="Default"/>
    <w:qFormat/>
    <w:rsid w:val="002A2237"/>
    <w:pPr>
      <w:widowControl w:val="0"/>
    </w:pPr>
    <w:rPr>
      <w:rFonts w:eastAsia="Calibri"/>
      <w:color w:val="auto"/>
    </w:rPr>
  </w:style>
  <w:style w:type="paragraph" w:customStyle="1" w:styleId="Normal-SIGN1">
    <w:name w:val="Normal-SIGN1"/>
    <w:basedOn w:val="Default"/>
    <w:next w:val="Default"/>
    <w:uiPriority w:val="99"/>
    <w:qFormat/>
    <w:rsid w:val="002A2237"/>
    <w:pPr>
      <w:widowControl w:val="0"/>
    </w:pPr>
    <w:rPr>
      <w:rFonts w:eastAsia="Calibri"/>
      <w:color w:val="auto"/>
    </w:rPr>
  </w:style>
  <w:style w:type="paragraph" w:customStyle="1" w:styleId="CM3">
    <w:name w:val="CM3"/>
    <w:basedOn w:val="Default"/>
    <w:next w:val="Default"/>
    <w:uiPriority w:val="99"/>
    <w:qFormat/>
    <w:rsid w:val="002A2237"/>
    <w:pPr>
      <w:widowControl w:val="0"/>
      <w:spacing w:line="553" w:lineRule="atLeast"/>
    </w:pPr>
    <w:rPr>
      <w:rFonts w:eastAsia="Calibri"/>
      <w:color w:val="auto"/>
    </w:rPr>
  </w:style>
  <w:style w:type="paragraph" w:customStyle="1" w:styleId="CM33">
    <w:name w:val="CM33"/>
    <w:basedOn w:val="Default"/>
    <w:next w:val="Default"/>
    <w:uiPriority w:val="99"/>
    <w:qFormat/>
    <w:rsid w:val="002A2237"/>
    <w:pPr>
      <w:widowControl w:val="0"/>
    </w:pPr>
    <w:rPr>
      <w:rFonts w:eastAsia="Calibri"/>
      <w:color w:val="auto"/>
    </w:rPr>
  </w:style>
  <w:style w:type="paragraph" w:customStyle="1" w:styleId="CM37">
    <w:name w:val="CM37"/>
    <w:basedOn w:val="Default"/>
    <w:next w:val="Default"/>
    <w:uiPriority w:val="99"/>
    <w:qFormat/>
    <w:rsid w:val="002A2237"/>
    <w:pPr>
      <w:widowControl w:val="0"/>
    </w:pPr>
    <w:rPr>
      <w:rFonts w:eastAsia="Calibri"/>
      <w:color w:val="auto"/>
    </w:rPr>
  </w:style>
  <w:style w:type="paragraph" w:customStyle="1" w:styleId="CM7">
    <w:name w:val="CM7"/>
    <w:basedOn w:val="Default"/>
    <w:next w:val="Default"/>
    <w:uiPriority w:val="99"/>
    <w:qFormat/>
    <w:rsid w:val="002A2237"/>
    <w:pPr>
      <w:widowControl w:val="0"/>
      <w:spacing w:line="553" w:lineRule="atLeast"/>
    </w:pPr>
    <w:rPr>
      <w:rFonts w:eastAsia="Calibri"/>
      <w:color w:val="auto"/>
    </w:rPr>
  </w:style>
  <w:style w:type="paragraph" w:customStyle="1" w:styleId="Brief-SecondarySource">
    <w:name w:val="Brief - Secondary Source"/>
    <w:basedOn w:val="Normal"/>
    <w:qFormat/>
    <w:rsid w:val="002A2237"/>
    <w:rPr>
      <w:rFonts w:eastAsia="Times New Roman"/>
      <w:sz w:val="14"/>
      <w:szCs w:val="20"/>
    </w:rPr>
  </w:style>
  <w:style w:type="paragraph" w:customStyle="1" w:styleId="Brief-Card">
    <w:name w:val="Brief - Card"/>
    <w:basedOn w:val="Normal"/>
    <w:uiPriority w:val="99"/>
    <w:qFormat/>
    <w:rsid w:val="002A2237"/>
    <w:rPr>
      <w:rFonts w:eastAsia="Times New Roman"/>
    </w:rPr>
  </w:style>
  <w:style w:type="paragraph" w:customStyle="1" w:styleId="Pa2">
    <w:name w:val="Pa2"/>
    <w:basedOn w:val="Default"/>
    <w:next w:val="Default"/>
    <w:uiPriority w:val="99"/>
    <w:qFormat/>
    <w:rsid w:val="002A223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2A2237"/>
    <w:pPr>
      <w:widowControl w:val="0"/>
    </w:pPr>
    <w:rPr>
      <w:rFonts w:ascii="Arial Black" w:hAnsi="Arial Black"/>
      <w:color w:val="auto"/>
    </w:rPr>
  </w:style>
  <w:style w:type="paragraph" w:customStyle="1" w:styleId="Cover1">
    <w:name w:val="Cover 1"/>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2A223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2A2237"/>
    <w:pPr>
      <w:widowControl w:val="0"/>
    </w:pPr>
    <w:rPr>
      <w:color w:val="auto"/>
    </w:rPr>
  </w:style>
  <w:style w:type="paragraph" w:customStyle="1" w:styleId="Pa11">
    <w:name w:val="Pa11"/>
    <w:basedOn w:val="Normal"/>
    <w:next w:val="Normal"/>
    <w:uiPriority w:val="99"/>
    <w:qFormat/>
    <w:rsid w:val="002A223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2A223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2A2237"/>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val="0"/>
      <w:kern w:val="32"/>
      <w:sz w:val="32"/>
      <w:u w:val="single"/>
    </w:rPr>
  </w:style>
  <w:style w:type="paragraph" w:customStyle="1" w:styleId="CM30">
    <w:name w:val="CM30"/>
    <w:basedOn w:val="Default"/>
    <w:next w:val="Default"/>
    <w:uiPriority w:val="99"/>
    <w:qFormat/>
    <w:rsid w:val="002A2237"/>
    <w:pPr>
      <w:widowControl w:val="0"/>
    </w:pPr>
    <w:rPr>
      <w:rFonts w:eastAsia="Calibri"/>
      <w:color w:val="auto"/>
    </w:rPr>
  </w:style>
  <w:style w:type="paragraph" w:customStyle="1" w:styleId="CM5">
    <w:name w:val="CM5"/>
    <w:basedOn w:val="Default"/>
    <w:next w:val="Default"/>
    <w:qFormat/>
    <w:rsid w:val="002A2237"/>
    <w:pPr>
      <w:widowControl w:val="0"/>
      <w:spacing w:line="553" w:lineRule="atLeast"/>
    </w:pPr>
    <w:rPr>
      <w:rFonts w:eastAsia="Calibri"/>
      <w:color w:val="auto"/>
    </w:rPr>
  </w:style>
  <w:style w:type="paragraph" w:customStyle="1" w:styleId="CM28">
    <w:name w:val="CM28"/>
    <w:basedOn w:val="Default"/>
    <w:next w:val="Default"/>
    <w:uiPriority w:val="99"/>
    <w:qFormat/>
    <w:rsid w:val="002A2237"/>
    <w:pPr>
      <w:widowControl w:val="0"/>
    </w:pPr>
    <w:rPr>
      <w:rFonts w:eastAsia="Calibri"/>
      <w:color w:val="auto"/>
    </w:rPr>
  </w:style>
  <w:style w:type="paragraph" w:customStyle="1" w:styleId="CM8">
    <w:name w:val="CM8"/>
    <w:basedOn w:val="Default"/>
    <w:next w:val="Default"/>
    <w:uiPriority w:val="99"/>
    <w:qFormat/>
    <w:rsid w:val="002A2237"/>
    <w:pPr>
      <w:widowControl w:val="0"/>
    </w:pPr>
    <w:rPr>
      <w:rFonts w:eastAsia="Calibri"/>
      <w:color w:val="auto"/>
    </w:rPr>
  </w:style>
  <w:style w:type="paragraph" w:customStyle="1" w:styleId="CM6">
    <w:name w:val="CM6"/>
    <w:basedOn w:val="Default"/>
    <w:next w:val="Default"/>
    <w:uiPriority w:val="99"/>
    <w:qFormat/>
    <w:rsid w:val="002A2237"/>
    <w:pPr>
      <w:widowControl w:val="0"/>
      <w:spacing w:line="553" w:lineRule="atLeast"/>
    </w:pPr>
    <w:rPr>
      <w:rFonts w:eastAsia="Calibri"/>
      <w:color w:val="auto"/>
    </w:rPr>
  </w:style>
  <w:style w:type="paragraph" w:customStyle="1" w:styleId="CM22">
    <w:name w:val="CM22"/>
    <w:basedOn w:val="Default"/>
    <w:next w:val="Default"/>
    <w:uiPriority w:val="99"/>
    <w:qFormat/>
    <w:rsid w:val="002A2237"/>
    <w:pPr>
      <w:widowControl w:val="0"/>
    </w:pPr>
    <w:rPr>
      <w:rFonts w:eastAsia="Calibri"/>
      <w:color w:val="auto"/>
    </w:rPr>
  </w:style>
  <w:style w:type="paragraph" w:customStyle="1" w:styleId="DoubleUnderlined">
    <w:name w:val="Double Underlined"/>
    <w:basedOn w:val="Heading2"/>
    <w:autoRedefine/>
    <w:uiPriority w:val="99"/>
    <w:qFormat/>
    <w:rsid w:val="002A2237"/>
    <w:pPr>
      <w:keepLines w:val="0"/>
      <w:pageBreakBefore w:val="0"/>
      <w:widowControl w:val="0"/>
      <w:suppressAutoHyphens/>
      <w:contextualSpacing/>
      <w:jc w:val="left"/>
    </w:pPr>
    <w:rPr>
      <w:rFonts w:ascii="Trebuchet MS" w:eastAsia="Times New Roman" w:hAnsi="Trebuchet MS" w:cs="Times New Roman"/>
      <w:b w:val="0"/>
      <w:bCs w:val="0"/>
      <w:sz w:val="22"/>
      <w:szCs w:val="20"/>
      <w:u w:val="thick"/>
    </w:rPr>
  </w:style>
  <w:style w:type="paragraph" w:customStyle="1" w:styleId="IndexFixer">
    <w:name w:val="Index Fixer"/>
    <w:basedOn w:val="Heading1"/>
    <w:uiPriority w:val="99"/>
    <w:qFormat/>
    <w:rsid w:val="002A2237"/>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val="0"/>
      <w:caps/>
      <w:sz w:val="32"/>
      <w:szCs w:val="20"/>
    </w:rPr>
  </w:style>
  <w:style w:type="paragraph" w:customStyle="1" w:styleId="SmallNormal">
    <w:name w:val="Small Normal"/>
    <w:basedOn w:val="Normal"/>
    <w:uiPriority w:val="99"/>
    <w:qFormat/>
    <w:rsid w:val="002A2237"/>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2A223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2A2237"/>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2A223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2A2237"/>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2A2237"/>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2A2237"/>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2A2237"/>
  </w:style>
  <w:style w:type="paragraph" w:customStyle="1" w:styleId="StyleUnderliningTimesNewRomanBoldNounderlineKernat16">
    <w:name w:val="Style Underlining + Times New Roman Bold No underline Kern at 16..."/>
    <w:basedOn w:val="Normal"/>
    <w:uiPriority w:val="99"/>
    <w:qFormat/>
    <w:rsid w:val="002A223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2A2237"/>
    <w:rPr>
      <w:rFonts w:eastAsia="Times New Roman"/>
      <w:b/>
      <w:bCs/>
      <w:kern w:val="32"/>
      <w:sz w:val="32"/>
      <w:szCs w:val="32"/>
    </w:rPr>
  </w:style>
  <w:style w:type="paragraph" w:customStyle="1" w:styleId="StyleBoldUnderliningKernat16pt">
    <w:name w:val="Style Bold Underlining + Kern at 16 pt"/>
    <w:uiPriority w:val="99"/>
    <w:qFormat/>
    <w:rsid w:val="002A2237"/>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2A2237"/>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2A2237"/>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2A223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2A2237"/>
    <w:pPr>
      <w:ind w:left="400"/>
    </w:pPr>
    <w:rPr>
      <w:rFonts w:eastAsia="Times New Roman"/>
      <w:szCs w:val="20"/>
    </w:rPr>
  </w:style>
  <w:style w:type="paragraph" w:customStyle="1" w:styleId="Paste">
    <w:name w:val="Paste"/>
    <w:basedOn w:val="Normal"/>
    <w:qFormat/>
    <w:rsid w:val="002A2237"/>
    <w:rPr>
      <w:rFonts w:ascii="Arial Narrow" w:eastAsia="Times New Roman" w:hAnsi="Arial Narrow"/>
      <w:szCs w:val="20"/>
      <w:lang w:val="x-none" w:eastAsia="x-none"/>
    </w:rPr>
  </w:style>
  <w:style w:type="character" w:customStyle="1" w:styleId="UnderlineStyleChar">
    <w:name w:val="Underline Style Char"/>
    <w:link w:val="UnderlineStyle0"/>
    <w:locked/>
    <w:rsid w:val="002A2237"/>
    <w:rPr>
      <w:rFonts w:ascii="Georgia" w:eastAsia="Times New Roman" w:hAnsi="Georgia"/>
      <w:b/>
      <w:u w:val="single"/>
    </w:rPr>
  </w:style>
  <w:style w:type="paragraph" w:customStyle="1" w:styleId="UnderlineStyle0">
    <w:name w:val="Underline Style"/>
    <w:basedOn w:val="Normal"/>
    <w:link w:val="UnderlineStyleChar"/>
    <w:qFormat/>
    <w:rsid w:val="002A2237"/>
    <w:rPr>
      <w:rFonts w:ascii="Georgia" w:eastAsia="Times New Roman" w:hAnsi="Georgia"/>
      <w:b/>
      <w:u w:val="single"/>
    </w:rPr>
  </w:style>
  <w:style w:type="paragraph" w:customStyle="1" w:styleId="Normalization">
    <w:name w:val="Normalization"/>
    <w:basedOn w:val="Normal"/>
    <w:uiPriority w:val="99"/>
    <w:qFormat/>
    <w:rsid w:val="002A2237"/>
    <w:rPr>
      <w:rFonts w:eastAsia="Times New Roman"/>
      <w:sz w:val="18"/>
    </w:rPr>
  </w:style>
  <w:style w:type="paragraph" w:customStyle="1" w:styleId="BreifTitle">
    <w:name w:val="Breif Title"/>
    <w:basedOn w:val="Normal"/>
    <w:autoRedefine/>
    <w:uiPriority w:val="99"/>
    <w:qFormat/>
    <w:rsid w:val="002A223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2A223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2A2237"/>
    <w:pPr>
      <w:spacing w:before="0" w:after="0"/>
      <w:jc w:val="center"/>
      <w:outlineLvl w:val="0"/>
    </w:pPr>
    <w:rPr>
      <w:sz w:val="32"/>
      <w:szCs w:val="32"/>
      <w:lang w:bidi="ar-SA"/>
    </w:rPr>
  </w:style>
  <w:style w:type="paragraph" w:customStyle="1" w:styleId="Tagandcite">
    <w:name w:val="Tag and cite"/>
    <w:basedOn w:val="Normal"/>
    <w:autoRedefine/>
    <w:uiPriority w:val="99"/>
    <w:qFormat/>
    <w:rsid w:val="002A2237"/>
    <w:rPr>
      <w:rFonts w:eastAsia="Times New Roman"/>
      <w:color w:val="333333"/>
    </w:rPr>
  </w:style>
  <w:style w:type="paragraph" w:customStyle="1" w:styleId="StyleTagandCiteFranklinGothicDemi">
    <w:name w:val="Style Tag and Cite + Franklin Gothic Demi"/>
    <w:basedOn w:val="Normal"/>
    <w:autoRedefine/>
    <w:uiPriority w:val="99"/>
    <w:qFormat/>
    <w:rsid w:val="002A223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2A2237"/>
    <w:rPr>
      <w:bCs/>
    </w:rPr>
  </w:style>
  <w:style w:type="paragraph" w:customStyle="1" w:styleId="tagCharCharCharCharCharCharChar">
    <w:name w:val="tag Char Char Char Char Char Char Char"/>
    <w:basedOn w:val="Normal"/>
    <w:uiPriority w:val="99"/>
    <w:qFormat/>
    <w:rsid w:val="002A2237"/>
    <w:rPr>
      <w:rFonts w:eastAsia="Times New Roman"/>
      <w:b/>
      <w:sz w:val="24"/>
      <w:szCs w:val="20"/>
    </w:rPr>
  </w:style>
  <w:style w:type="paragraph" w:customStyle="1" w:styleId="title-bold-medium">
    <w:name w:val="title-bold-medium"/>
    <w:basedOn w:val="Normal"/>
    <w:uiPriority w:val="99"/>
    <w:qFormat/>
    <w:rsid w:val="002A2237"/>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2A2237"/>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2A2237"/>
    <w:rPr>
      <w:rFonts w:ascii="Arial Narrow" w:eastAsia="Times New Roman" w:hAnsi="Arial Narrow"/>
      <w:b/>
      <w:sz w:val="24"/>
    </w:rPr>
  </w:style>
  <w:style w:type="paragraph" w:customStyle="1" w:styleId="BLOCKTITLE1">
    <w:name w:val="BLOCK TITLE"/>
    <w:basedOn w:val="Heading1"/>
    <w:uiPriority w:val="99"/>
    <w:qFormat/>
    <w:rsid w:val="002A2237"/>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2A2237"/>
    <w:pPr>
      <w:widowControl w:val="0"/>
      <w:autoSpaceDE w:val="0"/>
      <w:autoSpaceDN w:val="0"/>
      <w:adjustRightInd w:val="0"/>
    </w:pPr>
    <w:rPr>
      <w:sz w:val="24"/>
      <w:szCs w:val="20"/>
    </w:rPr>
  </w:style>
  <w:style w:type="paragraph" w:customStyle="1" w:styleId="BriefTitle1">
    <w:name w:val="Brief Title 1"/>
    <w:basedOn w:val="Normal"/>
    <w:uiPriority w:val="99"/>
    <w:qFormat/>
    <w:rsid w:val="002A223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2A2237"/>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2A223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2A223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2A2237"/>
    <w:pPr>
      <w:spacing w:before="100" w:beforeAutospacing="1" w:after="100" w:afterAutospacing="1"/>
    </w:pPr>
    <w:rPr>
      <w:rFonts w:eastAsia="Times New Roman"/>
    </w:rPr>
  </w:style>
  <w:style w:type="paragraph" w:customStyle="1" w:styleId="ToRead">
    <w:name w:val="To Read"/>
    <w:basedOn w:val="Normal"/>
    <w:uiPriority w:val="99"/>
    <w:qFormat/>
    <w:rsid w:val="002A2237"/>
    <w:pPr>
      <w:ind w:left="720"/>
    </w:pPr>
    <w:rPr>
      <w:rFonts w:ascii="Verdana" w:eastAsia="Times New Roman" w:hAnsi="Verdana"/>
      <w:b/>
      <w:u w:val="single"/>
    </w:rPr>
  </w:style>
  <w:style w:type="paragraph" w:customStyle="1" w:styleId="Style1">
    <w:name w:val="Style 1"/>
    <w:basedOn w:val="Normal"/>
    <w:uiPriority w:val="99"/>
    <w:qFormat/>
    <w:rsid w:val="002A2237"/>
    <w:pPr>
      <w:widowControl w:val="0"/>
      <w:ind w:firstLine="216"/>
    </w:pPr>
    <w:rPr>
      <w:rFonts w:eastAsia="Times New Roman"/>
      <w:noProof/>
      <w:color w:val="000000"/>
      <w:szCs w:val="20"/>
    </w:rPr>
  </w:style>
  <w:style w:type="paragraph" w:customStyle="1" w:styleId="Style40">
    <w:name w:val="Style 4"/>
    <w:basedOn w:val="Normal"/>
    <w:uiPriority w:val="99"/>
    <w:qFormat/>
    <w:rsid w:val="002A223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2A2237"/>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2A2237"/>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2A2237"/>
    <w:pPr>
      <w:ind w:left="1660"/>
    </w:pPr>
  </w:style>
  <w:style w:type="paragraph" w:customStyle="1" w:styleId="PageNumber1">
    <w:name w:val="Page Number1"/>
    <w:basedOn w:val="Normal"/>
    <w:next w:val="Normal"/>
    <w:uiPriority w:val="99"/>
    <w:qFormat/>
    <w:rsid w:val="002A2237"/>
    <w:rPr>
      <w:rFonts w:eastAsia="Times New Roman"/>
    </w:rPr>
  </w:style>
  <w:style w:type="paragraph" w:customStyle="1" w:styleId="Card1">
    <w:name w:val="Card1"/>
    <w:uiPriority w:val="99"/>
    <w:qFormat/>
    <w:rsid w:val="002A223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2A223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A2237"/>
    <w:pPr>
      <w:ind w:left="288" w:right="288"/>
    </w:pPr>
    <w:rPr>
      <w:rFonts w:eastAsia="Times New Roman"/>
    </w:rPr>
  </w:style>
  <w:style w:type="paragraph" w:customStyle="1" w:styleId="CaseListNormal">
    <w:name w:val="Case List Normal"/>
    <w:basedOn w:val="Normal"/>
    <w:uiPriority w:val="99"/>
    <w:qFormat/>
    <w:rsid w:val="002A2237"/>
    <w:rPr>
      <w:rFonts w:ascii="Times" w:eastAsia="Times New Roman" w:hAnsi="Times"/>
      <w:szCs w:val="26"/>
    </w:rPr>
  </w:style>
  <w:style w:type="paragraph" w:customStyle="1" w:styleId="Body">
    <w:name w:val="Body"/>
    <w:basedOn w:val="Normal"/>
    <w:qFormat/>
    <w:rsid w:val="002A2237"/>
    <w:pPr>
      <w:outlineLvl w:val="3"/>
    </w:pPr>
    <w:rPr>
      <w:rFonts w:eastAsia="Times New Roman"/>
      <w:szCs w:val="20"/>
    </w:rPr>
  </w:style>
  <w:style w:type="paragraph" w:customStyle="1" w:styleId="3text">
    <w:name w:val="3text"/>
    <w:basedOn w:val="Normal"/>
    <w:uiPriority w:val="99"/>
    <w:qFormat/>
    <w:rsid w:val="002A2237"/>
    <w:pPr>
      <w:spacing w:before="100" w:beforeAutospacing="1" w:after="100" w:afterAutospacing="1"/>
    </w:pPr>
    <w:rPr>
      <w:rFonts w:eastAsia="Times New Roman"/>
      <w:sz w:val="24"/>
    </w:rPr>
  </w:style>
  <w:style w:type="paragraph" w:customStyle="1" w:styleId="TimesNewRoman12">
    <w:name w:val="TimesNewRoman12"/>
    <w:uiPriority w:val="99"/>
    <w:qFormat/>
    <w:rsid w:val="002A223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2A2237"/>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2A223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2A2237"/>
    <w:rPr>
      <w:rFonts w:eastAsia="Times New Roman"/>
      <w:color w:val="000000"/>
      <w:sz w:val="18"/>
    </w:rPr>
  </w:style>
  <w:style w:type="paragraph" w:customStyle="1" w:styleId="text1">
    <w:name w:val="text1"/>
    <w:basedOn w:val="Normal"/>
    <w:autoRedefine/>
    <w:uiPriority w:val="99"/>
    <w:qFormat/>
    <w:rsid w:val="002A2237"/>
    <w:rPr>
      <w:rFonts w:eastAsia="Times New Roman"/>
      <w:szCs w:val="20"/>
    </w:rPr>
  </w:style>
  <w:style w:type="paragraph" w:customStyle="1" w:styleId="RepeatBlockHeading">
    <w:name w:val="Repeat Block Heading"/>
    <w:basedOn w:val="Normal"/>
    <w:autoRedefine/>
    <w:uiPriority w:val="99"/>
    <w:qFormat/>
    <w:rsid w:val="002A2237"/>
    <w:pPr>
      <w:jc w:val="center"/>
    </w:pPr>
    <w:rPr>
      <w:rFonts w:eastAsia="Times New Roman"/>
      <w:b/>
      <w:smallCaps/>
      <w:color w:val="000000"/>
      <w:sz w:val="24"/>
      <w:u w:val="thick"/>
    </w:rPr>
  </w:style>
  <w:style w:type="paragraph" w:customStyle="1" w:styleId="story-headline">
    <w:name w:val="story-headline"/>
    <w:basedOn w:val="Normal"/>
    <w:uiPriority w:val="99"/>
    <w:qFormat/>
    <w:rsid w:val="002A2237"/>
    <w:pPr>
      <w:spacing w:before="72" w:after="72"/>
    </w:pPr>
    <w:rPr>
      <w:rFonts w:eastAsia="Times New Roman"/>
      <w:b/>
      <w:bCs/>
      <w:sz w:val="26"/>
      <w:szCs w:val="26"/>
    </w:rPr>
  </w:style>
  <w:style w:type="paragraph" w:customStyle="1" w:styleId="story-body">
    <w:name w:val="story-body"/>
    <w:basedOn w:val="Normal"/>
    <w:uiPriority w:val="99"/>
    <w:qFormat/>
    <w:rsid w:val="002A2237"/>
    <w:pPr>
      <w:spacing w:before="100" w:beforeAutospacing="1" w:after="100" w:afterAutospacing="1"/>
    </w:pPr>
    <w:rPr>
      <w:rFonts w:eastAsia="Times New Roman"/>
    </w:rPr>
  </w:style>
  <w:style w:type="paragraph" w:customStyle="1" w:styleId="story-dateline">
    <w:name w:val="story-dateline"/>
    <w:basedOn w:val="Normal"/>
    <w:uiPriority w:val="99"/>
    <w:qFormat/>
    <w:rsid w:val="002A2237"/>
    <w:rPr>
      <w:rFonts w:eastAsia="Times New Roman"/>
      <w:b/>
      <w:bCs/>
    </w:rPr>
  </w:style>
  <w:style w:type="paragraph" w:customStyle="1" w:styleId="TextofCards">
    <w:name w:val="Text of Cards"/>
    <w:basedOn w:val="Normal"/>
    <w:uiPriority w:val="99"/>
    <w:qFormat/>
    <w:rsid w:val="002A2237"/>
    <w:rPr>
      <w:rFonts w:eastAsia="Times New Roman"/>
      <w:color w:val="000000"/>
      <w:spacing w:val="6"/>
      <w:szCs w:val="23"/>
    </w:rPr>
  </w:style>
  <w:style w:type="paragraph" w:customStyle="1" w:styleId="Corpotesto">
    <w:name w:val="Corpo testo"/>
    <w:basedOn w:val="Normal"/>
    <w:uiPriority w:val="99"/>
    <w:qFormat/>
    <w:rsid w:val="002A2237"/>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2A2237"/>
    <w:pPr>
      <w:keepLines w:val="0"/>
      <w:pageBreakBefore w:val="0"/>
      <w:widowControl w:val="0"/>
      <w:suppressAutoHyphens/>
      <w:contextualSpacing/>
      <w:jc w:val="left"/>
    </w:pPr>
    <w:rPr>
      <w:rFonts w:eastAsia="Times New Roman" w:cs="Arial"/>
      <w:bCs w:val="0"/>
      <w:sz w:val="32"/>
      <w:szCs w:val="16"/>
      <w:u w:val="none"/>
    </w:rPr>
  </w:style>
  <w:style w:type="paragraph" w:customStyle="1" w:styleId="tagCharChar1Char">
    <w:name w:val="tag Char Char1 Char"/>
    <w:uiPriority w:val="99"/>
    <w:qFormat/>
    <w:rsid w:val="002A2237"/>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2A223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2A223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2A2237"/>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2A2237"/>
    <w:rPr>
      <w:rFonts w:ascii="Arial" w:hAnsi="Arial"/>
      <w:b w:val="0"/>
      <w:caps w:val="0"/>
      <w:sz w:val="20"/>
    </w:rPr>
  </w:style>
  <w:style w:type="paragraph" w:customStyle="1" w:styleId="ProjectTitleLine">
    <w:name w:val="Project Title Line"/>
    <w:basedOn w:val="Normal"/>
    <w:next w:val="Normal"/>
    <w:autoRedefine/>
    <w:uiPriority w:val="99"/>
    <w:qFormat/>
    <w:rsid w:val="002A2237"/>
    <w:pPr>
      <w:jc w:val="center"/>
    </w:pPr>
    <w:rPr>
      <w:rFonts w:eastAsia="Times New Roman"/>
      <w:caps/>
      <w:szCs w:val="20"/>
    </w:rPr>
  </w:style>
  <w:style w:type="paragraph" w:customStyle="1" w:styleId="LanguageStrike">
    <w:name w:val="Language Strike"/>
    <w:basedOn w:val="Normal"/>
    <w:next w:val="Normal"/>
    <w:uiPriority w:val="99"/>
    <w:qFormat/>
    <w:rsid w:val="002A2237"/>
    <w:rPr>
      <w:rFonts w:ascii="Arial Narrow" w:eastAsia="Times New Roman" w:hAnsi="Arial Narrow"/>
      <w:strike/>
    </w:rPr>
  </w:style>
  <w:style w:type="paragraph" w:customStyle="1" w:styleId="NormalVerdana">
    <w:name w:val="Normal + Verdana"/>
    <w:aliases w:val="10 pt,White,Normal + Arial"/>
    <w:basedOn w:val="Normal"/>
    <w:uiPriority w:val="99"/>
    <w:qFormat/>
    <w:rsid w:val="002A2237"/>
    <w:rPr>
      <w:rFonts w:eastAsia="Times New Roman"/>
      <w:szCs w:val="20"/>
      <w:u w:val="single"/>
    </w:rPr>
  </w:style>
  <w:style w:type="paragraph" w:customStyle="1" w:styleId="Normal10pt">
    <w:name w:val="Normal + 10 pt"/>
    <w:basedOn w:val="Normal"/>
    <w:uiPriority w:val="99"/>
    <w:qFormat/>
    <w:rsid w:val="002A2237"/>
    <w:rPr>
      <w:rFonts w:eastAsia="Times New Roman"/>
      <w:szCs w:val="20"/>
    </w:rPr>
  </w:style>
  <w:style w:type="paragraph" w:customStyle="1" w:styleId="cardChar1Char">
    <w:name w:val="card Char1 Char"/>
    <w:basedOn w:val="Normal"/>
    <w:uiPriority w:val="99"/>
    <w:qFormat/>
    <w:rsid w:val="002A2237"/>
    <w:pPr>
      <w:ind w:left="288" w:right="288"/>
    </w:pPr>
    <w:rPr>
      <w:rFonts w:eastAsia="Times New Roman"/>
      <w:szCs w:val="20"/>
    </w:rPr>
  </w:style>
  <w:style w:type="paragraph" w:customStyle="1" w:styleId="CM12">
    <w:name w:val="CM12"/>
    <w:basedOn w:val="Default"/>
    <w:next w:val="Default"/>
    <w:uiPriority w:val="99"/>
    <w:qFormat/>
    <w:rsid w:val="002A223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2A2237"/>
    <w:pPr>
      <w:widowControl w:val="0"/>
      <w:spacing w:after="480"/>
    </w:pPr>
    <w:rPr>
      <w:rFonts w:ascii="Granjon LT Std" w:hAnsi="Granjon LT Std"/>
      <w:color w:val="auto"/>
    </w:rPr>
  </w:style>
  <w:style w:type="paragraph" w:customStyle="1" w:styleId="CM10">
    <w:name w:val="CM10"/>
    <w:basedOn w:val="Default"/>
    <w:next w:val="Default"/>
    <w:uiPriority w:val="99"/>
    <w:qFormat/>
    <w:rsid w:val="002A2237"/>
    <w:pPr>
      <w:widowControl w:val="0"/>
      <w:spacing w:line="320" w:lineRule="atLeast"/>
    </w:pPr>
    <w:rPr>
      <w:rFonts w:ascii="Granjon LT Std" w:hAnsi="Granjon LT Std"/>
      <w:color w:val="auto"/>
    </w:rPr>
  </w:style>
  <w:style w:type="paragraph" w:customStyle="1" w:styleId="bold">
    <w:name w:val="bold"/>
    <w:basedOn w:val="Normal"/>
    <w:uiPriority w:val="99"/>
    <w:qFormat/>
    <w:rsid w:val="002A223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2A2237"/>
    <w:rPr>
      <w:rFonts w:ascii="Arial Narrow" w:eastAsia="Times New Roman" w:hAnsi="Arial Narrow"/>
      <w:strike/>
      <w:szCs w:val="20"/>
    </w:rPr>
  </w:style>
  <w:style w:type="paragraph" w:customStyle="1" w:styleId="textbodyblack">
    <w:name w:val="textbodyblack"/>
    <w:basedOn w:val="Normal"/>
    <w:uiPriority w:val="99"/>
    <w:qFormat/>
    <w:rsid w:val="002A2237"/>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2A223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2A22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2A223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2A2237"/>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A2237"/>
    <w:rPr>
      <w:rFonts w:ascii="Georgia" w:eastAsia="Times New Roman" w:hAnsi="Georgia"/>
      <w:b/>
      <w:bCs/>
      <w:szCs w:val="16"/>
      <w:u w:val="single"/>
    </w:rPr>
  </w:style>
  <w:style w:type="paragraph" w:customStyle="1" w:styleId="CiteCorrected">
    <w:name w:val="Cite Corrected"/>
    <w:basedOn w:val="Normal"/>
    <w:link w:val="CiteCorrectedChar"/>
    <w:qFormat/>
    <w:rsid w:val="002A2237"/>
    <w:rPr>
      <w:rFonts w:ascii="Georgia" w:eastAsia="Times New Roman" w:hAnsi="Georgia"/>
      <w:b/>
      <w:bCs/>
      <w:szCs w:val="16"/>
      <w:u w:val="single"/>
    </w:rPr>
  </w:style>
  <w:style w:type="paragraph" w:customStyle="1" w:styleId="CardText2">
    <w:name w:val="Card Text 2"/>
    <w:basedOn w:val="CardText10"/>
    <w:link w:val="CardText2Char"/>
    <w:qFormat/>
    <w:rsid w:val="002A2237"/>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2A2237"/>
    <w:pPr>
      <w:ind w:left="288"/>
    </w:pPr>
    <w:rPr>
      <w:rFonts w:eastAsia="SimSun"/>
      <w:szCs w:val="20"/>
      <w:lang w:eastAsia="zh-CN"/>
    </w:rPr>
  </w:style>
  <w:style w:type="paragraph" w:customStyle="1" w:styleId="story-body-text">
    <w:name w:val="story-body-text"/>
    <w:basedOn w:val="Normal"/>
    <w:uiPriority w:val="99"/>
    <w:qFormat/>
    <w:rsid w:val="002A2237"/>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2A2237"/>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2A2237"/>
    <w:rPr>
      <w:u w:val="single"/>
    </w:rPr>
  </w:style>
  <w:style w:type="paragraph" w:customStyle="1" w:styleId="StyleCardText11ptUnderline">
    <w:name w:val="Style Card Text + 11 pt Underline"/>
    <w:link w:val="StyleCardText11ptUnderlineChar"/>
    <w:qFormat/>
    <w:rsid w:val="002A2237"/>
    <w:pPr>
      <w:spacing w:line="254" w:lineRule="auto"/>
    </w:pPr>
    <w:rPr>
      <w:u w:val="single"/>
    </w:rPr>
  </w:style>
  <w:style w:type="character" w:customStyle="1" w:styleId="StyleMinimizedText11ptChar">
    <w:name w:val="Style Minimized Text + 11 pt Char"/>
    <w:basedOn w:val="DefaultParagraphFont"/>
    <w:link w:val="StyleMinimizedText11pt"/>
    <w:locked/>
    <w:rsid w:val="002A2237"/>
    <w:rPr>
      <w:rFonts w:ascii="Georgia" w:hAnsi="Georgia"/>
      <w:sz w:val="16"/>
    </w:rPr>
  </w:style>
  <w:style w:type="paragraph" w:customStyle="1" w:styleId="StyleMinimizedText11pt">
    <w:name w:val="Style Minimized Text + 11 pt"/>
    <w:basedOn w:val="Normal"/>
    <w:link w:val="StyleMinimizedText11ptChar"/>
    <w:qFormat/>
    <w:rsid w:val="002A2237"/>
    <w:rPr>
      <w:rFonts w:ascii="Georgia" w:hAnsi="Georgia"/>
      <w:sz w:val="16"/>
    </w:rPr>
  </w:style>
  <w:style w:type="character" w:customStyle="1" w:styleId="StyleMinimizedText11pt1Char">
    <w:name w:val="Style Minimized Text + 11 pt1 Char"/>
    <w:basedOn w:val="DefaultParagraphFont"/>
    <w:link w:val="StyleMinimizedText11pt1"/>
    <w:locked/>
    <w:rsid w:val="002A2237"/>
    <w:rPr>
      <w:rFonts w:ascii="Georgia" w:hAnsi="Georgia"/>
      <w:sz w:val="16"/>
    </w:rPr>
  </w:style>
  <w:style w:type="paragraph" w:customStyle="1" w:styleId="StyleMinimizedText11pt1">
    <w:name w:val="Style Minimized Text + 11 pt1"/>
    <w:basedOn w:val="Normal"/>
    <w:link w:val="StyleMinimizedText11pt1Char"/>
    <w:qFormat/>
    <w:rsid w:val="002A2237"/>
    <w:rPr>
      <w:rFonts w:ascii="Georgia" w:hAnsi="Georgia"/>
      <w:sz w:val="16"/>
    </w:rPr>
  </w:style>
  <w:style w:type="character" w:customStyle="1" w:styleId="Debate-CardSmalltextF2Char">
    <w:name w:val="Debate- Card Small text F2 Char"/>
    <w:link w:val="Debate-CardSmalltextF2"/>
    <w:locked/>
    <w:rsid w:val="002A2237"/>
    <w:rPr>
      <w:rFonts w:ascii="Arial Narrow" w:hAnsi="Arial Narrow"/>
      <w:sz w:val="16"/>
    </w:rPr>
  </w:style>
  <w:style w:type="paragraph" w:customStyle="1" w:styleId="Debate-CardSmalltextF2">
    <w:name w:val="Debate- Card Small text F2"/>
    <w:basedOn w:val="Normal"/>
    <w:next w:val="Normal"/>
    <w:link w:val="Debate-CardSmalltextF2Char"/>
    <w:qFormat/>
    <w:rsid w:val="002A2237"/>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2A2237"/>
    <w:rPr>
      <w:rFonts w:ascii="Arial Narrow" w:hAnsi="Arial Narrow"/>
      <w:b/>
      <w:sz w:val="18"/>
      <w:u w:val="single"/>
    </w:rPr>
  </w:style>
  <w:style w:type="paragraph" w:customStyle="1" w:styleId="Debate-EmphasizedText-F5">
    <w:name w:val="Debate- Emphasized Text- F5"/>
    <w:basedOn w:val="Normal"/>
    <w:link w:val="Debate-EmphasizedText-F5Char"/>
    <w:qFormat/>
    <w:rsid w:val="002A2237"/>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2A223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2A2237"/>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2A2237"/>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2A2237"/>
    <w:rPr>
      <w:rFonts w:ascii="Times New Roman" w:eastAsia="Times New Roman" w:hAnsi="Times New Roman" w:cs="Calibri"/>
      <w:sz w:val="16"/>
    </w:rPr>
  </w:style>
  <w:style w:type="character" w:customStyle="1" w:styleId="CardStyleChar">
    <w:name w:val="Card Style Char"/>
    <w:link w:val="CardStyle"/>
    <w:locked/>
    <w:rsid w:val="002A2237"/>
    <w:rPr>
      <w:rFonts w:ascii="Calibri" w:eastAsia="Times New Roman" w:hAnsi="Calibri"/>
    </w:rPr>
  </w:style>
  <w:style w:type="paragraph" w:customStyle="1" w:styleId="emactive">
    <w:name w:val="emactive"/>
    <w:basedOn w:val="Normal"/>
    <w:uiPriority w:val="99"/>
    <w:qFormat/>
    <w:rsid w:val="002A2237"/>
    <w:pPr>
      <w:spacing w:before="100" w:beforeAutospacing="1" w:after="100" w:afterAutospacing="1"/>
    </w:pPr>
    <w:rPr>
      <w:rFonts w:eastAsia="Times New Roman"/>
      <w:sz w:val="24"/>
    </w:rPr>
  </w:style>
  <w:style w:type="paragraph" w:customStyle="1" w:styleId="emready">
    <w:name w:val="emready"/>
    <w:basedOn w:val="Normal"/>
    <w:uiPriority w:val="99"/>
    <w:qFormat/>
    <w:rsid w:val="002A2237"/>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2A223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A2237"/>
    <w:rPr>
      <w:rFonts w:ascii="Georgia" w:eastAsia="Times New Roman" w:hAnsi="Georgia" w:cs="Times New Roman"/>
      <w:b/>
      <w:u w:val="single"/>
    </w:rPr>
  </w:style>
  <w:style w:type="character" w:customStyle="1" w:styleId="CardHighlightChar">
    <w:name w:val="Card Highlight Char"/>
    <w:link w:val="CardHighlight"/>
    <w:locked/>
    <w:rsid w:val="002A223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A2237"/>
    <w:pPr>
      <w:shd w:val="clear" w:color="auto" w:fill="66FFFF"/>
    </w:pPr>
    <w:rPr>
      <w:rFonts w:eastAsia="Calibri" w:cs="Calibri"/>
      <w:u w:val="single"/>
    </w:rPr>
  </w:style>
  <w:style w:type="character" w:customStyle="1" w:styleId="BlockHeaderHiddenChar">
    <w:name w:val="Block Header Hidden Char"/>
    <w:link w:val="BlockHeaderHidden"/>
    <w:locked/>
    <w:rsid w:val="002A2237"/>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A223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A2237"/>
    <w:pPr>
      <w:spacing w:before="100" w:beforeAutospacing="1" w:after="100" w:afterAutospacing="1"/>
    </w:pPr>
    <w:rPr>
      <w:rFonts w:eastAsia="Times New Roman"/>
      <w:sz w:val="24"/>
    </w:rPr>
  </w:style>
  <w:style w:type="paragraph" w:customStyle="1" w:styleId="norma">
    <w:name w:val="norma"/>
    <w:basedOn w:val="Heading3"/>
    <w:uiPriority w:val="99"/>
    <w:qFormat/>
    <w:rsid w:val="002A2237"/>
    <w:rPr>
      <w:rFonts w:eastAsia="MS Gothic" w:cs="Arial"/>
      <w:sz w:val="24"/>
    </w:rPr>
  </w:style>
  <w:style w:type="paragraph" w:customStyle="1" w:styleId="nromal">
    <w:name w:val="nromal"/>
    <w:basedOn w:val="Normal"/>
    <w:uiPriority w:val="99"/>
    <w:qFormat/>
    <w:rsid w:val="002A2237"/>
    <w:pPr>
      <w:keepNext/>
      <w:keepLines/>
      <w:spacing w:before="200"/>
      <w:outlineLvl w:val="3"/>
    </w:pPr>
    <w:rPr>
      <w:rFonts w:eastAsia="Times New Roman" w:cs="Cambria"/>
      <w:b/>
      <w:iCs/>
    </w:rPr>
  </w:style>
  <w:style w:type="paragraph" w:customStyle="1" w:styleId="natural">
    <w:name w:val="natural"/>
    <w:basedOn w:val="Normal"/>
    <w:uiPriority w:val="99"/>
    <w:qFormat/>
    <w:rsid w:val="002A2237"/>
    <w:pPr>
      <w:keepNext/>
      <w:keepLines/>
      <w:spacing w:before="200"/>
      <w:outlineLvl w:val="3"/>
    </w:pPr>
    <w:rPr>
      <w:rFonts w:eastAsia="Times New Roman"/>
      <w:b/>
      <w:iCs/>
    </w:rPr>
  </w:style>
  <w:style w:type="paragraph" w:customStyle="1" w:styleId="nroaml">
    <w:name w:val="nroaml"/>
    <w:basedOn w:val="Normal"/>
    <w:uiPriority w:val="99"/>
    <w:qFormat/>
    <w:rsid w:val="002A2237"/>
    <w:pPr>
      <w:keepNext/>
      <w:keepLines/>
      <w:spacing w:before="200"/>
      <w:outlineLvl w:val="3"/>
    </w:pPr>
    <w:rPr>
      <w:rFonts w:eastAsia="Times New Roman"/>
      <w:b/>
      <w:iCs/>
    </w:rPr>
  </w:style>
  <w:style w:type="paragraph" w:customStyle="1" w:styleId="noraml">
    <w:name w:val="noraml"/>
    <w:basedOn w:val="Normal"/>
    <w:uiPriority w:val="99"/>
    <w:qFormat/>
    <w:rsid w:val="002A2237"/>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2A2237"/>
    <w:rPr>
      <w:rFonts w:ascii="Georgia" w:eastAsia="Calibri" w:hAnsi="Georgia"/>
      <w:sz w:val="16"/>
      <w:szCs w:val="16"/>
    </w:rPr>
  </w:style>
  <w:style w:type="paragraph" w:customStyle="1" w:styleId="SmallSizeParagraph">
    <w:name w:val="Small Size Paragraph"/>
    <w:basedOn w:val="Normal"/>
    <w:link w:val="SmallSizeParagraphChar"/>
    <w:qFormat/>
    <w:rsid w:val="002A2237"/>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A2237"/>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A2237"/>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2A2237"/>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A2237"/>
    <w:rPr>
      <w:rFonts w:ascii="Times New Roman" w:eastAsia="Times New Roman" w:hAnsi="Times New Roman" w:cs="Times New Roman"/>
      <w:strike/>
      <w:sz w:val="20"/>
    </w:rPr>
  </w:style>
  <w:style w:type="character" w:customStyle="1" w:styleId="CardT1Char">
    <w:name w:val="CardT1 Char"/>
    <w:link w:val="CardT1"/>
    <w:locked/>
    <w:rsid w:val="002A2237"/>
    <w:rPr>
      <w:rFonts w:ascii="Arial" w:eastAsia="Calibri" w:hAnsi="Arial" w:cs="Arial"/>
      <w:kern w:val="2"/>
      <w:sz w:val="14"/>
      <w:szCs w:val="14"/>
      <w:lang w:eastAsia="zh-TW"/>
    </w:rPr>
  </w:style>
  <w:style w:type="paragraph" w:customStyle="1" w:styleId="CardT1">
    <w:name w:val="CardT1"/>
    <w:basedOn w:val="Normal"/>
    <w:link w:val="CardT1Char"/>
    <w:qFormat/>
    <w:rsid w:val="002A2237"/>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A2237"/>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A2237"/>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A2237"/>
    <w:pPr>
      <w:spacing w:before="100" w:beforeAutospacing="1" w:after="100" w:afterAutospacing="1"/>
    </w:pPr>
    <w:rPr>
      <w:rFonts w:eastAsia="Times New Roman"/>
      <w:sz w:val="24"/>
    </w:rPr>
  </w:style>
  <w:style w:type="paragraph" w:customStyle="1" w:styleId="CiteReal">
    <w:name w:val="Cite Real"/>
    <w:basedOn w:val="Normal"/>
    <w:next w:val="Normal"/>
    <w:qFormat/>
    <w:rsid w:val="002A2237"/>
    <w:rPr>
      <w:rFonts w:eastAsia="MS Mincho"/>
      <w:b/>
      <w:sz w:val="24"/>
      <w:u w:val="single"/>
    </w:rPr>
  </w:style>
  <w:style w:type="paragraph" w:customStyle="1" w:styleId="2909F619802848F09E01365C32F34654">
    <w:name w:val="2909F619802848F09E01365C32F34654"/>
    <w:uiPriority w:val="99"/>
    <w:qFormat/>
    <w:rsid w:val="002A2237"/>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2A2237"/>
    <w:rPr>
      <w:rFonts w:ascii="Georgia" w:eastAsia="Calibri" w:hAnsi="Georgia"/>
      <w:u w:val="single"/>
      <w:lang w:val="x-none" w:eastAsia="zh-CN"/>
    </w:rPr>
  </w:style>
  <w:style w:type="paragraph" w:customStyle="1" w:styleId="UnderlineS">
    <w:name w:val="Underline S"/>
    <w:basedOn w:val="Normal"/>
    <w:link w:val="UnderlineSChar"/>
    <w:qFormat/>
    <w:rsid w:val="002A2237"/>
    <w:pPr>
      <w:spacing w:after="200"/>
    </w:pPr>
    <w:rPr>
      <w:rFonts w:ascii="Georgia" w:eastAsia="Calibri" w:hAnsi="Georgia"/>
      <w:u w:val="single"/>
      <w:lang w:val="x-none" w:eastAsia="zh-CN"/>
    </w:rPr>
  </w:style>
  <w:style w:type="character" w:customStyle="1" w:styleId="UnunderlinedChar">
    <w:name w:val="Ununderlined Char"/>
    <w:link w:val="Ununderlined"/>
    <w:locked/>
    <w:rsid w:val="002A2237"/>
    <w:rPr>
      <w:rFonts w:ascii="Georgia" w:eastAsia="SimSun" w:hAnsi="Georgia"/>
      <w:sz w:val="12"/>
    </w:rPr>
  </w:style>
  <w:style w:type="paragraph" w:customStyle="1" w:styleId="Ununderlined">
    <w:name w:val="Ununderlined"/>
    <w:basedOn w:val="Normal"/>
    <w:link w:val="UnunderlinedChar"/>
    <w:qFormat/>
    <w:rsid w:val="002A2237"/>
    <w:rPr>
      <w:rFonts w:ascii="Georgia" w:eastAsia="SimSun" w:hAnsi="Georgia"/>
      <w:sz w:val="12"/>
    </w:rPr>
  </w:style>
  <w:style w:type="character" w:customStyle="1" w:styleId="HighlightingChar">
    <w:name w:val="Highlighting Char"/>
    <w:link w:val="Highlighting"/>
    <w:locked/>
    <w:rsid w:val="002A2237"/>
    <w:rPr>
      <w:rFonts w:ascii="Georgia" w:eastAsia="SimSun" w:hAnsi="Georgia"/>
      <w:u w:val="thick"/>
    </w:rPr>
  </w:style>
  <w:style w:type="paragraph" w:customStyle="1" w:styleId="Highlighting">
    <w:name w:val="Highlighting"/>
    <w:basedOn w:val="Normal"/>
    <w:link w:val="HighlightingChar"/>
    <w:autoRedefine/>
    <w:qFormat/>
    <w:rsid w:val="002A2237"/>
    <w:rPr>
      <w:rFonts w:ascii="Georgia" w:eastAsia="SimSun" w:hAnsi="Georgia"/>
      <w:u w:val="thick"/>
    </w:rPr>
  </w:style>
  <w:style w:type="character" w:customStyle="1" w:styleId="CITEChar0">
    <w:name w:val="CITE Char"/>
    <w:link w:val="CITE"/>
    <w:locked/>
    <w:rsid w:val="002A2237"/>
    <w:rPr>
      <w:rFonts w:ascii="Arial" w:eastAsia="Times New Roman" w:hAnsi="Arial" w:cs="Arial"/>
      <w:iCs/>
      <w:smallCaps/>
      <w:sz w:val="20"/>
      <w:szCs w:val="20"/>
      <w:u w:val="double"/>
    </w:rPr>
  </w:style>
  <w:style w:type="paragraph" w:customStyle="1" w:styleId="CITE">
    <w:name w:val="CITE"/>
    <w:basedOn w:val="Heading2"/>
    <w:link w:val="CITEChar0"/>
    <w:autoRedefine/>
    <w:qFormat/>
    <w:rsid w:val="002A2237"/>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A2237"/>
    <w:pPr>
      <w:spacing w:before="100" w:beforeAutospacing="1" w:after="100" w:afterAutospacing="1"/>
    </w:pPr>
    <w:rPr>
      <w:rFonts w:eastAsia="Times New Roman"/>
      <w:sz w:val="24"/>
      <w:lang w:eastAsia="zh-CN"/>
    </w:rPr>
  </w:style>
  <w:style w:type="paragraph" w:customStyle="1" w:styleId="Analytics">
    <w:name w:val="Analytics"/>
    <w:basedOn w:val="Normal"/>
    <w:rsid w:val="002A2237"/>
    <w:rPr>
      <w:rFonts w:eastAsia="Calibri"/>
      <w:b/>
      <w:sz w:val="24"/>
    </w:rPr>
  </w:style>
  <w:style w:type="paragraph" w:customStyle="1" w:styleId="D345FF3D873148C5AE3FBF3267827368">
    <w:name w:val="D345FF3D873148C5AE3FBF3267827368"/>
    <w:uiPriority w:val="99"/>
    <w:qFormat/>
    <w:rsid w:val="002A2237"/>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2A2237"/>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2A2237"/>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2A2237"/>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2A2237"/>
    <w:rPr>
      <w:b/>
      <w:sz w:val="28"/>
    </w:rPr>
  </w:style>
  <w:style w:type="character" w:customStyle="1" w:styleId="SourcenameChar">
    <w:name w:val="Source name Char"/>
    <w:link w:val="Sourcename"/>
    <w:locked/>
    <w:rsid w:val="002A2237"/>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2A2237"/>
    <w:rPr>
      <w:b/>
      <w:bCs/>
      <w:sz w:val="20"/>
    </w:rPr>
  </w:style>
  <w:style w:type="character" w:customStyle="1" w:styleId="underlinedcardChar">
    <w:name w:val="underlined card Char"/>
    <w:link w:val="underlinedcard0"/>
    <w:locked/>
    <w:rsid w:val="002A2237"/>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2A2237"/>
    <w:rPr>
      <w:sz w:val="22"/>
      <w:u w:val="single"/>
    </w:rPr>
  </w:style>
  <w:style w:type="paragraph" w:customStyle="1" w:styleId="FullText">
    <w:name w:val="Full Text"/>
    <w:basedOn w:val="Normal"/>
    <w:uiPriority w:val="99"/>
    <w:qFormat/>
    <w:rsid w:val="002A2237"/>
    <w:rPr>
      <w:rFonts w:eastAsia="Times New Roman"/>
    </w:rPr>
  </w:style>
  <w:style w:type="character" w:customStyle="1" w:styleId="TextUnderlineChar">
    <w:name w:val="Text Underline Char"/>
    <w:link w:val="TextUnderline"/>
    <w:locked/>
    <w:rsid w:val="002A2237"/>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2A2237"/>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2A2237"/>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2A2237"/>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2A2237"/>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2A2237"/>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2A2237"/>
    <w:pPr>
      <w:spacing w:before="240"/>
      <w:outlineLvl w:val="2"/>
    </w:pPr>
    <w:rPr>
      <w:rFonts w:eastAsia="Times New Roman"/>
      <w:b/>
    </w:rPr>
  </w:style>
  <w:style w:type="character" w:customStyle="1" w:styleId="CiteCardChar">
    <w:name w:val="Cite_Card Char"/>
    <w:link w:val="CiteCard0"/>
    <w:locked/>
    <w:rsid w:val="002A2237"/>
    <w:rPr>
      <w:rFonts w:ascii="Times New Roman" w:eastAsia="Times New Roman" w:hAnsi="Times New Roman" w:cs="Arial"/>
      <w:bCs/>
      <w:sz w:val="20"/>
      <w:szCs w:val="20"/>
    </w:rPr>
  </w:style>
  <w:style w:type="paragraph" w:customStyle="1" w:styleId="CiteCard0">
    <w:name w:val="Cite_Card"/>
    <w:link w:val="CiteCardChar"/>
    <w:qFormat/>
    <w:rsid w:val="002A2237"/>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2A2237"/>
    <w:pPr>
      <w:widowControl w:val="0"/>
    </w:pPr>
    <w:rPr>
      <w:rFonts w:eastAsia="MS Mincho"/>
      <w:color w:val="auto"/>
    </w:rPr>
  </w:style>
  <w:style w:type="paragraph" w:customStyle="1" w:styleId="dropcap">
    <w:name w:val="dropcap"/>
    <w:basedOn w:val="Normal"/>
    <w:uiPriority w:val="99"/>
    <w:qFormat/>
    <w:rsid w:val="002A2237"/>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2A2237"/>
    <w:rPr>
      <w:rFonts w:ascii="Georgia" w:eastAsia="Times New Roman" w:hAnsi="Georgia"/>
      <w:u w:val="single"/>
    </w:rPr>
  </w:style>
  <w:style w:type="paragraph" w:customStyle="1" w:styleId="StyleStyle49pt6">
    <w:name w:val="Style Style4 + 9 pt6"/>
    <w:basedOn w:val="Style4"/>
    <w:link w:val="StyleStyle49pt6Char"/>
    <w:qFormat/>
    <w:rsid w:val="002A2237"/>
    <w:rPr>
      <w:rFonts w:ascii="Georgia" w:hAnsi="Georgia"/>
    </w:rPr>
  </w:style>
  <w:style w:type="character" w:customStyle="1" w:styleId="UnderlineCharCharCharCharChar">
    <w:name w:val="Underline Char Char Char Char Char"/>
    <w:link w:val="UnderlineCharCharCharChar"/>
    <w:locked/>
    <w:rsid w:val="002A2237"/>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A2237"/>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A2237"/>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A2237"/>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A2237"/>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A2237"/>
    <w:rPr>
      <w:rFonts w:ascii="Georgia" w:hAnsi="Georgia" w:cs="Calibri"/>
      <w:b/>
      <w:bCs/>
      <w:u w:val="single"/>
    </w:rPr>
  </w:style>
  <w:style w:type="character" w:customStyle="1" w:styleId="DebatenoramlChar">
    <w:name w:val="Debatenoraml Char"/>
    <w:link w:val="Debatenoraml"/>
    <w:locked/>
    <w:rsid w:val="002A2237"/>
    <w:rPr>
      <w:rFonts w:ascii="Times New Roman" w:hAnsi="Times New Roman" w:cs="Times New Roman"/>
    </w:rPr>
  </w:style>
  <w:style w:type="paragraph" w:customStyle="1" w:styleId="Debatenoraml">
    <w:name w:val="Debatenoraml"/>
    <w:basedOn w:val="NoSpacing"/>
    <w:link w:val="DebatenoramlChar"/>
    <w:qFormat/>
    <w:rsid w:val="002A2237"/>
    <w:rPr>
      <w:rFonts w:eastAsiaTheme="minorHAnsi"/>
      <w:sz w:val="22"/>
      <w:szCs w:val="22"/>
    </w:rPr>
  </w:style>
  <w:style w:type="paragraph" w:customStyle="1" w:styleId="SynergyTag">
    <w:name w:val="SynergyTag"/>
    <w:basedOn w:val="Normal"/>
    <w:uiPriority w:val="99"/>
    <w:qFormat/>
    <w:rsid w:val="002A2237"/>
    <w:rPr>
      <w:rFonts w:eastAsia="Calibri"/>
      <w:b/>
    </w:rPr>
  </w:style>
  <w:style w:type="character" w:customStyle="1" w:styleId="QualsChar">
    <w:name w:val="Quals Char"/>
    <w:link w:val="Quals"/>
    <w:locked/>
    <w:rsid w:val="002A2237"/>
    <w:rPr>
      <w:rFonts w:ascii="Georgia" w:eastAsia="Calibri" w:hAnsi="Georgia"/>
      <w:sz w:val="18"/>
    </w:rPr>
  </w:style>
  <w:style w:type="paragraph" w:customStyle="1" w:styleId="Quals">
    <w:name w:val="Quals"/>
    <w:basedOn w:val="Normal"/>
    <w:link w:val="QualsChar"/>
    <w:qFormat/>
    <w:rsid w:val="002A2237"/>
    <w:rPr>
      <w:rFonts w:ascii="Georgia" w:eastAsia="Calibri" w:hAnsi="Georgia"/>
      <w:sz w:val="18"/>
    </w:rPr>
  </w:style>
  <w:style w:type="paragraph" w:customStyle="1" w:styleId="times">
    <w:name w:val="times"/>
    <w:basedOn w:val="Normal"/>
    <w:qFormat/>
    <w:rsid w:val="002A2237"/>
    <w:pPr>
      <w:spacing w:before="100" w:beforeAutospacing="1" w:after="100" w:afterAutospacing="1"/>
    </w:pPr>
    <w:rPr>
      <w:rFonts w:eastAsia="Times New Roman"/>
      <w:sz w:val="24"/>
    </w:rPr>
  </w:style>
  <w:style w:type="paragraph" w:customStyle="1" w:styleId="BodyA">
    <w:name w:val="Body A"/>
    <w:uiPriority w:val="99"/>
    <w:qFormat/>
    <w:rsid w:val="002A2237"/>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A2237"/>
    <w:rPr>
      <w:rFonts w:ascii="Georgia" w:eastAsia="Times New Roman" w:hAnsi="Georgia"/>
      <w:b/>
      <w:caps/>
      <w:szCs w:val="28"/>
      <w:u w:val="single"/>
    </w:rPr>
  </w:style>
  <w:style w:type="paragraph" w:customStyle="1" w:styleId="Starred">
    <w:name w:val="Starred"/>
    <w:basedOn w:val="Normal"/>
    <w:link w:val="StarredChar"/>
    <w:qFormat/>
    <w:rsid w:val="002A2237"/>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2A2237"/>
    <w:rPr>
      <w:rFonts w:ascii="Georgia" w:eastAsia="Times New Roman" w:hAnsi="Georgia"/>
      <w:b/>
      <w:caps/>
      <w:szCs w:val="28"/>
      <w:u w:val="single"/>
    </w:rPr>
  </w:style>
  <w:style w:type="paragraph" w:customStyle="1" w:styleId="NotStarred">
    <w:name w:val="NotStarred"/>
    <w:basedOn w:val="Normal"/>
    <w:link w:val="NotStarredChar"/>
    <w:qFormat/>
    <w:rsid w:val="002A2237"/>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2A2237"/>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A2237"/>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A2237"/>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2A2237"/>
    <w:rPr>
      <w:rFonts w:ascii="Georgia" w:eastAsia="Calibri" w:hAnsi="Georgia"/>
      <w:b/>
    </w:rPr>
  </w:style>
  <w:style w:type="paragraph" w:customStyle="1" w:styleId="H4Tag">
    <w:name w:val="H4 (Tag)"/>
    <w:basedOn w:val="Normal"/>
    <w:link w:val="H4TagChar1"/>
    <w:qFormat/>
    <w:rsid w:val="002A2237"/>
    <w:rPr>
      <w:rFonts w:ascii="Georgia" w:eastAsia="Calibri" w:hAnsi="Georgia"/>
      <w:b/>
    </w:rPr>
  </w:style>
  <w:style w:type="paragraph" w:customStyle="1" w:styleId="CM25">
    <w:name w:val="CM25"/>
    <w:basedOn w:val="Default"/>
    <w:next w:val="Default"/>
    <w:qFormat/>
    <w:rsid w:val="002A2237"/>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2A2237"/>
    <w:rPr>
      <w:rFonts w:ascii="Georgia" w:hAnsi="Georgia"/>
      <w:b/>
    </w:rPr>
  </w:style>
  <w:style w:type="paragraph" w:customStyle="1" w:styleId="Debate-CardTagandCite-F6">
    <w:name w:val="Debate- Card Tag and Cite- F6"/>
    <w:basedOn w:val="Normal"/>
    <w:link w:val="Debate-CardTagandCite-F6Char"/>
    <w:qFormat/>
    <w:rsid w:val="002A2237"/>
    <w:pPr>
      <w:contextualSpacing/>
    </w:pPr>
    <w:rPr>
      <w:rFonts w:ascii="Georgia" w:hAnsi="Georgia"/>
      <w:b/>
    </w:rPr>
  </w:style>
  <w:style w:type="character" w:customStyle="1" w:styleId="CardtextChar4">
    <w:name w:val="Card text Char"/>
    <w:link w:val="Cardtext3"/>
    <w:locked/>
    <w:rsid w:val="002A2237"/>
    <w:rPr>
      <w:rFonts w:ascii="Arial Narrow" w:hAnsi="Arial Narrow"/>
      <w:u w:val="single"/>
    </w:rPr>
  </w:style>
  <w:style w:type="paragraph" w:customStyle="1" w:styleId="Cardtext3">
    <w:name w:val="Card text"/>
    <w:link w:val="CardtextChar4"/>
    <w:qFormat/>
    <w:rsid w:val="002A2237"/>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2A2237"/>
    <w:rPr>
      <w:rFonts w:ascii="Georgia" w:eastAsia="Times New Roman" w:hAnsi="Georgia"/>
      <w:b/>
      <w:szCs w:val="28"/>
      <w:u w:val="single"/>
    </w:rPr>
  </w:style>
  <w:style w:type="paragraph" w:customStyle="1" w:styleId="NewHeading2">
    <w:name w:val="NewHeading2"/>
    <w:basedOn w:val="Normal"/>
    <w:link w:val="NewHeading2Char"/>
    <w:qFormat/>
    <w:rsid w:val="002A2237"/>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2A223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2A2237"/>
    <w:rPr>
      <w:rFonts w:eastAsia="Calibri"/>
    </w:rPr>
  </w:style>
  <w:style w:type="paragraph" w:customStyle="1" w:styleId="TagLine">
    <w:name w:val="Tag Line"/>
    <w:basedOn w:val="Normal"/>
    <w:next w:val="FullText"/>
    <w:uiPriority w:val="99"/>
    <w:qFormat/>
    <w:rsid w:val="002A2237"/>
    <w:rPr>
      <w:rFonts w:ascii="Arial Narrow" w:eastAsia="Times New Roman" w:hAnsi="Arial Narrow"/>
      <w:b/>
      <w:sz w:val="28"/>
    </w:rPr>
  </w:style>
  <w:style w:type="paragraph" w:customStyle="1" w:styleId="Card6pt">
    <w:name w:val="Card 6pt"/>
    <w:basedOn w:val="Normal"/>
    <w:uiPriority w:val="99"/>
    <w:qFormat/>
    <w:rsid w:val="002A2237"/>
    <w:pPr>
      <w:ind w:left="288" w:right="288"/>
    </w:pPr>
    <w:rPr>
      <w:rFonts w:eastAsia="Calibri"/>
      <w:color w:val="000000"/>
      <w:sz w:val="12"/>
      <w:szCs w:val="20"/>
    </w:rPr>
  </w:style>
  <w:style w:type="character" w:customStyle="1" w:styleId="FullCiteChar">
    <w:name w:val="Full Cite Char"/>
    <w:link w:val="FullCite"/>
    <w:locked/>
    <w:rsid w:val="002A2237"/>
    <w:rPr>
      <w:rFonts w:ascii="Garamond" w:eastAsia="Calibri" w:hAnsi="Garamond"/>
    </w:rPr>
  </w:style>
  <w:style w:type="paragraph" w:customStyle="1" w:styleId="FullCite">
    <w:name w:val="Full Cite"/>
    <w:basedOn w:val="Normal"/>
    <w:next w:val="Normal"/>
    <w:link w:val="FullCiteChar"/>
    <w:qFormat/>
    <w:rsid w:val="002A2237"/>
    <w:rPr>
      <w:rFonts w:ascii="Garamond" w:eastAsia="Calibri" w:hAnsi="Garamond"/>
    </w:rPr>
  </w:style>
  <w:style w:type="character" w:customStyle="1" w:styleId="StyleCardStyleBlackUnderlineChar">
    <w:name w:val="Style Card Style + Black Underline Char"/>
    <w:link w:val="StyleCardStyleBlackUnderline"/>
    <w:locked/>
    <w:rsid w:val="002A223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A2237"/>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2A2237"/>
    <w:pPr>
      <w:keepLines w:val="0"/>
      <w:pageBreakBefore w:val="0"/>
      <w:jc w:val="left"/>
    </w:pPr>
    <w:rPr>
      <w:rFonts w:eastAsia="SimSun" w:cs="Arial"/>
      <w:b w:val="0"/>
      <w:bCs w:val="0"/>
      <w:iCs/>
      <w:caps/>
      <w:sz w:val="24"/>
      <w:szCs w:val="28"/>
      <w:lang w:eastAsia="zh-CN"/>
    </w:rPr>
  </w:style>
  <w:style w:type="paragraph" w:customStyle="1" w:styleId="NotUnderlined">
    <w:name w:val="Not Underlined"/>
    <w:basedOn w:val="Normal"/>
    <w:uiPriority w:val="99"/>
    <w:qFormat/>
    <w:rsid w:val="002A2237"/>
    <w:rPr>
      <w:rFonts w:ascii="Century Gothic" w:eastAsia="Times New Roman" w:hAnsi="Century Gothic"/>
    </w:rPr>
  </w:style>
  <w:style w:type="character" w:customStyle="1" w:styleId="StylecardThickunderlineChar">
    <w:name w:val="Style card + Thick underline Char"/>
    <w:link w:val="StylecardThickunderline"/>
    <w:locked/>
    <w:rsid w:val="002A223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A2237"/>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2A223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A2237"/>
    <w:pPr>
      <w:ind w:left="288" w:right="288"/>
    </w:pPr>
    <w:rPr>
      <w:rFonts w:ascii="Georgia" w:eastAsia="SimSun" w:hAnsi="Georgia"/>
      <w:b/>
      <w:bCs/>
      <w:u w:val="single"/>
      <w:lang w:eastAsia="zh-CN"/>
    </w:rPr>
  </w:style>
  <w:style w:type="paragraph" w:customStyle="1" w:styleId="CM27">
    <w:name w:val="CM27"/>
    <w:basedOn w:val="Default"/>
    <w:next w:val="Default"/>
    <w:qFormat/>
    <w:rsid w:val="002A2237"/>
    <w:pPr>
      <w:spacing w:after="200" w:line="276" w:lineRule="auto"/>
    </w:pPr>
    <w:rPr>
      <w:rFonts w:eastAsia="Calibri"/>
      <w:color w:val="auto"/>
      <w:sz w:val="22"/>
    </w:rPr>
  </w:style>
  <w:style w:type="paragraph" w:customStyle="1" w:styleId="font-null">
    <w:name w:val="font-null"/>
    <w:basedOn w:val="Normal"/>
    <w:uiPriority w:val="99"/>
    <w:qFormat/>
    <w:rsid w:val="002A2237"/>
    <w:pPr>
      <w:spacing w:before="100" w:beforeAutospacing="1" w:after="100" w:afterAutospacing="1"/>
    </w:pPr>
    <w:rPr>
      <w:rFonts w:eastAsia="Times New Roman"/>
      <w:sz w:val="24"/>
    </w:rPr>
  </w:style>
  <w:style w:type="paragraph" w:customStyle="1" w:styleId="rteindent1">
    <w:name w:val="rteindent1"/>
    <w:basedOn w:val="Normal"/>
    <w:uiPriority w:val="99"/>
    <w:qFormat/>
    <w:rsid w:val="002A2237"/>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2A2237"/>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2A2237"/>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2A223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2A223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2A2237"/>
    <w:pPr>
      <w:spacing w:before="100" w:beforeAutospacing="1" w:after="100" w:afterAutospacing="1"/>
    </w:pPr>
    <w:rPr>
      <w:rFonts w:eastAsia="Times New Roman"/>
      <w:sz w:val="24"/>
    </w:rPr>
  </w:style>
  <w:style w:type="paragraph" w:customStyle="1" w:styleId="class">
    <w:name w:val="class"/>
    <w:basedOn w:val="Normal"/>
    <w:uiPriority w:val="99"/>
    <w:qFormat/>
    <w:rsid w:val="002A2237"/>
    <w:pPr>
      <w:spacing w:before="100" w:beforeAutospacing="1" w:after="100" w:afterAutospacing="1"/>
    </w:pPr>
    <w:rPr>
      <w:rFonts w:eastAsia="Times New Roman"/>
      <w:sz w:val="24"/>
    </w:rPr>
  </w:style>
  <w:style w:type="character" w:customStyle="1" w:styleId="blocktitleChar">
    <w:name w:val="block title Char"/>
    <w:link w:val="blocktitle0"/>
    <w:locked/>
    <w:rsid w:val="002A2237"/>
    <w:rPr>
      <w:rFonts w:ascii="Calibri" w:eastAsia="Calibri" w:hAnsi="Calibri"/>
      <w:b/>
      <w:caps/>
      <w:sz w:val="28"/>
      <w:szCs w:val="28"/>
      <w:lang w:val="es-ES"/>
    </w:rPr>
  </w:style>
  <w:style w:type="paragraph" w:customStyle="1" w:styleId="Pa6">
    <w:name w:val="Pa6"/>
    <w:basedOn w:val="Normal"/>
    <w:next w:val="Normal"/>
    <w:uiPriority w:val="99"/>
    <w:qFormat/>
    <w:rsid w:val="002A223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2A223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2A223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2A223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2A223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2A2237"/>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2A2237"/>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A2237"/>
    <w:rPr>
      <w:rFonts w:ascii="Georgia" w:eastAsia="SimSun" w:hAnsi="Georgia"/>
      <w:b/>
      <w:bCs/>
    </w:rPr>
  </w:style>
  <w:style w:type="paragraph" w:customStyle="1" w:styleId="summary">
    <w:name w:val="summary"/>
    <w:basedOn w:val="Normal"/>
    <w:uiPriority w:val="99"/>
    <w:qFormat/>
    <w:rsid w:val="002A2237"/>
    <w:pPr>
      <w:spacing w:before="100" w:beforeAutospacing="1" w:after="100" w:afterAutospacing="1"/>
    </w:pPr>
    <w:rPr>
      <w:rFonts w:eastAsia="Times New Roman"/>
      <w:sz w:val="24"/>
    </w:rPr>
  </w:style>
  <w:style w:type="paragraph" w:customStyle="1" w:styleId="Caption2">
    <w:name w:val="Caption2"/>
    <w:basedOn w:val="Normal"/>
    <w:uiPriority w:val="99"/>
    <w:qFormat/>
    <w:rsid w:val="002A2237"/>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2A223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A2237"/>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2A2237"/>
    <w:pPr>
      <w:jc w:val="center"/>
    </w:pPr>
    <w:rPr>
      <w:rFonts w:ascii="Book Antiqua" w:eastAsia="Times New Roman" w:hAnsi="Book Antiqua"/>
      <w:b/>
      <w:sz w:val="28"/>
    </w:rPr>
  </w:style>
  <w:style w:type="paragraph" w:customStyle="1" w:styleId="Little">
    <w:name w:val="Little"/>
    <w:basedOn w:val="Normal"/>
    <w:next w:val="Normal"/>
    <w:link w:val="LittleChar"/>
    <w:qFormat/>
    <w:rsid w:val="002A2237"/>
    <w:pPr>
      <w:ind w:left="288"/>
    </w:pPr>
    <w:rPr>
      <w:rFonts w:ascii="Garamond" w:eastAsia="Times New Roman" w:hAnsi="Garamond"/>
    </w:rPr>
  </w:style>
  <w:style w:type="paragraph" w:customStyle="1" w:styleId="AAAcard">
    <w:name w:val="AAAcard"/>
    <w:basedOn w:val="Normal"/>
    <w:uiPriority w:val="99"/>
    <w:qFormat/>
    <w:rsid w:val="002A2237"/>
    <w:pPr>
      <w:ind w:left="288" w:right="288"/>
    </w:pPr>
    <w:rPr>
      <w:rFonts w:eastAsia="Times New Roman"/>
    </w:rPr>
  </w:style>
  <w:style w:type="paragraph" w:customStyle="1" w:styleId="Caption3">
    <w:name w:val="Caption3"/>
    <w:basedOn w:val="Normal"/>
    <w:uiPriority w:val="99"/>
    <w:qFormat/>
    <w:rsid w:val="002A2237"/>
    <w:pPr>
      <w:spacing w:before="100" w:beforeAutospacing="1" w:after="100" w:afterAutospacing="1"/>
    </w:pPr>
    <w:rPr>
      <w:rFonts w:eastAsia="Times New Roman"/>
      <w:sz w:val="24"/>
    </w:rPr>
  </w:style>
  <w:style w:type="paragraph" w:customStyle="1" w:styleId="body-12-5">
    <w:name w:val="body-12-5"/>
    <w:basedOn w:val="Normal"/>
    <w:uiPriority w:val="99"/>
    <w:qFormat/>
    <w:rsid w:val="002A2237"/>
    <w:pPr>
      <w:spacing w:before="100" w:beforeAutospacing="1" w:after="100" w:afterAutospacing="1"/>
    </w:pPr>
    <w:rPr>
      <w:rFonts w:eastAsia="Times New Roman"/>
      <w:sz w:val="24"/>
    </w:rPr>
  </w:style>
  <w:style w:type="paragraph" w:customStyle="1" w:styleId="infuse">
    <w:name w:val="infuse"/>
    <w:basedOn w:val="Normal"/>
    <w:uiPriority w:val="99"/>
    <w:qFormat/>
    <w:rsid w:val="002A2237"/>
    <w:pPr>
      <w:spacing w:before="100" w:beforeAutospacing="1" w:after="100" w:afterAutospacing="1"/>
    </w:pPr>
    <w:rPr>
      <w:rFonts w:eastAsia="Times New Roman"/>
      <w:sz w:val="24"/>
    </w:rPr>
  </w:style>
  <w:style w:type="paragraph" w:customStyle="1" w:styleId="fontreg">
    <w:name w:val="font_reg"/>
    <w:basedOn w:val="Normal"/>
    <w:uiPriority w:val="99"/>
    <w:qFormat/>
    <w:rsid w:val="002A2237"/>
    <w:pPr>
      <w:spacing w:before="100" w:beforeAutospacing="1" w:after="100" w:afterAutospacing="1"/>
    </w:pPr>
    <w:rPr>
      <w:rFonts w:eastAsia="Times New Roman"/>
      <w:sz w:val="24"/>
    </w:rPr>
  </w:style>
  <w:style w:type="paragraph" w:customStyle="1" w:styleId="CITEF3">
    <w:name w:val="CITE F3"/>
    <w:uiPriority w:val="99"/>
    <w:qFormat/>
    <w:rsid w:val="002A2237"/>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A223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A223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A223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A2237"/>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A2237"/>
    <w:pPr>
      <w:ind w:left="144"/>
    </w:pPr>
    <w:rPr>
      <w:rFonts w:ascii="Cambria" w:eastAsia="Calibri" w:hAnsi="Cambria"/>
      <w:sz w:val="24"/>
    </w:rPr>
  </w:style>
  <w:style w:type="paragraph" w:customStyle="1" w:styleId="FreeFormA">
    <w:name w:val="Free Form A"/>
    <w:autoRedefine/>
    <w:uiPriority w:val="99"/>
    <w:qFormat/>
    <w:rsid w:val="002A2237"/>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A2237"/>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2A2237"/>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A2237"/>
    <w:rPr>
      <w:rFonts w:ascii="Times New Roman" w:eastAsia="Times New Roman" w:hAnsi="Times New Roman" w:cs="Times New Roman"/>
      <w:sz w:val="10"/>
    </w:rPr>
  </w:style>
  <w:style w:type="paragraph" w:customStyle="1" w:styleId="subheader">
    <w:name w:val="subheader"/>
    <w:basedOn w:val="Normal"/>
    <w:uiPriority w:val="99"/>
    <w:qFormat/>
    <w:rsid w:val="002A2237"/>
    <w:pPr>
      <w:spacing w:before="100" w:beforeAutospacing="1" w:after="100" w:afterAutospacing="1"/>
    </w:pPr>
    <w:rPr>
      <w:rFonts w:eastAsia="Times New Roman"/>
      <w:sz w:val="24"/>
    </w:rPr>
  </w:style>
  <w:style w:type="paragraph" w:customStyle="1" w:styleId="firstletter">
    <w:name w:val="firstletter"/>
    <w:basedOn w:val="Normal"/>
    <w:uiPriority w:val="99"/>
    <w:qFormat/>
    <w:rsid w:val="002A2237"/>
    <w:pPr>
      <w:spacing w:before="100" w:beforeAutospacing="1" w:after="100" w:afterAutospacing="1"/>
    </w:pPr>
    <w:rPr>
      <w:rFonts w:eastAsia="Times New Roman"/>
      <w:sz w:val="24"/>
    </w:rPr>
  </w:style>
  <w:style w:type="paragraph" w:customStyle="1" w:styleId="more">
    <w:name w:val="more"/>
    <w:basedOn w:val="Normal"/>
    <w:uiPriority w:val="99"/>
    <w:qFormat/>
    <w:rsid w:val="002A2237"/>
    <w:pPr>
      <w:spacing w:before="100" w:beforeAutospacing="1" w:after="100" w:afterAutospacing="1"/>
    </w:pPr>
    <w:rPr>
      <w:rFonts w:eastAsia="Times New Roman"/>
      <w:sz w:val="24"/>
    </w:rPr>
  </w:style>
  <w:style w:type="paragraph" w:customStyle="1" w:styleId="story">
    <w:name w:val="story"/>
    <w:basedOn w:val="Normal"/>
    <w:uiPriority w:val="99"/>
    <w:qFormat/>
    <w:rsid w:val="002A2237"/>
    <w:pPr>
      <w:spacing w:before="100" w:beforeAutospacing="1" w:after="100" w:afterAutospacing="1"/>
    </w:pPr>
    <w:rPr>
      <w:rFonts w:eastAsia="Times New Roman"/>
      <w:sz w:val="24"/>
    </w:rPr>
  </w:style>
  <w:style w:type="paragraph" w:customStyle="1" w:styleId="H1numbered">
    <w:name w:val="H1 numbered"/>
    <w:basedOn w:val="Normal"/>
    <w:uiPriority w:val="99"/>
    <w:qFormat/>
    <w:rsid w:val="002A2237"/>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2A2237"/>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2A2237"/>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2A2237"/>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2A2237"/>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2A223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2A223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2A2237"/>
    <w:pPr>
      <w:widowControl w:val="0"/>
      <w:spacing w:after="63"/>
    </w:pPr>
    <w:rPr>
      <w:rFonts w:ascii="Arial" w:hAnsi="Arial"/>
      <w:color w:val="auto"/>
    </w:rPr>
  </w:style>
  <w:style w:type="paragraph" w:customStyle="1" w:styleId="CM35">
    <w:name w:val="CM35"/>
    <w:basedOn w:val="Default"/>
    <w:next w:val="Default"/>
    <w:uiPriority w:val="99"/>
    <w:qFormat/>
    <w:rsid w:val="002A223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2A2237"/>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2A223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A223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A223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A2237"/>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A223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A2237"/>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2A223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A2237"/>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A223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A2237"/>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2A2237"/>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2A2237"/>
    <w:rPr>
      <w:rFonts w:ascii="Georgia" w:hAnsi="Georgia"/>
      <w:lang w:val="x-none" w:eastAsia="x-none"/>
    </w:rPr>
  </w:style>
  <w:style w:type="character" w:customStyle="1" w:styleId="NormalFontChar">
    <w:name w:val="Normal Font Char"/>
    <w:link w:val="NormalFont"/>
    <w:locked/>
    <w:rsid w:val="002A2237"/>
    <w:rPr>
      <w:rFonts w:ascii="Times New Roman" w:eastAsia="Times New Roman" w:hAnsi="Times New Roman" w:cs="Times New Roman"/>
      <w:sz w:val="20"/>
      <w:szCs w:val="20"/>
    </w:rPr>
  </w:style>
  <w:style w:type="paragraph" w:customStyle="1" w:styleId="NormalFont">
    <w:name w:val="Normal Font"/>
    <w:link w:val="NormalFontChar"/>
    <w:qFormat/>
    <w:rsid w:val="002A223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A2237"/>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A223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A2237"/>
    <w:rPr>
      <w:u w:val="single"/>
      <w:lang w:val="x-none" w:eastAsia="x-none"/>
    </w:rPr>
  </w:style>
  <w:style w:type="character" w:customStyle="1" w:styleId="StyleNormalFont11ptBoldUnderlineChar">
    <w:name w:val="Style Normal Font + 11 pt Bold Underline Char"/>
    <w:link w:val="StyleNormalFont11ptBoldUnderline"/>
    <w:locked/>
    <w:rsid w:val="002A223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A2237"/>
    <w:rPr>
      <w:b/>
      <w:bCs/>
      <w:u w:val="single"/>
      <w:lang w:val="x-none" w:eastAsia="x-none"/>
    </w:rPr>
  </w:style>
  <w:style w:type="paragraph" w:customStyle="1" w:styleId="Smallfont0">
    <w:name w:val="Smallfont"/>
    <w:basedOn w:val="Normal"/>
    <w:uiPriority w:val="99"/>
    <w:qFormat/>
    <w:rsid w:val="002A2237"/>
    <w:rPr>
      <w:rFonts w:eastAsia="Times New Roman"/>
      <w:sz w:val="15"/>
    </w:rPr>
  </w:style>
  <w:style w:type="paragraph" w:customStyle="1" w:styleId="formatvorlage2">
    <w:name w:val="formatvorlage2"/>
    <w:basedOn w:val="Normal"/>
    <w:uiPriority w:val="99"/>
    <w:qFormat/>
    <w:rsid w:val="002A2237"/>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2A223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A2237"/>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2A223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A2237"/>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2A2237"/>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2A2237"/>
    <w:pPr>
      <w:ind w:left="144"/>
    </w:pPr>
    <w:rPr>
      <w:rFonts w:ascii="Georgia" w:eastAsia="Times New Roman" w:hAnsi="Georgia"/>
      <w:lang w:val="x-none" w:eastAsia="x-none"/>
    </w:rPr>
  </w:style>
  <w:style w:type="paragraph" w:customStyle="1" w:styleId="deck">
    <w:name w:val="deck"/>
    <w:basedOn w:val="Normal"/>
    <w:uiPriority w:val="99"/>
    <w:qFormat/>
    <w:rsid w:val="002A2237"/>
    <w:pPr>
      <w:spacing w:before="100" w:beforeAutospacing="1" w:after="100" w:afterAutospacing="1"/>
    </w:pPr>
    <w:rPr>
      <w:rFonts w:eastAsia="Times New Roman"/>
      <w:sz w:val="24"/>
    </w:rPr>
  </w:style>
  <w:style w:type="paragraph" w:customStyle="1" w:styleId="i1">
    <w:name w:val="i1"/>
    <w:basedOn w:val="Normal"/>
    <w:uiPriority w:val="99"/>
    <w:qFormat/>
    <w:rsid w:val="002A2237"/>
    <w:pPr>
      <w:spacing w:before="100" w:beforeAutospacing="1" w:after="100" w:afterAutospacing="1"/>
    </w:pPr>
    <w:rPr>
      <w:rFonts w:eastAsia="Times New Roman"/>
      <w:sz w:val="24"/>
    </w:rPr>
  </w:style>
  <w:style w:type="paragraph" w:customStyle="1" w:styleId="question">
    <w:name w:val="question"/>
    <w:basedOn w:val="Normal"/>
    <w:uiPriority w:val="99"/>
    <w:qFormat/>
    <w:rsid w:val="002A2237"/>
    <w:pPr>
      <w:spacing w:before="100" w:beforeAutospacing="1" w:after="100" w:afterAutospacing="1"/>
    </w:pPr>
    <w:rPr>
      <w:rFonts w:eastAsia="Times New Roman"/>
      <w:sz w:val="24"/>
    </w:rPr>
  </w:style>
  <w:style w:type="paragraph" w:customStyle="1" w:styleId="bodycopy">
    <w:name w:val="bodycopy"/>
    <w:basedOn w:val="Normal"/>
    <w:uiPriority w:val="99"/>
    <w:qFormat/>
    <w:rsid w:val="002A2237"/>
    <w:pPr>
      <w:spacing w:before="100" w:beforeAutospacing="1" w:after="100" w:afterAutospacing="1"/>
    </w:pPr>
    <w:rPr>
      <w:rFonts w:eastAsia="Times New Roman"/>
      <w:sz w:val="24"/>
    </w:rPr>
  </w:style>
  <w:style w:type="paragraph" w:customStyle="1" w:styleId="Fifth">
    <w:name w:val="Fifth"/>
    <w:basedOn w:val="Normal"/>
    <w:link w:val="FifthChar"/>
    <w:qFormat/>
    <w:rsid w:val="002A2237"/>
    <w:rPr>
      <w:rFonts w:eastAsia="Calibri"/>
    </w:rPr>
  </w:style>
  <w:style w:type="paragraph" w:customStyle="1" w:styleId="NoteLevel22">
    <w:name w:val="Note Level 22"/>
    <w:basedOn w:val="Normal"/>
    <w:next w:val="Normal"/>
    <w:uiPriority w:val="99"/>
    <w:qFormat/>
    <w:rsid w:val="002A2237"/>
    <w:pPr>
      <w:keepNext/>
      <w:ind w:left="288" w:right="288"/>
    </w:pPr>
    <w:rPr>
      <w:rFonts w:eastAsia="MS Gothic"/>
      <w:szCs w:val="20"/>
    </w:rPr>
  </w:style>
  <w:style w:type="paragraph" w:customStyle="1" w:styleId="wp-caption-text">
    <w:name w:val="wp-caption-text"/>
    <w:basedOn w:val="Normal"/>
    <w:qFormat/>
    <w:rsid w:val="002A2237"/>
    <w:pPr>
      <w:spacing w:before="100" w:beforeAutospacing="1" w:after="100" w:afterAutospacing="1"/>
    </w:pPr>
    <w:rPr>
      <w:rFonts w:eastAsia="Times New Roman"/>
      <w:sz w:val="24"/>
    </w:rPr>
  </w:style>
  <w:style w:type="paragraph" w:customStyle="1" w:styleId="svarticle">
    <w:name w:val="svarticle"/>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2A2237"/>
    <w:pPr>
      <w:spacing w:before="100" w:beforeAutospacing="1" w:after="100" w:afterAutospacing="1"/>
    </w:pPr>
  </w:style>
  <w:style w:type="paragraph" w:customStyle="1" w:styleId="description">
    <w:name w:val="description"/>
    <w:basedOn w:val="Normal"/>
    <w:uiPriority w:val="99"/>
    <w:qFormat/>
    <w:rsid w:val="002A2237"/>
    <w:pPr>
      <w:spacing w:before="100" w:beforeAutospacing="1" w:after="100" w:afterAutospacing="1"/>
    </w:pPr>
  </w:style>
  <w:style w:type="paragraph" w:customStyle="1" w:styleId="graf">
    <w:name w:val="graf"/>
    <w:basedOn w:val="Normal"/>
    <w:uiPriority w:val="99"/>
    <w:qFormat/>
    <w:rsid w:val="002A2237"/>
    <w:pPr>
      <w:spacing w:before="100" w:beforeAutospacing="1" w:after="100" w:afterAutospacing="1"/>
    </w:pPr>
  </w:style>
  <w:style w:type="paragraph" w:customStyle="1" w:styleId="column">
    <w:name w:val="column"/>
    <w:basedOn w:val="Normal"/>
    <w:uiPriority w:val="99"/>
    <w:qFormat/>
    <w:rsid w:val="002A2237"/>
    <w:pPr>
      <w:spacing w:before="100" w:beforeAutospacing="1" w:after="100" w:afterAutospacing="1"/>
    </w:pPr>
  </w:style>
  <w:style w:type="paragraph" w:customStyle="1" w:styleId="recirc-container">
    <w:name w:val="recirc-container"/>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2A2237"/>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2A2237"/>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2A2237"/>
    <w:rPr>
      <w:rFonts w:ascii="Georgia" w:hAnsi="Georgia" w:hint="default"/>
      <w:i/>
      <w:iCs/>
      <w:color w:val="808080"/>
    </w:rPr>
  </w:style>
  <w:style w:type="character" w:customStyle="1" w:styleId="cardchar00">
    <w:name w:val="cardchar0"/>
    <w:basedOn w:val="DefaultParagraphFont"/>
    <w:rsid w:val="002A2237"/>
  </w:style>
  <w:style w:type="character" w:customStyle="1" w:styleId="UnderlineNon-bold">
    <w:name w:val="Underline Non - bold"/>
    <w:rsid w:val="002A2237"/>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2A2237"/>
  </w:style>
  <w:style w:type="character" w:customStyle="1" w:styleId="StyleHeading4UnderlinedsmalltextGaramondChar">
    <w:name w:val="Style Heading 4Underlinedsmall text + Garamond Char"/>
    <w:link w:val="StyleHeading4UnderlinedsmalltextGaramond"/>
    <w:locked/>
    <w:rsid w:val="002A2237"/>
    <w:rPr>
      <w:rFonts w:ascii="Calibri" w:hAnsi="Calibri"/>
    </w:rPr>
  </w:style>
  <w:style w:type="character" w:customStyle="1" w:styleId="Heading5Char2">
    <w:name w:val="Heading 5 Char2"/>
    <w:rsid w:val="002A2237"/>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2A2237"/>
    <w:rPr>
      <w:rFonts w:ascii="Arial" w:hAnsi="Arial" w:cs="Arial"/>
      <w:vanish/>
      <w:sz w:val="16"/>
      <w:szCs w:val="16"/>
    </w:rPr>
  </w:style>
  <w:style w:type="paragraph" w:styleId="z-TopofForm">
    <w:name w:val="HTML Top of Form"/>
    <w:basedOn w:val="Normal"/>
    <w:next w:val="Normal"/>
    <w:link w:val="z-TopofFormChar"/>
    <w:hidden/>
    <w:uiPriority w:val="99"/>
    <w:unhideWhenUsed/>
    <w:rsid w:val="002A223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2A2237"/>
    <w:rPr>
      <w:rFonts w:ascii="Arial" w:hAnsi="Arial" w:cs="Arial"/>
      <w:vanish/>
      <w:sz w:val="16"/>
      <w:szCs w:val="16"/>
    </w:rPr>
  </w:style>
  <w:style w:type="character" w:customStyle="1" w:styleId="z-BottomofFormChar">
    <w:name w:val="z-Bottom of Form Char"/>
    <w:basedOn w:val="DefaultParagraphFont"/>
    <w:link w:val="z-BottomofForm"/>
    <w:uiPriority w:val="99"/>
    <w:rsid w:val="002A2237"/>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2A223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2A2237"/>
    <w:rPr>
      <w:rFonts w:ascii="Arial" w:hAnsi="Arial" w:cs="Arial"/>
      <w:vanish/>
      <w:sz w:val="16"/>
      <w:szCs w:val="16"/>
    </w:rPr>
  </w:style>
  <w:style w:type="character" w:customStyle="1" w:styleId="Style2CharChar">
    <w:name w:val="Style2 Char Char"/>
    <w:rsid w:val="002A2237"/>
    <w:rPr>
      <w:u w:val="thick"/>
      <w:lang w:val="en-US" w:eastAsia="en-US" w:bidi="ar-SA"/>
    </w:rPr>
  </w:style>
  <w:style w:type="character" w:customStyle="1" w:styleId="authordate1">
    <w:name w:val="authordate"/>
    <w:rsid w:val="002A2237"/>
  </w:style>
  <w:style w:type="character" w:customStyle="1" w:styleId="underline0">
    <w:name w:val="%underline"/>
    <w:rsid w:val="002A2237"/>
    <w:rPr>
      <w:rFonts w:ascii="Times New Roman" w:hAnsi="Times New Roman" w:cs="Times New Roman" w:hint="default"/>
      <w:strike w:val="0"/>
      <w:dstrike w:val="0"/>
      <w:sz w:val="16"/>
      <w:u w:val="none"/>
      <w:effect w:val="none"/>
    </w:rPr>
  </w:style>
  <w:style w:type="character" w:customStyle="1" w:styleId="AUNDERLINE0">
    <w:name w:val="AUNDERLINE"/>
    <w:qFormat/>
    <w:rsid w:val="002A2237"/>
    <w:rPr>
      <w:rFonts w:ascii="Times New Roman" w:hAnsi="Times New Roman" w:cs="Times New Roman" w:hint="default"/>
      <w:sz w:val="20"/>
      <w:u w:val="single"/>
    </w:rPr>
  </w:style>
  <w:style w:type="character" w:customStyle="1" w:styleId="UnderlinedCharChar">
    <w:name w:val="Underlined Char Char"/>
    <w:rsid w:val="002A2237"/>
    <w:rPr>
      <w:rFonts w:ascii="Garamond" w:hAnsi="Garamond" w:hint="default"/>
      <w:szCs w:val="28"/>
      <w:u w:val="single"/>
      <w:lang w:val="en-US" w:eastAsia="en-US" w:bidi="ar-SA"/>
    </w:rPr>
  </w:style>
  <w:style w:type="character" w:customStyle="1" w:styleId="slug-doi">
    <w:name w:val="slug-doi"/>
    <w:basedOn w:val="DefaultParagraphFont"/>
    <w:rsid w:val="002A2237"/>
  </w:style>
  <w:style w:type="character" w:customStyle="1" w:styleId="af">
    <w:name w:val="af"/>
    <w:basedOn w:val="DefaultParagraphFont"/>
    <w:rsid w:val="002A2237"/>
  </w:style>
  <w:style w:type="character" w:customStyle="1" w:styleId="ab">
    <w:name w:val="ab"/>
    <w:basedOn w:val="DefaultParagraphFont"/>
    <w:rsid w:val="002A2237"/>
  </w:style>
  <w:style w:type="character" w:customStyle="1" w:styleId="em">
    <w:name w:val="em"/>
    <w:basedOn w:val="DefaultParagraphFont"/>
    <w:rsid w:val="002A2237"/>
  </w:style>
  <w:style w:type="character" w:customStyle="1" w:styleId="au">
    <w:name w:val="au"/>
    <w:basedOn w:val="DefaultParagraphFont"/>
    <w:rsid w:val="002A2237"/>
  </w:style>
  <w:style w:type="character" w:customStyle="1" w:styleId="ti">
    <w:name w:val="ti"/>
    <w:basedOn w:val="DefaultParagraphFont"/>
    <w:rsid w:val="002A2237"/>
  </w:style>
  <w:style w:type="character" w:customStyle="1" w:styleId="subheadblue">
    <w:name w:val="subhead_blue"/>
    <w:basedOn w:val="DefaultParagraphFont"/>
    <w:rsid w:val="002A2237"/>
  </w:style>
  <w:style w:type="character" w:customStyle="1" w:styleId="affiliation">
    <w:name w:val="affiliation"/>
    <w:basedOn w:val="DefaultParagraphFont"/>
    <w:rsid w:val="002A2237"/>
  </w:style>
  <w:style w:type="character" w:customStyle="1" w:styleId="slug-doi-wrapper">
    <w:name w:val="slug-doi-wrapper"/>
    <w:basedOn w:val="DefaultParagraphFont"/>
    <w:rsid w:val="002A2237"/>
  </w:style>
  <w:style w:type="character" w:customStyle="1" w:styleId="slug-metadata-noteahead-of-print">
    <w:name w:val="slug-metadata-note ahead-of-print"/>
    <w:basedOn w:val="DefaultParagraphFont"/>
    <w:rsid w:val="002A2237"/>
  </w:style>
  <w:style w:type="character" w:customStyle="1" w:styleId="slug-ahead-of-print-date">
    <w:name w:val="slug-ahead-of-print-date"/>
    <w:basedOn w:val="DefaultParagraphFont"/>
    <w:rsid w:val="002A2237"/>
  </w:style>
  <w:style w:type="character" w:customStyle="1" w:styleId="medium-bold">
    <w:name w:val="medium-bold"/>
    <w:basedOn w:val="DefaultParagraphFont"/>
    <w:rsid w:val="002A2237"/>
  </w:style>
  <w:style w:type="character" w:customStyle="1" w:styleId="updated-short-citation">
    <w:name w:val="updated-short-citation"/>
    <w:basedOn w:val="DefaultParagraphFont"/>
    <w:rsid w:val="002A2237"/>
  </w:style>
  <w:style w:type="character" w:customStyle="1" w:styleId="goohl0">
    <w:name w:val="goohl0"/>
    <w:basedOn w:val="DefaultParagraphFont"/>
    <w:rsid w:val="002A2237"/>
  </w:style>
  <w:style w:type="character" w:customStyle="1" w:styleId="CharChar6">
    <w:name w:val="Char Char6"/>
    <w:rsid w:val="002A2237"/>
    <w:rPr>
      <w:rFonts w:ascii="Arial" w:hAnsi="Arial" w:cs="Arial" w:hint="default"/>
      <w:bCs/>
      <w:sz w:val="16"/>
      <w:szCs w:val="26"/>
      <w:lang w:val="en-US" w:eastAsia="en-US" w:bidi="ar-SA"/>
    </w:rPr>
  </w:style>
  <w:style w:type="character" w:customStyle="1" w:styleId="TagCharChar1">
    <w:name w:val="Tag Char Char1"/>
    <w:rsid w:val="002A2237"/>
    <w:rPr>
      <w:b/>
      <w:bCs w:val="0"/>
      <w:sz w:val="24"/>
      <w:szCs w:val="24"/>
      <w:lang w:val="en-US" w:eastAsia="en-US" w:bidi="ar-SA"/>
    </w:rPr>
  </w:style>
  <w:style w:type="character" w:customStyle="1" w:styleId="12TimesNewRoman">
    <w:name w:val="12 Times New Roman"/>
    <w:rsid w:val="002A2237"/>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A2237"/>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A2237"/>
    <w:rPr>
      <w:rFonts w:ascii="Times New Roman" w:hAnsi="Times New Roman" w:cs="Times New Roman" w:hint="default"/>
      <w:strike w:val="0"/>
      <w:dstrike w:val="0"/>
      <w:sz w:val="14"/>
      <w:u w:val="none"/>
      <w:effect w:val="none"/>
    </w:rPr>
  </w:style>
  <w:style w:type="character" w:customStyle="1" w:styleId="F8-UnderlineBold">
    <w:name w:val="F8 - Underline/Bold"/>
    <w:rsid w:val="002A2237"/>
    <w:rPr>
      <w:rFonts w:ascii="Times New Roman" w:hAnsi="Times New Roman" w:cs="Times New Roman" w:hint="default"/>
      <w:b/>
      <w:bCs w:val="0"/>
      <w:sz w:val="20"/>
      <w:u w:val="single"/>
    </w:rPr>
  </w:style>
  <w:style w:type="character" w:customStyle="1" w:styleId="F7-SmallFont">
    <w:name w:val="F7 - Small Font"/>
    <w:rsid w:val="002A2237"/>
    <w:rPr>
      <w:rFonts w:ascii="Times New Roman" w:hAnsi="Times New Roman" w:cs="Times New Roman" w:hint="default"/>
      <w:sz w:val="14"/>
    </w:rPr>
  </w:style>
  <w:style w:type="character" w:customStyle="1" w:styleId="Brief-Bold">
    <w:name w:val="Brief - Bold"/>
    <w:rsid w:val="002A2237"/>
    <w:rPr>
      <w:rFonts w:ascii="Times New Roman" w:hAnsi="Times New Roman" w:cs="Times New Roman" w:hint="default"/>
      <w:b/>
      <w:bCs w:val="0"/>
    </w:rPr>
  </w:style>
  <w:style w:type="character" w:customStyle="1" w:styleId="Card-Underline">
    <w:name w:val="Card - Underline"/>
    <w:rsid w:val="002A2237"/>
    <w:rPr>
      <w:rFonts w:ascii="Times New Roman" w:hAnsi="Times New Roman" w:cs="Times New Roman" w:hint="default"/>
      <w:u w:val="single"/>
    </w:rPr>
  </w:style>
  <w:style w:type="character" w:customStyle="1" w:styleId="beriefunderline">
    <w:name w:val="berief = underline"/>
    <w:rsid w:val="002A2237"/>
    <w:rPr>
      <w:rFonts w:ascii="Times New Roman" w:eastAsia="Times New Roman" w:hAnsi="Times New Roman" w:cs="Times New Roman" w:hint="default"/>
      <w:sz w:val="20"/>
      <w:u w:val="single"/>
    </w:rPr>
  </w:style>
  <w:style w:type="character" w:customStyle="1" w:styleId="BoldText10pt">
    <w:name w:val="Bold Text 10 pt"/>
    <w:rsid w:val="002A2237"/>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2A2237"/>
    <w:rPr>
      <w:i/>
      <w:iCs w:val="0"/>
    </w:rPr>
  </w:style>
  <w:style w:type="character" w:customStyle="1" w:styleId="eoeaheader">
    <w:name w:val="eoea_header"/>
    <w:basedOn w:val="DefaultParagraphFont"/>
    <w:rsid w:val="002A2237"/>
  </w:style>
  <w:style w:type="character" w:customStyle="1" w:styleId="SC4208902">
    <w:name w:val="SC.4.208902"/>
    <w:rsid w:val="002A2237"/>
    <w:rPr>
      <w:rFonts w:ascii="Century" w:hAnsi="Century" w:cs="Century" w:hint="default"/>
      <w:color w:val="000000"/>
      <w:sz w:val="22"/>
      <w:szCs w:val="22"/>
    </w:rPr>
  </w:style>
  <w:style w:type="character" w:customStyle="1" w:styleId="SC4208915">
    <w:name w:val="SC.4.208915"/>
    <w:rsid w:val="002A2237"/>
    <w:rPr>
      <w:rFonts w:ascii="Century" w:hAnsi="Century" w:cs="Century" w:hint="default"/>
      <w:color w:val="000000"/>
      <w:sz w:val="13"/>
      <w:szCs w:val="13"/>
    </w:rPr>
  </w:style>
  <w:style w:type="character" w:customStyle="1" w:styleId="SC273764">
    <w:name w:val="SC.2.73764"/>
    <w:rsid w:val="002A2237"/>
    <w:rPr>
      <w:rFonts w:ascii="Century" w:hAnsi="Century" w:cs="Century" w:hint="default"/>
      <w:color w:val="000000"/>
      <w:sz w:val="72"/>
      <w:szCs w:val="72"/>
    </w:rPr>
  </w:style>
  <w:style w:type="character" w:customStyle="1" w:styleId="SC273779">
    <w:name w:val="SC.2.73779"/>
    <w:rsid w:val="002A2237"/>
    <w:rPr>
      <w:rFonts w:ascii="Century" w:hAnsi="Century" w:cs="Century" w:hint="default"/>
      <w:color w:val="000000"/>
      <w:sz w:val="40"/>
      <w:szCs w:val="40"/>
    </w:rPr>
  </w:style>
  <w:style w:type="character" w:customStyle="1" w:styleId="SC273763">
    <w:name w:val="SC.2.73763"/>
    <w:rsid w:val="002A2237"/>
    <w:rPr>
      <w:rFonts w:ascii="Century" w:hAnsi="Century" w:cs="Century" w:hint="default"/>
      <w:b/>
      <w:bCs/>
      <w:color w:val="000000"/>
    </w:rPr>
  </w:style>
  <w:style w:type="character" w:customStyle="1" w:styleId="SC4208910">
    <w:name w:val="SC.4.208910"/>
    <w:rsid w:val="002A2237"/>
    <w:rPr>
      <w:rFonts w:ascii="Century" w:hAnsi="Century" w:cs="Century" w:hint="default"/>
      <w:color w:val="000000"/>
      <w:sz w:val="28"/>
      <w:szCs w:val="28"/>
    </w:rPr>
  </w:style>
  <w:style w:type="character" w:customStyle="1" w:styleId="SC4208911">
    <w:name w:val="SC.4.208911"/>
    <w:rsid w:val="002A2237"/>
    <w:rPr>
      <w:rFonts w:ascii="Century" w:hAnsi="Century" w:cs="Century" w:hint="default"/>
      <w:color w:val="000000"/>
    </w:rPr>
  </w:style>
  <w:style w:type="character" w:customStyle="1" w:styleId="articlesubtitle">
    <w:name w:val="article_sub_title"/>
    <w:basedOn w:val="DefaultParagraphFont"/>
    <w:rsid w:val="002A2237"/>
  </w:style>
  <w:style w:type="character" w:customStyle="1" w:styleId="newsdate2">
    <w:name w:val="news_date2"/>
    <w:basedOn w:val="DefaultParagraphFont"/>
    <w:rsid w:val="002A2237"/>
  </w:style>
  <w:style w:type="character" w:customStyle="1" w:styleId="readarticleheader">
    <w:name w:val="readarticleheader"/>
    <w:basedOn w:val="DefaultParagraphFont"/>
    <w:rsid w:val="002A2237"/>
  </w:style>
  <w:style w:type="character" w:customStyle="1" w:styleId="UnderlineChar20">
    <w:name w:val="Underline Char2"/>
    <w:rsid w:val="002A2237"/>
    <w:rPr>
      <w:rFonts w:ascii="Trebuchet MS" w:hAnsi="Trebuchet MS" w:hint="default"/>
      <w:u w:val="thick"/>
      <w:lang w:val="en-US" w:eastAsia="zh-CN" w:bidi="ar-SA"/>
    </w:rPr>
  </w:style>
  <w:style w:type="character" w:customStyle="1" w:styleId="BoldUnderliningChar">
    <w:name w:val="Bold Underlining Char"/>
    <w:rsid w:val="002A2237"/>
    <w:rPr>
      <w:rFonts w:ascii="Arial Narrow" w:eastAsia="Times New Roman" w:hAnsi="Arial Narrow" w:hint="default"/>
      <w:b/>
      <w:bCs w:val="0"/>
      <w:szCs w:val="24"/>
      <w:u w:val="single"/>
      <w:lang w:val="en-GB" w:eastAsia="en-US" w:bidi="ar-SA"/>
    </w:rPr>
  </w:style>
  <w:style w:type="character" w:customStyle="1" w:styleId="medium-normal1">
    <w:name w:val="medium-normal1"/>
    <w:rsid w:val="002A2237"/>
    <w:rPr>
      <w:rFonts w:ascii="Arial" w:hAnsi="Arial" w:cs="Arial" w:hint="default"/>
      <w:b w:val="0"/>
      <w:bCs w:val="0"/>
      <w:i w:val="0"/>
      <w:iCs w:val="0"/>
      <w:sz w:val="20"/>
      <w:szCs w:val="20"/>
    </w:rPr>
  </w:style>
  <w:style w:type="character" w:customStyle="1" w:styleId="UnderlinedCardChar0">
    <w:name w:val="Underlined Card Char"/>
    <w:rsid w:val="002A2237"/>
    <w:rPr>
      <w:rFonts w:ascii="Palatino Linotype" w:hAnsi="Palatino Linotype" w:hint="default"/>
      <w:u w:val="single"/>
      <w:lang w:val="en-US" w:eastAsia="en-US" w:bidi="ar-SA"/>
    </w:rPr>
  </w:style>
  <w:style w:type="character" w:customStyle="1" w:styleId="char">
    <w:name w:val="char"/>
    <w:basedOn w:val="DefaultParagraphFont"/>
    <w:rsid w:val="002A2237"/>
  </w:style>
  <w:style w:type="character" w:customStyle="1" w:styleId="UnderlineCharCharCharCharCharChar">
    <w:name w:val="Underline Char Char Char Char Char Char"/>
    <w:rsid w:val="002A2237"/>
    <w:rPr>
      <w:rFonts w:ascii="Arial Narrow" w:hAnsi="Arial Narrow" w:hint="default"/>
      <w:szCs w:val="24"/>
      <w:u w:val="single"/>
      <w:lang w:val="en-US" w:eastAsia="en-US" w:bidi="ar-SA"/>
    </w:rPr>
  </w:style>
  <w:style w:type="character" w:customStyle="1" w:styleId="klink">
    <w:name w:val="klink"/>
    <w:basedOn w:val="DefaultParagraphFont"/>
    <w:rsid w:val="002A2237"/>
  </w:style>
  <w:style w:type="character" w:customStyle="1" w:styleId="date10">
    <w:name w:val="date1"/>
    <w:basedOn w:val="DefaultParagraphFont"/>
    <w:rsid w:val="002A2237"/>
  </w:style>
  <w:style w:type="character" w:customStyle="1" w:styleId="bolding1">
    <w:name w:val="bolding1"/>
    <w:rsid w:val="002A2237"/>
    <w:rPr>
      <w:b/>
      <w:bCs/>
    </w:rPr>
  </w:style>
  <w:style w:type="character" w:customStyle="1" w:styleId="bookoptions1">
    <w:name w:val="book_options1"/>
    <w:rsid w:val="002A2237"/>
    <w:rPr>
      <w:b/>
      <w:bCs/>
      <w:color w:val="333366"/>
    </w:rPr>
  </w:style>
  <w:style w:type="character" w:customStyle="1" w:styleId="descriptionblock">
    <w:name w:val="description block"/>
    <w:basedOn w:val="DefaultParagraphFont"/>
    <w:rsid w:val="002A2237"/>
  </w:style>
  <w:style w:type="character" w:customStyle="1" w:styleId="detailsboxblock">
    <w:name w:val="detailsbox block"/>
    <w:basedOn w:val="DefaultParagraphFont"/>
    <w:rsid w:val="002A2237"/>
  </w:style>
  <w:style w:type="character" w:customStyle="1" w:styleId="Char3">
    <w:name w:val="Char3"/>
    <w:rsid w:val="002A2237"/>
    <w:rPr>
      <w:rFonts w:ascii="Arial" w:hAnsi="Arial" w:cs="Arial" w:hint="default"/>
      <w:bCs/>
      <w:u w:val="thick"/>
      <w:lang w:val="en-US" w:eastAsia="en-US" w:bidi="ar-SA"/>
    </w:rPr>
  </w:style>
  <w:style w:type="character" w:customStyle="1" w:styleId="texto11">
    <w:name w:val="texto11"/>
    <w:rsid w:val="002A2237"/>
    <w:rPr>
      <w:rFonts w:ascii="Arial" w:hAnsi="Arial" w:cs="Arial" w:hint="default"/>
      <w:b w:val="0"/>
      <w:bCs w:val="0"/>
      <w:i w:val="0"/>
      <w:iCs w:val="0"/>
      <w:caps w:val="0"/>
      <w:color w:val="000000"/>
      <w:sz w:val="26"/>
      <w:szCs w:val="26"/>
    </w:rPr>
  </w:style>
  <w:style w:type="character" w:customStyle="1" w:styleId="CardTagChar">
    <w:name w:val="Card Tag Char"/>
    <w:rsid w:val="002A2237"/>
    <w:rPr>
      <w:rFonts w:ascii="Arial Narrow" w:hAnsi="Arial Narrow" w:hint="default"/>
      <w:b/>
      <w:bCs w:val="0"/>
      <w:sz w:val="24"/>
      <w:szCs w:val="24"/>
      <w:lang w:val="en-US" w:eastAsia="en-US" w:bidi="ar-SA"/>
    </w:rPr>
  </w:style>
  <w:style w:type="character" w:customStyle="1" w:styleId="DebateCiteCharCharChar">
    <w:name w:val="Debate Cite Char Char Char"/>
    <w:rsid w:val="002A2237"/>
    <w:rPr>
      <w:b/>
      <w:bCs w:val="0"/>
      <w:sz w:val="32"/>
      <w:szCs w:val="32"/>
      <w:lang w:val="en-US" w:eastAsia="en-US" w:bidi="ar-SA"/>
    </w:rPr>
  </w:style>
  <w:style w:type="character" w:customStyle="1" w:styleId="TagChar3">
    <w:name w:val="Tag Char3"/>
    <w:rsid w:val="002A2237"/>
    <w:rPr>
      <w:rFonts w:ascii="Palatino Linotype" w:hAnsi="Palatino Linotype" w:hint="default"/>
      <w:b/>
      <w:bCs w:val="0"/>
      <w:sz w:val="24"/>
      <w:szCs w:val="24"/>
      <w:lang w:val="en-US" w:eastAsia="en-US" w:bidi="ar-SA"/>
    </w:rPr>
  </w:style>
  <w:style w:type="character" w:customStyle="1" w:styleId="TagandCiteChar">
    <w:name w:val="Tag and Cite Char"/>
    <w:rsid w:val="002A2237"/>
    <w:rPr>
      <w:color w:val="333333"/>
      <w:sz w:val="22"/>
      <w:szCs w:val="22"/>
      <w:lang w:val="en-US" w:eastAsia="en-US" w:bidi="ar-SA"/>
    </w:rPr>
  </w:style>
  <w:style w:type="character" w:customStyle="1" w:styleId="Style10ptBold">
    <w:name w:val="Style 10 pt Bold"/>
    <w:rsid w:val="002A2237"/>
    <w:rPr>
      <w:b/>
      <w:bCs/>
      <w:sz w:val="20"/>
    </w:rPr>
  </w:style>
  <w:style w:type="character" w:customStyle="1" w:styleId="text9">
    <w:name w:val="text9"/>
    <w:basedOn w:val="DefaultParagraphFont"/>
    <w:rsid w:val="002A2237"/>
  </w:style>
  <w:style w:type="character" w:customStyle="1" w:styleId="text21">
    <w:name w:val="text21"/>
    <w:basedOn w:val="DefaultParagraphFont"/>
    <w:rsid w:val="002A2237"/>
  </w:style>
  <w:style w:type="character" w:customStyle="1" w:styleId="text19">
    <w:name w:val="text19"/>
    <w:basedOn w:val="DefaultParagraphFont"/>
    <w:rsid w:val="002A2237"/>
  </w:style>
  <w:style w:type="character" w:customStyle="1" w:styleId="term2">
    <w:name w:val="term2"/>
    <w:rsid w:val="002A2237"/>
    <w:rPr>
      <w:b/>
      <w:bCs/>
    </w:rPr>
  </w:style>
  <w:style w:type="character" w:customStyle="1" w:styleId="pmterms12">
    <w:name w:val="pmterms12"/>
    <w:rsid w:val="002A2237"/>
    <w:rPr>
      <w:b/>
      <w:bCs/>
      <w:i w:val="0"/>
      <w:iCs w:val="0"/>
      <w:color w:val="000000"/>
    </w:rPr>
  </w:style>
  <w:style w:type="character" w:customStyle="1" w:styleId="ToReadChar">
    <w:name w:val="To Read Char"/>
    <w:rsid w:val="002A2237"/>
    <w:rPr>
      <w:rFonts w:ascii="Verdana" w:hAnsi="Verdana" w:hint="default"/>
      <w:b/>
      <w:bCs w:val="0"/>
      <w:szCs w:val="24"/>
      <w:u w:val="single"/>
      <w:lang w:val="en-US" w:eastAsia="en-US" w:bidi="ar-SA"/>
    </w:rPr>
  </w:style>
  <w:style w:type="character" w:customStyle="1" w:styleId="ToReadCharChar">
    <w:name w:val="To Read Char Char"/>
    <w:rsid w:val="002A2237"/>
    <w:rPr>
      <w:rFonts w:ascii="Verdana" w:hAnsi="Verdana" w:hint="default"/>
      <w:b/>
      <w:bCs w:val="0"/>
      <w:szCs w:val="24"/>
      <w:u w:val="single"/>
      <w:lang w:val="en-US" w:eastAsia="en-US" w:bidi="ar-SA"/>
    </w:rPr>
  </w:style>
  <w:style w:type="character" w:customStyle="1" w:styleId="bio">
    <w:name w:val="bio"/>
    <w:basedOn w:val="DefaultParagraphFont"/>
    <w:rsid w:val="002A2237"/>
  </w:style>
  <w:style w:type="character" w:customStyle="1" w:styleId="storytextstyle">
    <w:name w:val="storytextstyle"/>
    <w:basedOn w:val="DefaultParagraphFont"/>
    <w:rsid w:val="002A2237"/>
  </w:style>
  <w:style w:type="character" w:customStyle="1" w:styleId="cardunderlinedCharChar">
    <w:name w:val="card underlined Char Char"/>
    <w:rsid w:val="002A2237"/>
    <w:rPr>
      <w:rFonts w:ascii="Arial" w:hAnsi="Arial" w:cs="Arial" w:hint="default"/>
      <w:sz w:val="22"/>
      <w:szCs w:val="24"/>
      <w:u w:val="single"/>
      <w:lang w:val="en-US" w:eastAsia="en-US" w:bidi="ar-SA"/>
    </w:rPr>
  </w:style>
  <w:style w:type="character" w:customStyle="1" w:styleId="Style2Char0">
    <w:name w:val="Style2 Char"/>
    <w:rsid w:val="002A2237"/>
    <w:rPr>
      <w:rFonts w:ascii="Book Antiqua" w:hAnsi="Book Antiqua" w:hint="default"/>
      <w:u w:val="thick"/>
      <w:lang w:val="en-US" w:eastAsia="en-US" w:bidi="ar-SA"/>
    </w:rPr>
  </w:style>
  <w:style w:type="character" w:customStyle="1" w:styleId="Style2Char1">
    <w:name w:val="Style2 Char1"/>
    <w:rsid w:val="002A2237"/>
    <w:rPr>
      <w:rFonts w:ascii="Book Antiqua" w:hAnsi="Book Antiqua" w:hint="default"/>
      <w:szCs w:val="24"/>
      <w:u w:val="thick"/>
      <w:lang w:val="en-US" w:eastAsia="en-US" w:bidi="ar-SA"/>
    </w:rPr>
  </w:style>
  <w:style w:type="character" w:customStyle="1" w:styleId="articlehead21">
    <w:name w:val="articlehead21"/>
    <w:rsid w:val="002A2237"/>
    <w:rPr>
      <w:rFonts w:ascii="Arial" w:hAnsi="Arial" w:cs="Arial" w:hint="default"/>
      <w:b/>
      <w:bCs/>
      <w:color w:val="660000"/>
      <w:sz w:val="20"/>
      <w:szCs w:val="20"/>
    </w:rPr>
  </w:style>
  <w:style w:type="character" w:customStyle="1" w:styleId="TagCiteChar1">
    <w:name w:val="Tag/Cite Char1"/>
    <w:rsid w:val="002A2237"/>
    <w:rPr>
      <w:b/>
      <w:bCs w:val="0"/>
      <w:lang w:val="en-US" w:eastAsia="en-US" w:bidi="ar-SA"/>
    </w:rPr>
  </w:style>
  <w:style w:type="character" w:customStyle="1" w:styleId="goohl2">
    <w:name w:val="goohl2"/>
    <w:basedOn w:val="DefaultParagraphFont"/>
    <w:rsid w:val="002A2237"/>
  </w:style>
  <w:style w:type="character" w:customStyle="1" w:styleId="CardCharChar0">
    <w:name w:val="Card Char Char"/>
    <w:rsid w:val="002A2237"/>
    <w:rPr>
      <w:lang w:val="en-US" w:eastAsia="en-US" w:bidi="ar-SA"/>
    </w:rPr>
  </w:style>
  <w:style w:type="character" w:customStyle="1" w:styleId="BriefTitle1Char">
    <w:name w:val="Brief Title 1 Char"/>
    <w:rsid w:val="002A2237"/>
    <w:rPr>
      <w:b/>
      <w:bCs w:val="0"/>
      <w:u w:val="single"/>
      <w:lang w:val="en-US" w:eastAsia="en-US" w:bidi="ar-SA"/>
    </w:rPr>
  </w:style>
  <w:style w:type="character" w:customStyle="1" w:styleId="TagCiteCharChar">
    <w:name w:val="Tag/Cite Char Char"/>
    <w:rsid w:val="002A2237"/>
    <w:rPr>
      <w:b/>
      <w:bCs w:val="0"/>
      <w:lang w:val="en-US" w:eastAsia="en-US" w:bidi="ar-SA"/>
    </w:rPr>
  </w:style>
  <w:style w:type="character" w:customStyle="1" w:styleId="btx">
    <w:name w:val="btx"/>
    <w:basedOn w:val="DefaultParagraphFont"/>
    <w:rsid w:val="002A2237"/>
  </w:style>
  <w:style w:type="character" w:customStyle="1" w:styleId="CardChar10">
    <w:name w:val="Card Char1"/>
    <w:rsid w:val="002A2237"/>
    <w:rPr>
      <w:lang w:val="en-US" w:eastAsia="en-US" w:bidi="ar-SA"/>
    </w:rPr>
  </w:style>
  <w:style w:type="character" w:customStyle="1" w:styleId="prodgeneral1">
    <w:name w:val="prodgeneral1"/>
    <w:rsid w:val="002A2237"/>
    <w:rPr>
      <w:rFonts w:ascii="Verdana" w:hAnsi="Verdana" w:hint="default"/>
      <w:b w:val="0"/>
      <w:bCs w:val="0"/>
      <w:caps w:val="0"/>
      <w:color w:val="000000"/>
      <w:spacing w:val="0"/>
      <w:sz w:val="16"/>
      <w:szCs w:val="16"/>
    </w:rPr>
  </w:style>
  <w:style w:type="character" w:customStyle="1" w:styleId="summary1">
    <w:name w:val="summary1"/>
    <w:rsid w:val="002A2237"/>
    <w:rPr>
      <w:rFonts w:ascii="Arial" w:hAnsi="Arial" w:cs="Arial" w:hint="default"/>
      <w:sz w:val="18"/>
      <w:szCs w:val="18"/>
    </w:rPr>
  </w:style>
  <w:style w:type="character" w:customStyle="1" w:styleId="text3">
    <w:name w:val="text3"/>
    <w:basedOn w:val="DefaultParagraphFont"/>
    <w:rsid w:val="002A2237"/>
  </w:style>
  <w:style w:type="character" w:customStyle="1" w:styleId="cardtextsmallChar">
    <w:name w:val="card text small Char"/>
    <w:rsid w:val="002A2237"/>
    <w:rPr>
      <w:rFonts w:ascii="Arial Narrow" w:hAnsi="Arial Narrow" w:hint="default"/>
      <w:sz w:val="16"/>
      <w:szCs w:val="24"/>
      <w:lang w:val="en-US" w:eastAsia="en-US" w:bidi="ar-SA"/>
    </w:rPr>
  </w:style>
  <w:style w:type="character" w:customStyle="1" w:styleId="countrytitle1">
    <w:name w:val="countrytitle1"/>
    <w:rsid w:val="002A2237"/>
    <w:rPr>
      <w:rFonts w:ascii="Verdana" w:hAnsi="Verdana" w:hint="default"/>
      <w:b/>
      <w:bCs/>
      <w:color w:val="293643"/>
      <w:sz w:val="24"/>
      <w:szCs w:val="24"/>
    </w:rPr>
  </w:style>
  <w:style w:type="character" w:customStyle="1" w:styleId="storyheader1">
    <w:name w:val="storyheader1"/>
    <w:rsid w:val="002A2237"/>
    <w:rPr>
      <w:rFonts w:ascii="Verdana" w:hAnsi="Verdana" w:hint="default"/>
      <w:b/>
      <w:bCs/>
      <w:color w:val="000000"/>
      <w:sz w:val="21"/>
      <w:szCs w:val="21"/>
    </w:rPr>
  </w:style>
  <w:style w:type="character" w:customStyle="1" w:styleId="cardunderlinedChar0">
    <w:name w:val="card underlined Char"/>
    <w:rsid w:val="002A2237"/>
    <w:rPr>
      <w:rFonts w:ascii="Arial" w:hAnsi="Arial" w:cs="Arial" w:hint="default"/>
      <w:sz w:val="22"/>
      <w:szCs w:val="24"/>
      <w:u w:val="single"/>
      <w:lang w:val="en-US" w:eastAsia="en-US" w:bidi="ar-SA"/>
    </w:rPr>
  </w:style>
  <w:style w:type="character" w:customStyle="1" w:styleId="article1">
    <w:name w:val="article1"/>
    <w:rsid w:val="002A2237"/>
    <w:rPr>
      <w:rFonts w:ascii="Verdana" w:hAnsi="Verdana" w:hint="default"/>
      <w:color w:val="333333"/>
      <w:sz w:val="16"/>
      <w:szCs w:val="16"/>
    </w:rPr>
  </w:style>
  <w:style w:type="character" w:customStyle="1" w:styleId="story-posted-date1">
    <w:name w:val="story-posted-date1"/>
    <w:rsid w:val="002A2237"/>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A2237"/>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2A2237"/>
  </w:style>
  <w:style w:type="character" w:customStyle="1" w:styleId="textmedium">
    <w:name w:val="textmedium"/>
    <w:basedOn w:val="DefaultParagraphFont"/>
    <w:rsid w:val="002A2237"/>
  </w:style>
  <w:style w:type="character" w:customStyle="1" w:styleId="citation1">
    <w:name w:val="citation1"/>
    <w:rsid w:val="002A2237"/>
    <w:rPr>
      <w:rFonts w:ascii="Verdana" w:hAnsi="Verdana" w:hint="default"/>
      <w:sz w:val="17"/>
      <w:szCs w:val="17"/>
    </w:rPr>
  </w:style>
  <w:style w:type="character" w:customStyle="1" w:styleId="hithighlite">
    <w:name w:val="hithighlite"/>
    <w:basedOn w:val="DefaultParagraphFont"/>
    <w:rsid w:val="002A2237"/>
  </w:style>
  <w:style w:type="character" w:customStyle="1" w:styleId="articlecontent">
    <w:name w:val="articlecontent"/>
    <w:basedOn w:val="DefaultParagraphFont"/>
    <w:rsid w:val="002A2237"/>
  </w:style>
  <w:style w:type="character" w:customStyle="1" w:styleId="fource1">
    <w:name w:val="fource1"/>
    <w:rsid w:val="002A2237"/>
    <w:rPr>
      <w:sz w:val="34"/>
      <w:szCs w:val="34"/>
    </w:rPr>
  </w:style>
  <w:style w:type="character" w:customStyle="1" w:styleId="LanguageStrikeChar">
    <w:name w:val="Language Strike Char"/>
    <w:rsid w:val="002A2237"/>
    <w:rPr>
      <w:rFonts w:ascii="Arial Narrow" w:hAnsi="Arial Narrow" w:hint="default"/>
      <w:strike/>
      <w:szCs w:val="24"/>
      <w:lang w:val="en-US" w:eastAsia="en-US" w:bidi="ar-SA"/>
    </w:rPr>
  </w:style>
  <w:style w:type="character" w:customStyle="1" w:styleId="normal11">
    <w:name w:val="normal1"/>
    <w:basedOn w:val="DefaultParagraphFont"/>
    <w:rsid w:val="002A2237"/>
  </w:style>
  <w:style w:type="character" w:customStyle="1" w:styleId="ds">
    <w:name w:val="ds"/>
    <w:basedOn w:val="DefaultParagraphFont"/>
    <w:rsid w:val="002A2237"/>
  </w:style>
  <w:style w:type="character" w:customStyle="1" w:styleId="UnderliningChar1">
    <w:name w:val="Underlining Char1"/>
    <w:rsid w:val="002A2237"/>
    <w:rPr>
      <w:rFonts w:ascii="Arial Narrow" w:hAnsi="Arial Narrow" w:hint="default"/>
      <w:szCs w:val="24"/>
      <w:u w:val="single"/>
      <w:lang w:val="en-US" w:eastAsia="en-US" w:bidi="ar-SA"/>
    </w:rPr>
  </w:style>
  <w:style w:type="character" w:customStyle="1" w:styleId="UnderliningChar2">
    <w:name w:val="Underlining Char2"/>
    <w:rsid w:val="002A2237"/>
    <w:rPr>
      <w:rFonts w:ascii="Arial Narrow" w:hAnsi="Arial Narrow" w:hint="default"/>
      <w:szCs w:val="24"/>
      <w:u w:val="single"/>
      <w:lang w:val="en-US" w:eastAsia="en-US" w:bidi="ar-SA"/>
    </w:rPr>
  </w:style>
  <w:style w:type="character" w:customStyle="1" w:styleId="MicroTextChar1">
    <w:name w:val="MicroText Char1"/>
    <w:rsid w:val="002A2237"/>
    <w:rPr>
      <w:rFonts w:ascii="Arial Narrow" w:hAnsi="Arial Narrow" w:hint="default"/>
      <w:sz w:val="12"/>
      <w:szCs w:val="24"/>
      <w:lang w:val="en-US" w:eastAsia="en-US" w:bidi="ar-SA"/>
    </w:rPr>
  </w:style>
  <w:style w:type="character" w:customStyle="1" w:styleId="DefaultPara">
    <w:name w:val="Default Para"/>
    <w:rsid w:val="002A2237"/>
    <w:rPr>
      <w:sz w:val="20"/>
    </w:rPr>
  </w:style>
  <w:style w:type="character" w:customStyle="1" w:styleId="SYSHYPERTEXT">
    <w:name w:val="SYS_HYPERTEXT"/>
    <w:rsid w:val="002A2237"/>
    <w:rPr>
      <w:color w:val="0000FF"/>
      <w:u w:val="single"/>
    </w:rPr>
  </w:style>
  <w:style w:type="character" w:customStyle="1" w:styleId="Hyperlink1">
    <w:name w:val="Hyperlink1"/>
    <w:rsid w:val="002A223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A2237"/>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A2237"/>
    <w:rPr>
      <w:rFonts w:ascii="Arial Narrow" w:hAnsi="Arial Narrow" w:hint="default"/>
      <w:noProof w:val="0"/>
      <w:szCs w:val="24"/>
      <w:u w:val="single"/>
      <w:lang w:val="en-US" w:eastAsia="en-US" w:bidi="ar-SA"/>
    </w:rPr>
  </w:style>
  <w:style w:type="character" w:customStyle="1" w:styleId="BlockHeading1Char">
    <w:name w:val="Block Heading 1 Char"/>
    <w:rsid w:val="002A2237"/>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2A2237"/>
    <w:rPr>
      <w:b/>
      <w:bCs w:val="0"/>
      <w:sz w:val="24"/>
      <w:szCs w:val="24"/>
      <w:u w:val="single"/>
      <w:lang w:val="en-US" w:eastAsia="en-US" w:bidi="ar-SA"/>
    </w:rPr>
  </w:style>
  <w:style w:type="character" w:customStyle="1" w:styleId="StyleTagTimesNewRomanChar">
    <w:name w:val="Style Tag + Times New Roman Char"/>
    <w:rsid w:val="002A2237"/>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A2237"/>
    <w:rPr>
      <w:rFonts w:ascii="Arial Narrow" w:hAnsi="Arial Narrow" w:cs="Arial" w:hint="default"/>
      <w:b/>
      <w:bCs/>
      <w:iCs/>
      <w:sz w:val="24"/>
      <w:szCs w:val="28"/>
      <w:lang w:val="en-US" w:eastAsia="en-US" w:bidi="ar-SA"/>
    </w:rPr>
  </w:style>
  <w:style w:type="character" w:customStyle="1" w:styleId="UnderliningCharChar">
    <w:name w:val="Underlining Char Char"/>
    <w:rsid w:val="002A2237"/>
    <w:rPr>
      <w:rFonts w:ascii="Arial Narrow" w:hAnsi="Arial Narrow" w:hint="default"/>
      <w:szCs w:val="24"/>
      <w:u w:val="single"/>
      <w:lang w:val="en-US" w:eastAsia="en-US" w:bidi="ar-SA"/>
    </w:rPr>
  </w:style>
  <w:style w:type="character" w:customStyle="1" w:styleId="StyleArialNarrow12ptBold">
    <w:name w:val="Style Arial Narrow 12 pt Bold"/>
    <w:rsid w:val="002A2237"/>
    <w:rPr>
      <w:rFonts w:ascii="Arial Narrow" w:hAnsi="Arial Narrow" w:hint="default"/>
      <w:b/>
      <w:bCs/>
      <w:sz w:val="24"/>
    </w:rPr>
  </w:style>
  <w:style w:type="character" w:customStyle="1" w:styleId="Style1CharChar">
    <w:name w:val="Style1 Char Char"/>
    <w:rsid w:val="002A223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A2237"/>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A2237"/>
    <w:rPr>
      <w:noProof w:val="0"/>
      <w:u w:val="single"/>
      <w:lang w:val="en-US" w:eastAsia="en-US" w:bidi="ar-SA"/>
    </w:rPr>
  </w:style>
  <w:style w:type="character" w:customStyle="1" w:styleId="UnderlinedCharChar1">
    <w:name w:val="Underlined Char Char1"/>
    <w:rsid w:val="002A2237"/>
    <w:rPr>
      <w:rFonts w:ascii="Bell MT" w:eastAsia="Times New Roman" w:hAnsi="Bell MT" w:hint="default"/>
      <w:bCs/>
      <w:iCs/>
      <w:sz w:val="22"/>
      <w:u w:val="single"/>
    </w:rPr>
  </w:style>
  <w:style w:type="character" w:customStyle="1" w:styleId="Heading2CharChar2">
    <w:name w:val="Heading 2 Char Char2"/>
    <w:rsid w:val="002A2237"/>
    <w:rPr>
      <w:rFonts w:ascii="Arial" w:hAnsi="Arial" w:cs="Arial" w:hint="default"/>
      <w:b/>
      <w:bCs/>
      <w:iCs/>
      <w:sz w:val="22"/>
      <w:szCs w:val="28"/>
      <w:lang w:val="en-US" w:eastAsia="en-US" w:bidi="ar-SA"/>
    </w:rPr>
  </w:style>
  <w:style w:type="character" w:customStyle="1" w:styleId="doctitle">
    <w:name w:val="doctitle"/>
    <w:rsid w:val="002A2237"/>
  </w:style>
  <w:style w:type="character" w:customStyle="1" w:styleId="cardtext-underlined0">
    <w:name w:val="card text- underlined"/>
    <w:rsid w:val="002A2237"/>
    <w:rPr>
      <w:rFonts w:ascii="Garamond" w:hAnsi="Garamond" w:hint="default"/>
      <w:u w:val="single"/>
    </w:rPr>
  </w:style>
  <w:style w:type="character" w:customStyle="1" w:styleId="BodyText1">
    <w:name w:val="Body Text1"/>
    <w:basedOn w:val="DefaultParagraphFont"/>
    <w:rsid w:val="002A2237"/>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2A2237"/>
  </w:style>
  <w:style w:type="character" w:customStyle="1" w:styleId="BriefTitleChar">
    <w:name w:val="Brief Title Char"/>
    <w:basedOn w:val="DefaultParagraphFont"/>
    <w:rsid w:val="002A2237"/>
    <w:rPr>
      <w:b/>
      <w:bCs w:val="0"/>
      <w:sz w:val="24"/>
      <w:szCs w:val="24"/>
      <w:u w:val="single"/>
      <w:lang w:val="en-US" w:eastAsia="en-US" w:bidi="ar-SA"/>
    </w:rPr>
  </w:style>
  <w:style w:type="character" w:customStyle="1" w:styleId="BriefTitle2Char">
    <w:name w:val="Brief Title 2 Char"/>
    <w:basedOn w:val="BriefTitleChar"/>
    <w:rsid w:val="002A223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A2237"/>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2A2237"/>
    <w:rPr>
      <w:rFonts w:ascii="Georgia" w:hAnsi="Georgia" w:hint="default"/>
      <w:b/>
      <w:bCs w:val="0"/>
      <w:sz w:val="24"/>
    </w:rPr>
  </w:style>
  <w:style w:type="character" w:customStyle="1" w:styleId="Emphasis20">
    <w:name w:val="Emphasis 2"/>
    <w:uiPriority w:val="1"/>
    <w:qFormat/>
    <w:rsid w:val="002A2237"/>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2A2237"/>
    <w:rPr>
      <w:rFonts w:ascii="AGaramond" w:hAnsi="AGaramond" w:cs="AGaramond" w:hint="default"/>
      <w:color w:val="211D1E"/>
      <w:sz w:val="14"/>
      <w:szCs w:val="14"/>
    </w:rPr>
  </w:style>
  <w:style w:type="character" w:customStyle="1" w:styleId="CharacterStyle2">
    <w:name w:val="Character Style 2"/>
    <w:uiPriority w:val="99"/>
    <w:rsid w:val="002A2237"/>
    <w:rPr>
      <w:sz w:val="20"/>
      <w:szCs w:val="20"/>
    </w:rPr>
  </w:style>
  <w:style w:type="character" w:customStyle="1" w:styleId="cross-head">
    <w:name w:val="cross-head"/>
    <w:rsid w:val="002A2237"/>
  </w:style>
  <w:style w:type="character" w:customStyle="1" w:styleId="dateline">
    <w:name w:val="dateline"/>
    <w:rsid w:val="002A2237"/>
  </w:style>
  <w:style w:type="character" w:customStyle="1" w:styleId="Subtitle1">
    <w:name w:val="Subtitle1"/>
    <w:rsid w:val="002A2237"/>
  </w:style>
  <w:style w:type="character" w:customStyle="1" w:styleId="metaorigin">
    <w:name w:val="meta_origin"/>
    <w:rsid w:val="002A2237"/>
  </w:style>
  <w:style w:type="character" w:customStyle="1" w:styleId="mandelbrotrefrag">
    <w:name w:val="mandelbrot_refrag"/>
    <w:rsid w:val="002A2237"/>
  </w:style>
  <w:style w:type="character" w:customStyle="1" w:styleId="eminfo">
    <w:name w:val="eminfo"/>
    <w:rsid w:val="002A2237"/>
  </w:style>
  <w:style w:type="character" w:customStyle="1" w:styleId="emhighlight">
    <w:name w:val="emhighlight"/>
    <w:rsid w:val="002A2237"/>
  </w:style>
  <w:style w:type="character" w:customStyle="1" w:styleId="name">
    <w:name w:val="name"/>
    <w:rsid w:val="002A2237"/>
  </w:style>
  <w:style w:type="character" w:customStyle="1" w:styleId="tkrname">
    <w:name w:val="tkrname"/>
    <w:rsid w:val="002A2237"/>
  </w:style>
  <w:style w:type="character" w:customStyle="1" w:styleId="tkrchange">
    <w:name w:val="tkrchange"/>
    <w:rsid w:val="002A2237"/>
  </w:style>
  <w:style w:type="character" w:customStyle="1" w:styleId="source-org">
    <w:name w:val="source-org"/>
    <w:rsid w:val="002A2237"/>
  </w:style>
  <w:style w:type="character" w:customStyle="1" w:styleId="updated">
    <w:name w:val="updated"/>
    <w:rsid w:val="002A2237"/>
  </w:style>
  <w:style w:type="character" w:customStyle="1" w:styleId="last">
    <w:name w:val="last"/>
    <w:rsid w:val="002A2237"/>
  </w:style>
  <w:style w:type="character" w:customStyle="1" w:styleId="Style11ptBoldUnderline1">
    <w:name w:val="Style 11 pt Bold Underline1"/>
    <w:rsid w:val="002A2237"/>
    <w:rPr>
      <w:b/>
      <w:bCs/>
      <w:sz w:val="20"/>
      <w:u w:val="single"/>
    </w:rPr>
  </w:style>
  <w:style w:type="character" w:customStyle="1" w:styleId="StyleStyleunderlineBold11pt">
    <w:name w:val="Style Style underline + Bold + 11 pt"/>
    <w:rsid w:val="002A2237"/>
    <w:rPr>
      <w:bCs/>
      <w:sz w:val="20"/>
      <w:u w:val="single"/>
    </w:rPr>
  </w:style>
  <w:style w:type="character" w:customStyle="1" w:styleId="StyleunderlineAsianTimesNewRomanBold">
    <w:name w:val="Style underline + (Asian) Times New Roman Bold"/>
    <w:rsid w:val="002A223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A2237"/>
    <w:rPr>
      <w:b/>
      <w:bCs/>
      <w:sz w:val="20"/>
      <w:u w:val="single"/>
      <w:bdr w:val="single" w:sz="4" w:space="0" w:color="auto" w:frame="1"/>
    </w:rPr>
  </w:style>
  <w:style w:type="character" w:customStyle="1" w:styleId="A5">
    <w:name w:val="A5"/>
    <w:uiPriority w:val="99"/>
    <w:rsid w:val="002A2237"/>
    <w:rPr>
      <w:rFonts w:ascii="Times New Roman" w:hAnsi="Times New Roman" w:cs="Times New Roman" w:hint="default"/>
      <w:color w:val="000000"/>
      <w:sz w:val="13"/>
      <w:szCs w:val="13"/>
    </w:rPr>
  </w:style>
  <w:style w:type="character" w:customStyle="1" w:styleId="quotepeekbase">
    <w:name w:val="quotepeekbase"/>
    <w:rsid w:val="002A2237"/>
  </w:style>
  <w:style w:type="character" w:customStyle="1" w:styleId="cardChar11">
    <w:name w:val="card Char1"/>
    <w:rsid w:val="002A2237"/>
    <w:rPr>
      <w:rFonts w:ascii="Calibri" w:eastAsia="Calibri" w:hAnsi="Calibri" w:cs="Calibri" w:hint="default"/>
      <w:sz w:val="24"/>
      <w:szCs w:val="22"/>
      <w:lang w:val="x-none" w:eastAsia="x-none"/>
    </w:rPr>
  </w:style>
  <w:style w:type="character" w:customStyle="1" w:styleId="NormalCard">
    <w:name w:val="Normal Card"/>
    <w:uiPriority w:val="1"/>
    <w:qFormat/>
    <w:rsid w:val="002A2237"/>
    <w:rPr>
      <w:rFonts w:ascii="Times New Roman" w:hAnsi="Times New Roman" w:cs="Times New Roman" w:hint="default"/>
      <w:sz w:val="24"/>
    </w:rPr>
  </w:style>
  <w:style w:type="character" w:customStyle="1" w:styleId="HighlightedUnderline0">
    <w:name w:val="Highlighted Underline"/>
    <w:uiPriority w:val="1"/>
    <w:qFormat/>
    <w:rsid w:val="002A223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A2237"/>
    <w:rPr>
      <w:rFonts w:ascii="Times New Roman" w:hAnsi="Times New Roman" w:cs="Times New Roman" w:hint="default"/>
      <w:sz w:val="16"/>
      <w:szCs w:val="16"/>
    </w:rPr>
  </w:style>
  <w:style w:type="character" w:customStyle="1" w:styleId="timebox">
    <w:name w:val="timebox"/>
    <w:rsid w:val="002A2237"/>
  </w:style>
  <w:style w:type="character" w:customStyle="1" w:styleId="Heading2Subtext">
    <w:name w:val="Heading 2 Subtext"/>
    <w:rsid w:val="002A2237"/>
    <w:rPr>
      <w:rFonts w:ascii="Times New Roman" w:hAnsi="Times New Roman" w:cs="Times New Roman" w:hint="default"/>
      <w:sz w:val="16"/>
    </w:rPr>
  </w:style>
  <w:style w:type="character" w:customStyle="1" w:styleId="-SmallText-">
    <w:name w:val="-Small Text-"/>
    <w:rsid w:val="002A2237"/>
    <w:rPr>
      <w:rFonts w:ascii="Garamond" w:hAnsi="Garamond" w:hint="default"/>
      <w:sz w:val="16"/>
    </w:rPr>
  </w:style>
  <w:style w:type="character" w:customStyle="1" w:styleId="label">
    <w:name w:val="label"/>
    <w:rsid w:val="002A2237"/>
  </w:style>
  <w:style w:type="character" w:customStyle="1" w:styleId="BoldUnderlineCharChar">
    <w:name w:val="BoldUnderline Char Char"/>
    <w:rsid w:val="002A2237"/>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2A2237"/>
  </w:style>
  <w:style w:type="character" w:customStyle="1" w:styleId="FontStyle477">
    <w:name w:val="Font Style477"/>
    <w:basedOn w:val="DefaultParagraphFont"/>
    <w:uiPriority w:val="99"/>
    <w:rsid w:val="002A2237"/>
    <w:rPr>
      <w:rFonts w:ascii="Times New Roman" w:hAnsi="Times New Roman" w:cs="Times New Roman" w:hint="default"/>
      <w:sz w:val="18"/>
      <w:szCs w:val="18"/>
    </w:rPr>
  </w:style>
  <w:style w:type="character" w:customStyle="1" w:styleId="FontStyle505">
    <w:name w:val="Font Style505"/>
    <w:basedOn w:val="DefaultParagraphFont"/>
    <w:uiPriority w:val="99"/>
    <w:rsid w:val="002A2237"/>
    <w:rPr>
      <w:rFonts w:ascii="Times New Roman" w:hAnsi="Times New Roman" w:cs="Times New Roman" w:hint="default"/>
      <w:sz w:val="18"/>
      <w:szCs w:val="18"/>
    </w:rPr>
  </w:style>
  <w:style w:type="character" w:customStyle="1" w:styleId="FontStyle514">
    <w:name w:val="Font Style514"/>
    <w:basedOn w:val="DefaultParagraphFont"/>
    <w:uiPriority w:val="99"/>
    <w:rsid w:val="002A2237"/>
    <w:rPr>
      <w:rFonts w:ascii="Times New Roman" w:hAnsi="Times New Roman" w:cs="Times New Roman" w:hint="default"/>
      <w:sz w:val="14"/>
      <w:szCs w:val="14"/>
    </w:rPr>
  </w:style>
  <w:style w:type="character" w:customStyle="1" w:styleId="FontStyle500">
    <w:name w:val="Font Style500"/>
    <w:basedOn w:val="DefaultParagraphFont"/>
    <w:uiPriority w:val="99"/>
    <w:rsid w:val="002A2237"/>
    <w:rPr>
      <w:rFonts w:ascii="Times New Roman" w:hAnsi="Times New Roman" w:cs="Times New Roman" w:hint="default"/>
      <w:b/>
      <w:bCs/>
      <w:sz w:val="16"/>
      <w:szCs w:val="16"/>
    </w:rPr>
  </w:style>
  <w:style w:type="character" w:customStyle="1" w:styleId="CardCite1">
    <w:name w:val="CardCite1"/>
    <w:qFormat/>
    <w:rsid w:val="002A2237"/>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A223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A2237"/>
    <w:rPr>
      <w:rFonts w:ascii="Times New Roman" w:hAnsi="Times New Roman" w:cs="Times New Roman" w:hint="default"/>
      <w:b/>
      <w:bCs/>
      <w:sz w:val="22"/>
      <w:szCs w:val="22"/>
    </w:rPr>
  </w:style>
  <w:style w:type="character" w:customStyle="1" w:styleId="CharacterStyle3">
    <w:name w:val="Character Style 3"/>
    <w:uiPriority w:val="99"/>
    <w:rsid w:val="002A2237"/>
    <w:rPr>
      <w:rFonts w:ascii="Bookman Old Style" w:hAnsi="Bookman Old Style" w:cs="Bookman Old Style" w:hint="default"/>
      <w:spacing w:val="-5"/>
      <w:sz w:val="18"/>
      <w:szCs w:val="18"/>
    </w:rPr>
  </w:style>
  <w:style w:type="character" w:customStyle="1" w:styleId="Style8pt1">
    <w:name w:val="Style 8 pt1"/>
    <w:rsid w:val="002A2237"/>
    <w:rPr>
      <w:rFonts w:ascii="Georgia" w:hAnsi="Georgia" w:hint="default"/>
      <w:sz w:val="16"/>
    </w:rPr>
  </w:style>
  <w:style w:type="character" w:customStyle="1" w:styleId="UnderlineStyleChar7">
    <w:name w:val="Underline Style Char7"/>
    <w:rsid w:val="002A2237"/>
    <w:rPr>
      <w:rFonts w:ascii="Garamond" w:hAnsi="Garamond" w:hint="default"/>
      <w:sz w:val="22"/>
      <w:szCs w:val="24"/>
      <w:u w:val="single"/>
      <w:lang w:val="en-US" w:eastAsia="en-US" w:bidi="ar-SA"/>
    </w:rPr>
  </w:style>
  <w:style w:type="character" w:customStyle="1" w:styleId="StyleArial6ptBold">
    <w:name w:val="Style Arial 6 pt Bold"/>
    <w:rsid w:val="002A2237"/>
    <w:rPr>
      <w:rFonts w:ascii="Arial" w:hAnsi="Arial" w:cs="Arial" w:hint="default"/>
      <w:bCs/>
      <w:sz w:val="12"/>
    </w:rPr>
  </w:style>
  <w:style w:type="character" w:customStyle="1" w:styleId="Heading2Char5">
    <w:name w:val="Heading 2 Char5"/>
    <w:rsid w:val="002A2237"/>
    <w:rPr>
      <w:rFonts w:ascii="Garamond" w:hAnsi="Garamond" w:cs="Arial" w:hint="default"/>
      <w:b/>
      <w:bCs/>
      <w:iCs/>
      <w:sz w:val="24"/>
      <w:szCs w:val="28"/>
      <w:lang w:val="en-US" w:eastAsia="en-US" w:bidi="ar-SA"/>
    </w:rPr>
  </w:style>
  <w:style w:type="character" w:customStyle="1" w:styleId="TagGreg">
    <w:name w:val="TagGreg"/>
    <w:uiPriority w:val="1"/>
    <w:qFormat/>
    <w:rsid w:val="002A2237"/>
    <w:rPr>
      <w:b/>
      <w:bCs w:val="0"/>
      <w:sz w:val="24"/>
    </w:rPr>
  </w:style>
  <w:style w:type="character" w:customStyle="1" w:styleId="StyleDebateUnderline10pt">
    <w:name w:val="Style Debate Underline + 10 pt"/>
    <w:rsid w:val="002A2237"/>
    <w:rPr>
      <w:rFonts w:ascii="Times New Roman" w:hAnsi="Times New Roman" w:cs="Times New Roman" w:hint="default"/>
      <w:sz w:val="20"/>
      <w:szCs w:val="20"/>
      <w:u w:val="single"/>
    </w:rPr>
  </w:style>
  <w:style w:type="character" w:customStyle="1" w:styleId="underlinedCharChar0">
    <w:name w:val="underlined Char Char"/>
    <w:locked/>
    <w:rsid w:val="002A2237"/>
    <w:rPr>
      <w:u w:val="single"/>
    </w:rPr>
  </w:style>
  <w:style w:type="character" w:customStyle="1" w:styleId="SourceBold">
    <w:name w:val="Source Bold"/>
    <w:rsid w:val="002A2237"/>
    <w:rPr>
      <w:rFonts w:ascii="Arial Narrow" w:hAnsi="Arial Narrow" w:hint="default"/>
      <w:b/>
      <w:bCs w:val="0"/>
      <w:strike w:val="0"/>
      <w:dstrike w:val="0"/>
      <w:sz w:val="24"/>
      <w:u w:val="none"/>
      <w:effect w:val="none"/>
    </w:rPr>
  </w:style>
  <w:style w:type="character" w:customStyle="1" w:styleId="2xBoldUnderline">
    <w:name w:val="2x_Bold_Underline"/>
    <w:rsid w:val="002A2237"/>
    <w:rPr>
      <w:b/>
      <w:bCs/>
      <w:sz w:val="24"/>
      <w:u w:val="thick"/>
    </w:rPr>
  </w:style>
  <w:style w:type="character" w:customStyle="1" w:styleId="Dottedunderline">
    <w:name w:val="Dotted underline"/>
    <w:rsid w:val="002A2237"/>
    <w:rPr>
      <w:u w:val="dotted"/>
    </w:rPr>
  </w:style>
  <w:style w:type="character" w:customStyle="1" w:styleId="readChar">
    <w:name w:val="read Char"/>
    <w:rsid w:val="002A2237"/>
    <w:rPr>
      <w:szCs w:val="22"/>
      <w:u w:val="single"/>
      <w:lang w:val="en-US" w:eastAsia="en-US" w:bidi="ar-SA"/>
    </w:rPr>
  </w:style>
  <w:style w:type="character" w:customStyle="1" w:styleId="underlining0">
    <w:name w:val="underlining"/>
    <w:rsid w:val="002A2237"/>
    <w:rPr>
      <w:u w:val="single"/>
    </w:rPr>
  </w:style>
  <w:style w:type="character" w:customStyle="1" w:styleId="btitle">
    <w:name w:val="btitle"/>
    <w:rsid w:val="002A2237"/>
  </w:style>
  <w:style w:type="character" w:customStyle="1" w:styleId="green">
    <w:name w:val="green"/>
    <w:rsid w:val="002A2237"/>
  </w:style>
  <w:style w:type="character" w:customStyle="1" w:styleId="BodyText20">
    <w:name w:val="Body Text2"/>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2A223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2A223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A223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A223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2A2237"/>
    <w:rPr>
      <w:rFonts w:ascii="Sylfaen" w:hAnsi="Sylfaen" w:cs="Sylfaen" w:hint="default"/>
      <w:i/>
      <w:iCs/>
      <w:strike w:val="0"/>
      <w:dstrike w:val="0"/>
      <w:sz w:val="19"/>
      <w:szCs w:val="19"/>
      <w:u w:val="none"/>
      <w:effect w:val="none"/>
      <w:shd w:val="clear" w:color="auto" w:fill="FFFFFF"/>
    </w:rPr>
  </w:style>
  <w:style w:type="character" w:customStyle="1" w:styleId="1">
    <w:name w:val="1"/>
    <w:rsid w:val="002A2237"/>
    <w:rPr>
      <w:rFonts w:ascii="Arial" w:hAnsi="Arial" w:cs="Arial" w:hint="default"/>
      <w:bCs/>
      <w:sz w:val="20"/>
      <w:u w:val="single"/>
      <w:lang w:val="en-US" w:eastAsia="en-US" w:bidi="ar-SA"/>
    </w:rPr>
  </w:style>
  <w:style w:type="character" w:customStyle="1" w:styleId="CharChar31">
    <w:name w:val="Char Char31"/>
    <w:rsid w:val="002A2237"/>
    <w:rPr>
      <w:rFonts w:ascii="Arial" w:hAnsi="Arial" w:cs="Arial" w:hint="default"/>
      <w:b/>
      <w:bCs/>
      <w:iCs/>
      <w:lang w:val="en-US" w:eastAsia="en-US" w:bidi="ar-SA"/>
    </w:rPr>
  </w:style>
  <w:style w:type="character" w:customStyle="1" w:styleId="Subtitle2">
    <w:name w:val="Subtitle2"/>
    <w:rsid w:val="002A2237"/>
  </w:style>
  <w:style w:type="character" w:customStyle="1" w:styleId="drop">
    <w:name w:val="drop"/>
    <w:rsid w:val="002A2237"/>
  </w:style>
  <w:style w:type="character" w:customStyle="1" w:styleId="bioline">
    <w:name w:val="bioline"/>
    <w:rsid w:val="002A2237"/>
  </w:style>
  <w:style w:type="character" w:customStyle="1" w:styleId="articletitle0">
    <w:name w:val="article_title"/>
    <w:rsid w:val="002A2237"/>
  </w:style>
  <w:style w:type="character" w:customStyle="1" w:styleId="A4">
    <w:name w:val="A4"/>
    <w:uiPriority w:val="99"/>
    <w:rsid w:val="002A2237"/>
    <w:rPr>
      <w:color w:val="000000"/>
    </w:rPr>
  </w:style>
  <w:style w:type="character" w:customStyle="1" w:styleId="s2">
    <w:name w:val="s2"/>
    <w:rsid w:val="002A2237"/>
  </w:style>
  <w:style w:type="character" w:customStyle="1" w:styleId="s4">
    <w:name w:val="s4"/>
    <w:rsid w:val="002A2237"/>
  </w:style>
  <w:style w:type="character" w:customStyle="1" w:styleId="s5">
    <w:name w:val="s5"/>
    <w:rsid w:val="002A2237"/>
  </w:style>
  <w:style w:type="character" w:customStyle="1" w:styleId="cap">
    <w:name w:val="cap"/>
    <w:rsid w:val="002A2237"/>
  </w:style>
  <w:style w:type="character" w:customStyle="1" w:styleId="rightsnotice">
    <w:name w:val="rightsnotice"/>
    <w:rsid w:val="002A2237"/>
  </w:style>
  <w:style w:type="character" w:customStyle="1" w:styleId="Caption1">
    <w:name w:val="Caption1"/>
    <w:rsid w:val="002A2237"/>
  </w:style>
  <w:style w:type="character" w:customStyle="1" w:styleId="credit">
    <w:name w:val="credit"/>
    <w:rsid w:val="002A2237"/>
  </w:style>
  <w:style w:type="character" w:customStyle="1" w:styleId="scaps">
    <w:name w:val="scaps"/>
    <w:rsid w:val="002A2237"/>
  </w:style>
  <w:style w:type="character" w:customStyle="1" w:styleId="current-article">
    <w:name w:val="current-article"/>
    <w:rsid w:val="002A2237"/>
  </w:style>
  <w:style w:type="character" w:customStyle="1" w:styleId="related-current-indicator">
    <w:name w:val="related-current-indicator"/>
    <w:rsid w:val="002A2237"/>
  </w:style>
  <w:style w:type="character" w:customStyle="1" w:styleId="bylclear">
    <w:name w:val="bylclear"/>
    <w:rsid w:val="002A2237"/>
  </w:style>
  <w:style w:type="character" w:customStyle="1" w:styleId="timestamp">
    <w:name w:val="timestamp"/>
    <w:rsid w:val="002A2237"/>
  </w:style>
  <w:style w:type="character" w:customStyle="1" w:styleId="comments">
    <w:name w:val="comments"/>
    <w:rsid w:val="002A2237"/>
  </w:style>
  <w:style w:type="character" w:customStyle="1" w:styleId="essaytext">
    <w:name w:val="essaytext"/>
    <w:rsid w:val="002A2237"/>
  </w:style>
  <w:style w:type="character" w:customStyle="1" w:styleId="username">
    <w:name w:val="username"/>
    <w:rsid w:val="002A2237"/>
  </w:style>
  <w:style w:type="character" w:customStyle="1" w:styleId="toplinks">
    <w:name w:val="toplinks"/>
    <w:rsid w:val="002A2237"/>
  </w:style>
  <w:style w:type="character" w:customStyle="1" w:styleId="A3">
    <w:name w:val="A3"/>
    <w:uiPriority w:val="99"/>
    <w:rsid w:val="002A2237"/>
    <w:rPr>
      <w:rFonts w:ascii="Perpetua" w:hAnsi="Perpetua" w:cs="Perpetua" w:hint="default"/>
      <w:color w:val="000000"/>
      <w:sz w:val="15"/>
      <w:szCs w:val="15"/>
    </w:rPr>
  </w:style>
  <w:style w:type="character" w:customStyle="1" w:styleId="see">
    <w:name w:val="see"/>
    <w:rsid w:val="002A2237"/>
  </w:style>
  <w:style w:type="character" w:customStyle="1" w:styleId="first-letter">
    <w:name w:val="first-letter"/>
    <w:rsid w:val="002A2237"/>
  </w:style>
  <w:style w:type="character" w:customStyle="1" w:styleId="focusparagraph">
    <w:name w:val="focusparagraph"/>
    <w:rsid w:val="002A2237"/>
  </w:style>
  <w:style w:type="character" w:customStyle="1" w:styleId="lightblue">
    <w:name w:val="lightblue"/>
    <w:rsid w:val="002A2237"/>
  </w:style>
  <w:style w:type="character" w:customStyle="1" w:styleId="StyleUnderlineCharChar9pt">
    <w:name w:val="Style Underline Char Char + 9 pt"/>
    <w:rsid w:val="002A2237"/>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A2237"/>
  </w:style>
  <w:style w:type="character" w:customStyle="1" w:styleId="Title10">
    <w:name w:val="Title1"/>
    <w:rsid w:val="002A2237"/>
  </w:style>
  <w:style w:type="character" w:customStyle="1" w:styleId="BoldandUnderlineCharCharCharChar">
    <w:name w:val="Bold and Underline Char Char Char Char"/>
    <w:rsid w:val="002A2237"/>
    <w:rPr>
      <w:b/>
      <w:bCs w:val="0"/>
      <w:noProof w:val="0"/>
      <w:u w:val="single"/>
      <w:lang w:val="en-US" w:eastAsia="en-US" w:bidi="ar-SA"/>
    </w:rPr>
  </w:style>
  <w:style w:type="character" w:customStyle="1" w:styleId="FontStyle29">
    <w:name w:val="Font Style29"/>
    <w:uiPriority w:val="99"/>
    <w:rsid w:val="002A2237"/>
    <w:rPr>
      <w:rFonts w:ascii="Arial" w:hAnsi="Arial" w:cs="Arial" w:hint="default"/>
      <w:sz w:val="14"/>
      <w:szCs w:val="14"/>
    </w:rPr>
  </w:style>
  <w:style w:type="character" w:customStyle="1" w:styleId="CardsUnderlined">
    <w:name w:val="Cards Underlined"/>
    <w:rsid w:val="002A2237"/>
    <w:rPr>
      <w:rFonts w:ascii="Helvetica" w:hAnsi="Helvetica" w:cs="Helvetica" w:hint="default"/>
      <w:sz w:val="22"/>
      <w:szCs w:val="24"/>
      <w:u w:val="thick"/>
    </w:rPr>
  </w:style>
  <w:style w:type="character" w:customStyle="1" w:styleId="titles">
    <w:name w:val="titles"/>
    <w:rsid w:val="002A2237"/>
  </w:style>
  <w:style w:type="character" w:customStyle="1" w:styleId="articletext0">
    <w:name w:val="article_text"/>
    <w:rsid w:val="002A2237"/>
  </w:style>
  <w:style w:type="character" w:customStyle="1" w:styleId="contentauthor">
    <w:name w:val="contentauthor"/>
    <w:rsid w:val="002A2237"/>
  </w:style>
  <w:style w:type="character" w:customStyle="1" w:styleId="subarticleheader">
    <w:name w:val="subarticleheader"/>
    <w:rsid w:val="002A2237"/>
  </w:style>
  <w:style w:type="character" w:customStyle="1" w:styleId="spelle">
    <w:name w:val="spelle"/>
    <w:rsid w:val="002A2237"/>
  </w:style>
  <w:style w:type="character" w:customStyle="1" w:styleId="grame">
    <w:name w:val="grame"/>
    <w:rsid w:val="002A2237"/>
  </w:style>
  <w:style w:type="character" w:customStyle="1" w:styleId="newstitle1">
    <w:name w:val="newstitle1"/>
    <w:rsid w:val="002A2237"/>
  </w:style>
  <w:style w:type="character" w:customStyle="1" w:styleId="copy">
    <w:name w:val="copy"/>
    <w:rsid w:val="002A2237"/>
  </w:style>
  <w:style w:type="character" w:customStyle="1" w:styleId="topheadline">
    <w:name w:val="topheadline"/>
    <w:rsid w:val="002A2237"/>
  </w:style>
  <w:style w:type="character" w:customStyle="1" w:styleId="Stylereduce27pt">
    <w:name w:val="Style reduce2 + 7 pt"/>
    <w:rsid w:val="002A2237"/>
    <w:rPr>
      <w:rFonts w:ascii="Times New Roman" w:hAnsi="Times New Roman" w:cs="Arial" w:hint="default"/>
      <w:color w:val="000000"/>
      <w:sz w:val="14"/>
      <w:szCs w:val="22"/>
    </w:rPr>
  </w:style>
  <w:style w:type="character" w:customStyle="1" w:styleId="srtitle">
    <w:name w:val="srtitle"/>
    <w:rsid w:val="002A2237"/>
  </w:style>
  <w:style w:type="character" w:customStyle="1" w:styleId="st1">
    <w:name w:val="st1"/>
    <w:rsid w:val="002A2237"/>
  </w:style>
  <w:style w:type="character" w:customStyle="1" w:styleId="StyleStyleGaramond">
    <w:name w:val="Style Style Garamond +"/>
    <w:rsid w:val="002A2237"/>
    <w:rPr>
      <w:rFonts w:ascii="Garamond" w:hAnsi="Garamond" w:cs="Times New Roman" w:hint="default"/>
      <w:sz w:val="20"/>
    </w:rPr>
  </w:style>
  <w:style w:type="character" w:customStyle="1" w:styleId="quotechar0">
    <w:name w:val="quotechar"/>
    <w:rsid w:val="002A2237"/>
  </w:style>
  <w:style w:type="character" w:customStyle="1" w:styleId="boldunderline0">
    <w:name w:val="boldunderline"/>
    <w:rsid w:val="002A2237"/>
  </w:style>
  <w:style w:type="character" w:customStyle="1" w:styleId="A8">
    <w:name w:val="A8"/>
    <w:rsid w:val="002A2237"/>
    <w:rPr>
      <w:rFonts w:ascii="Scala" w:hAnsi="Scala" w:cs="Scala" w:hint="default"/>
      <w:color w:val="000000"/>
      <w:sz w:val="15"/>
      <w:szCs w:val="15"/>
    </w:rPr>
  </w:style>
  <w:style w:type="character" w:customStyle="1" w:styleId="A0">
    <w:name w:val="A0"/>
    <w:uiPriority w:val="99"/>
    <w:rsid w:val="002A2237"/>
    <w:rPr>
      <w:rFonts w:ascii="Scala" w:hAnsi="Scala" w:cs="Scala" w:hint="default"/>
      <w:color w:val="000000"/>
      <w:sz w:val="16"/>
      <w:szCs w:val="16"/>
    </w:rPr>
  </w:style>
  <w:style w:type="character" w:customStyle="1" w:styleId="Date11">
    <w:name w:val="Date11"/>
    <w:rsid w:val="002A2237"/>
  </w:style>
  <w:style w:type="character" w:customStyle="1" w:styleId="Boxout">
    <w:name w:val="Box out"/>
    <w:uiPriority w:val="1"/>
    <w:qFormat/>
    <w:rsid w:val="002A2237"/>
    <w:rPr>
      <w:rFonts w:ascii="Tahoma" w:hAnsi="Tahoma" w:cs="Tahoma" w:hint="default"/>
      <w:b/>
      <w:bCs w:val="0"/>
      <w:sz w:val="20"/>
      <w:u w:val="single"/>
      <w:bdr w:val="none" w:sz="0" w:space="0" w:color="auto" w:frame="1"/>
      <w:shd w:val="clear" w:color="auto" w:fill="A9E8F5"/>
    </w:rPr>
  </w:style>
  <w:style w:type="character" w:customStyle="1" w:styleId="metad">
    <w:name w:val="metad"/>
    <w:rsid w:val="002A2237"/>
  </w:style>
  <w:style w:type="character" w:customStyle="1" w:styleId="sifr-alternate">
    <w:name w:val="sifr-alternate"/>
    <w:rsid w:val="002A2237"/>
  </w:style>
  <w:style w:type="character" w:customStyle="1" w:styleId="justify1">
    <w:name w:val="justify1"/>
    <w:rsid w:val="002A2237"/>
  </w:style>
  <w:style w:type="character" w:customStyle="1" w:styleId="artbody1">
    <w:name w:val="art_body1"/>
    <w:rsid w:val="002A2237"/>
    <w:rPr>
      <w:rFonts w:ascii="Arial" w:hAnsi="Arial" w:cs="Arial" w:hint="default"/>
    </w:rPr>
  </w:style>
  <w:style w:type="character" w:customStyle="1" w:styleId="A1">
    <w:name w:val="A1"/>
    <w:uiPriority w:val="99"/>
    <w:rsid w:val="002A2237"/>
    <w:rPr>
      <w:rFonts w:ascii="Book Antiqua" w:hAnsi="Book Antiqua" w:cs="Book Antiqua" w:hint="default"/>
      <w:color w:val="221E1F"/>
      <w:sz w:val="22"/>
      <w:szCs w:val="22"/>
    </w:rPr>
  </w:style>
  <w:style w:type="character" w:customStyle="1" w:styleId="reality">
    <w:name w:val="reality"/>
    <w:rsid w:val="002A2237"/>
  </w:style>
  <w:style w:type="character" w:customStyle="1" w:styleId="text2">
    <w:name w:val="text2"/>
    <w:rsid w:val="002A2237"/>
  </w:style>
  <w:style w:type="character" w:customStyle="1" w:styleId="StyleUnderlineChar2CharChar11pt">
    <w:name w:val="Style Underline Char2 Char Char + 11 pt"/>
    <w:rsid w:val="002A2237"/>
    <w:rPr>
      <w:rFonts w:ascii="Times New Roman" w:hAnsi="Times New Roman" w:cs="Times New Roman" w:hint="default"/>
      <w:sz w:val="20"/>
      <w:u w:val="single"/>
    </w:rPr>
  </w:style>
  <w:style w:type="character" w:customStyle="1" w:styleId="StyleStyleBoldUnderline11pt">
    <w:name w:val="Style Style Bold Underline + 11 pt"/>
    <w:rsid w:val="002A2237"/>
    <w:rPr>
      <w:b/>
      <w:bCs/>
      <w:sz w:val="20"/>
      <w:u w:val="single"/>
    </w:rPr>
  </w:style>
  <w:style w:type="character" w:customStyle="1" w:styleId="articlehead2">
    <w:name w:val="articlehead2"/>
    <w:rsid w:val="002A2237"/>
  </w:style>
  <w:style w:type="character" w:customStyle="1" w:styleId="pronset">
    <w:name w:val="pronset"/>
    <w:rsid w:val="002A2237"/>
  </w:style>
  <w:style w:type="character" w:customStyle="1" w:styleId="prondelim">
    <w:name w:val="prondelim"/>
    <w:rsid w:val="002A2237"/>
  </w:style>
  <w:style w:type="character" w:customStyle="1" w:styleId="prontoggle">
    <w:name w:val="pron_toggle"/>
    <w:rsid w:val="002A2237"/>
  </w:style>
  <w:style w:type="character" w:customStyle="1" w:styleId="boldface">
    <w:name w:val="boldface"/>
    <w:rsid w:val="002A2237"/>
  </w:style>
  <w:style w:type="character" w:customStyle="1" w:styleId="secondary-bf">
    <w:name w:val="secondary-bf"/>
    <w:rsid w:val="002A2237"/>
  </w:style>
  <w:style w:type="table" w:styleId="ColorfulGrid-Accent1">
    <w:name w:val="Colorful Grid Accent 1"/>
    <w:basedOn w:val="TableNormal"/>
    <w:link w:val="ColorfulGrid-Accent1Char"/>
    <w:uiPriority w:val="29"/>
    <w:unhideWhenUsed/>
    <w:rsid w:val="002A2237"/>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2A2237"/>
    <w:rPr>
      <w:rFonts w:ascii="Times New Roman" w:hAnsi="Times New Roman" w:cs="Times New Roman" w:hint="default"/>
      <w:iCs/>
      <w:color w:val="000000"/>
      <w:sz w:val="16"/>
    </w:rPr>
  </w:style>
  <w:style w:type="character" w:customStyle="1" w:styleId="Boxout0">
    <w:name w:val="Boxout"/>
    <w:uiPriority w:val="1"/>
    <w:qFormat/>
    <w:rsid w:val="002A2237"/>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A2237"/>
  </w:style>
  <w:style w:type="character" w:customStyle="1" w:styleId="pg">
    <w:name w:val="pg"/>
    <w:rsid w:val="002A2237"/>
  </w:style>
  <w:style w:type="character" w:customStyle="1" w:styleId="detailtitle">
    <w:name w:val="detailtitle"/>
    <w:rsid w:val="002A2237"/>
  </w:style>
  <w:style w:type="character" w:customStyle="1" w:styleId="storydate">
    <w:name w:val="storydate"/>
    <w:rsid w:val="002A2237"/>
  </w:style>
  <w:style w:type="character" w:customStyle="1" w:styleId="preloadwrap">
    <w:name w:val="preloadwrap"/>
    <w:rsid w:val="002A2237"/>
  </w:style>
  <w:style w:type="character" w:customStyle="1" w:styleId="creditwrap">
    <w:name w:val="creditwrap"/>
    <w:rsid w:val="002A2237"/>
  </w:style>
  <w:style w:type="character" w:customStyle="1" w:styleId="DefaultChar1">
    <w:name w:val="Default Char1"/>
    <w:rsid w:val="002A2237"/>
    <w:rPr>
      <w:noProof w:val="0"/>
      <w:color w:val="000000"/>
      <w:lang w:val="en-US" w:eastAsia="en-US" w:bidi="ar-SA"/>
    </w:rPr>
  </w:style>
  <w:style w:type="character" w:customStyle="1" w:styleId="textunderlineChar0">
    <w:name w:val="text underline Char"/>
    <w:rsid w:val="002A2237"/>
    <w:rPr>
      <w:sz w:val="24"/>
      <w:szCs w:val="22"/>
      <w:u w:val="thick"/>
      <w:lang w:val="en-US" w:eastAsia="en-US" w:bidi="ar-SA"/>
    </w:rPr>
  </w:style>
  <w:style w:type="character" w:customStyle="1" w:styleId="BoldChar">
    <w:name w:val="Bold Char"/>
    <w:rsid w:val="002A2237"/>
    <w:rPr>
      <w:rFonts w:ascii="Times New Roman" w:eastAsia="Times New Roman" w:hAnsi="Times New Roman" w:cs="Times New Roman" w:hint="default"/>
      <w:b/>
      <w:bCs w:val="0"/>
      <w:szCs w:val="24"/>
    </w:rPr>
  </w:style>
  <w:style w:type="character" w:customStyle="1" w:styleId="pmterms31">
    <w:name w:val="pmterms31"/>
    <w:rsid w:val="002A2237"/>
    <w:rPr>
      <w:b/>
      <w:bCs/>
      <w:i w:val="0"/>
      <w:iCs w:val="0"/>
      <w:color w:val="000000"/>
    </w:rPr>
  </w:style>
  <w:style w:type="character" w:customStyle="1" w:styleId="copyrightdescription">
    <w:name w:val="copyrightdescription"/>
    <w:rsid w:val="002A2237"/>
  </w:style>
  <w:style w:type="character" w:customStyle="1" w:styleId="ft01">
    <w:name w:val="ft01"/>
    <w:rsid w:val="002A2237"/>
    <w:rPr>
      <w:rFonts w:ascii="Times" w:hAnsi="Times" w:cs="Times" w:hint="default"/>
      <w:color w:val="000000"/>
      <w:sz w:val="14"/>
      <w:szCs w:val="14"/>
    </w:rPr>
  </w:style>
  <w:style w:type="character" w:customStyle="1" w:styleId="ft11">
    <w:name w:val="ft11"/>
    <w:rsid w:val="002A2237"/>
    <w:rPr>
      <w:rFonts w:ascii="Times" w:hAnsi="Times" w:cs="Times" w:hint="default"/>
      <w:color w:val="000000"/>
      <w:sz w:val="17"/>
      <w:szCs w:val="17"/>
    </w:rPr>
  </w:style>
  <w:style w:type="character" w:customStyle="1" w:styleId="ft21">
    <w:name w:val="ft21"/>
    <w:rsid w:val="002A2237"/>
    <w:rPr>
      <w:rFonts w:ascii="Times" w:hAnsi="Times" w:cs="Times" w:hint="default"/>
      <w:color w:val="000000"/>
      <w:sz w:val="15"/>
      <w:szCs w:val="15"/>
    </w:rPr>
  </w:style>
  <w:style w:type="character" w:customStyle="1" w:styleId="ft31">
    <w:name w:val="ft31"/>
    <w:rsid w:val="002A2237"/>
    <w:rPr>
      <w:rFonts w:ascii="Times" w:hAnsi="Times" w:cs="Times" w:hint="default"/>
      <w:color w:val="000000"/>
      <w:sz w:val="15"/>
      <w:szCs w:val="15"/>
    </w:rPr>
  </w:style>
  <w:style w:type="character" w:customStyle="1" w:styleId="dquo">
    <w:name w:val="dquo"/>
    <w:rsid w:val="002A2237"/>
  </w:style>
  <w:style w:type="character" w:customStyle="1" w:styleId="caps2">
    <w:name w:val="caps2"/>
    <w:rsid w:val="002A2237"/>
  </w:style>
  <w:style w:type="character" w:customStyle="1" w:styleId="CardsFont12ptCharCharCharChar">
    <w:name w:val="Cards + Font: 12 pt Char Char Char Char"/>
    <w:rsid w:val="002A2237"/>
    <w:rPr>
      <w:sz w:val="24"/>
      <w:szCs w:val="24"/>
      <w:u w:val="thick"/>
      <w:lang w:val="en-US" w:eastAsia="en-US" w:bidi="ar-SA"/>
    </w:rPr>
  </w:style>
  <w:style w:type="character" w:customStyle="1" w:styleId="ccs">
    <w:name w:val="c cs"/>
    <w:rsid w:val="002A2237"/>
  </w:style>
  <w:style w:type="character" w:customStyle="1" w:styleId="UnderlinedEvChar">
    <w:name w:val="Underlined Ev Char"/>
    <w:rsid w:val="002A2237"/>
    <w:rPr>
      <w:rFonts w:ascii="Times New Roman" w:eastAsia="Times New Roman" w:hAnsi="Times New Roman" w:cs="Times New Roman" w:hint="default"/>
      <w:szCs w:val="24"/>
      <w:u w:val="single"/>
    </w:rPr>
  </w:style>
  <w:style w:type="character" w:customStyle="1" w:styleId="dropshadow">
    <w:name w:val="dropshadow"/>
    <w:rsid w:val="002A2237"/>
  </w:style>
  <w:style w:type="character" w:customStyle="1" w:styleId="d05ws">
    <w:name w:val="d05ws"/>
    <w:rsid w:val="002A2237"/>
  </w:style>
  <w:style w:type="character" w:customStyle="1" w:styleId="rzibod">
    <w:name w:val="rzibod"/>
    <w:rsid w:val="002A2237"/>
  </w:style>
  <w:style w:type="character" w:customStyle="1" w:styleId="StyleBold1">
    <w:name w:val="Style Bold1"/>
    <w:rsid w:val="002A2237"/>
    <w:rPr>
      <w:rFonts w:ascii="Georgia" w:hAnsi="Georgia" w:hint="default"/>
      <w:b/>
      <w:bCs/>
      <w:sz w:val="22"/>
    </w:rPr>
  </w:style>
  <w:style w:type="character" w:customStyle="1" w:styleId="headertext">
    <w:name w:val="headertext"/>
    <w:rsid w:val="002A2237"/>
  </w:style>
  <w:style w:type="character" w:customStyle="1" w:styleId="endnote-reference">
    <w:name w:val="endnote-reference"/>
    <w:rsid w:val="002A2237"/>
  </w:style>
  <w:style w:type="character" w:customStyle="1" w:styleId="officialsname">
    <w:name w:val="official_s_name"/>
    <w:rsid w:val="002A2237"/>
  </w:style>
  <w:style w:type="character" w:customStyle="1" w:styleId="audience">
    <w:name w:val="audience"/>
    <w:rsid w:val="002A2237"/>
  </w:style>
  <w:style w:type="character" w:customStyle="1" w:styleId="A7">
    <w:name w:val="A7"/>
    <w:uiPriority w:val="99"/>
    <w:rsid w:val="002A2237"/>
    <w:rPr>
      <w:rFonts w:ascii="Myriad Pro" w:hAnsi="Myriad Pro" w:cs="Myriad Pro" w:hint="default"/>
      <w:color w:val="0066B1"/>
      <w:sz w:val="22"/>
      <w:szCs w:val="22"/>
    </w:rPr>
  </w:style>
  <w:style w:type="character" w:customStyle="1" w:styleId="normalchar">
    <w:name w:val="normal__char"/>
    <w:rsid w:val="002A2237"/>
  </w:style>
  <w:style w:type="character" w:customStyle="1" w:styleId="hyperlink002cheading0020100200028block0020title0029char">
    <w:name w:val="hyperlink_002cheading_00201_0020_0028block_0020title_0029__char"/>
    <w:rsid w:val="002A2237"/>
  </w:style>
  <w:style w:type="character" w:customStyle="1" w:styleId="underline002cstyle0020bold0020underlinechar">
    <w:name w:val="underline_002cstyle_0020bold_0020underline__char"/>
    <w:rsid w:val="002A2237"/>
  </w:style>
  <w:style w:type="character" w:customStyle="1" w:styleId="copyboldblack">
    <w:name w:val="copyboldblack"/>
    <w:rsid w:val="002A2237"/>
  </w:style>
  <w:style w:type="character" w:customStyle="1" w:styleId="copybold">
    <w:name w:val="copybold"/>
    <w:rsid w:val="002A2237"/>
  </w:style>
  <w:style w:type="character" w:customStyle="1" w:styleId="author-date0">
    <w:name w:val="author-date"/>
    <w:rsid w:val="002A2237"/>
  </w:style>
  <w:style w:type="character" w:customStyle="1" w:styleId="hidden">
    <w:name w:val="hidden"/>
    <w:rsid w:val="002A2237"/>
  </w:style>
  <w:style w:type="character" w:customStyle="1" w:styleId="articlebegin">
    <w:name w:val="articlebegin"/>
    <w:rsid w:val="002A2237"/>
  </w:style>
  <w:style w:type="character" w:customStyle="1" w:styleId="mediaoverlay">
    <w:name w:val="mediaoverlay"/>
    <w:rsid w:val="002A2237"/>
  </w:style>
  <w:style w:type="character" w:customStyle="1" w:styleId="blogcaption">
    <w:name w:val="blog_caption"/>
    <w:rsid w:val="002A2237"/>
  </w:style>
  <w:style w:type="character" w:customStyle="1" w:styleId="commnet-abuzz">
    <w:name w:val="commnet-abuzz"/>
    <w:rsid w:val="002A2237"/>
  </w:style>
  <w:style w:type="character" w:customStyle="1" w:styleId="fbconnectbuttontext">
    <w:name w:val="fbconnectbutton_text"/>
    <w:rsid w:val="002A2237"/>
  </w:style>
  <w:style w:type="character" w:customStyle="1" w:styleId="fbsharecountinner">
    <w:name w:val="fb_share_count_inner"/>
    <w:rsid w:val="002A2237"/>
  </w:style>
  <w:style w:type="character" w:customStyle="1" w:styleId="stbuttontext">
    <w:name w:val="stbuttontext"/>
    <w:rsid w:val="002A2237"/>
  </w:style>
  <w:style w:type="character" w:customStyle="1" w:styleId="source">
    <w:name w:val="source"/>
    <w:rsid w:val="002A2237"/>
  </w:style>
  <w:style w:type="character" w:customStyle="1" w:styleId="pubdate">
    <w:name w:val="pubdate"/>
    <w:rsid w:val="002A2237"/>
  </w:style>
  <w:style w:type="character" w:customStyle="1" w:styleId="grey">
    <w:name w:val="grey"/>
    <w:rsid w:val="002A2237"/>
  </w:style>
  <w:style w:type="character" w:customStyle="1" w:styleId="postdate">
    <w:name w:val="post_date"/>
    <w:rsid w:val="002A2237"/>
  </w:style>
  <w:style w:type="character" w:customStyle="1" w:styleId="bdx">
    <w:name w:val="bdx"/>
    <w:rsid w:val="002A2237"/>
  </w:style>
  <w:style w:type="character" w:customStyle="1" w:styleId="bdl">
    <w:name w:val="bdl"/>
    <w:rsid w:val="002A2237"/>
  </w:style>
  <w:style w:type="character" w:customStyle="1" w:styleId="breadcrumbitemcurrent">
    <w:name w:val="breadcrumbitemcurrent"/>
    <w:rsid w:val="002A2237"/>
  </w:style>
  <w:style w:type="character" w:customStyle="1" w:styleId="bbl">
    <w:name w:val="bbl"/>
    <w:rsid w:val="002A2237"/>
  </w:style>
  <w:style w:type="character" w:customStyle="1" w:styleId="Date2">
    <w:name w:val="Date2"/>
    <w:rsid w:val="002A2237"/>
  </w:style>
  <w:style w:type="character" w:customStyle="1" w:styleId="company">
    <w:name w:val="company"/>
    <w:rsid w:val="002A2237"/>
  </w:style>
  <w:style w:type="character" w:customStyle="1" w:styleId="itxtnewhookspan">
    <w:name w:val="itxtnewhookspan"/>
    <w:rsid w:val="002A2237"/>
  </w:style>
  <w:style w:type="character" w:customStyle="1" w:styleId="gstxthlt">
    <w:name w:val="gstxt_hlt"/>
    <w:rsid w:val="002A2237"/>
  </w:style>
  <w:style w:type="character" w:customStyle="1" w:styleId="SubtleEmphasis1">
    <w:name w:val="Subtle Emphasis1"/>
    <w:uiPriority w:val="19"/>
    <w:qFormat/>
    <w:rsid w:val="002A2237"/>
    <w:rPr>
      <w:rFonts w:ascii="Times New Roman" w:hAnsi="Times New Roman" w:cs="Times New Roman" w:hint="default"/>
      <w:b/>
      <w:bCs w:val="0"/>
      <w:iCs/>
      <w:color w:val="auto"/>
      <w:sz w:val="22"/>
    </w:rPr>
  </w:style>
  <w:style w:type="character" w:customStyle="1" w:styleId="StyleBoldRed">
    <w:name w:val="Style Bold Red"/>
    <w:rsid w:val="002A2237"/>
    <w:rPr>
      <w:b/>
      <w:bCs/>
      <w:color w:val="auto"/>
    </w:rPr>
  </w:style>
  <w:style w:type="character" w:customStyle="1" w:styleId="StyleTimesNewRoman8pt">
    <w:name w:val="Style Times New Roman 8 pt"/>
    <w:rsid w:val="002A2237"/>
    <w:rPr>
      <w:rFonts w:ascii="Georgia" w:hAnsi="Georgia" w:hint="default"/>
      <w:sz w:val="16"/>
    </w:rPr>
  </w:style>
  <w:style w:type="character" w:customStyle="1" w:styleId="StyleStyle7pt8pt">
    <w:name w:val="Style Style 7 pt + 8 pt"/>
    <w:rsid w:val="002A2237"/>
    <w:rPr>
      <w:sz w:val="16"/>
    </w:rPr>
  </w:style>
  <w:style w:type="character" w:customStyle="1" w:styleId="StyleStyleThickunderlineBold1">
    <w:name w:val="Style Style Thick underline + Bold1"/>
    <w:rsid w:val="002A2237"/>
    <w:rPr>
      <w:b/>
      <w:bCs/>
      <w:u w:val="thick"/>
    </w:rPr>
  </w:style>
  <w:style w:type="character" w:customStyle="1" w:styleId="StyleUnderline2">
    <w:name w:val="Style Underline2"/>
    <w:rsid w:val="002A2237"/>
    <w:rPr>
      <w:u w:val="single"/>
    </w:rPr>
  </w:style>
  <w:style w:type="character" w:customStyle="1" w:styleId="ShrinkText">
    <w:name w:val="Shrink Text"/>
    <w:rsid w:val="002A2237"/>
    <w:rPr>
      <w:sz w:val="16"/>
    </w:rPr>
  </w:style>
  <w:style w:type="character" w:customStyle="1" w:styleId="smallcaps">
    <w:name w:val="smallcaps"/>
    <w:rsid w:val="002A2237"/>
  </w:style>
  <w:style w:type="character" w:customStyle="1" w:styleId="goldbldtext">
    <w:name w:val="goldbldtext"/>
    <w:rsid w:val="002A2237"/>
  </w:style>
  <w:style w:type="character" w:customStyle="1" w:styleId="cardshighlight0">
    <w:name w:val="cardshighlight"/>
    <w:rsid w:val="002A2237"/>
  </w:style>
  <w:style w:type="character" w:customStyle="1" w:styleId="cardsfont12pt1">
    <w:name w:val="cardsfont12pt"/>
    <w:rsid w:val="002A2237"/>
  </w:style>
  <w:style w:type="character" w:customStyle="1" w:styleId="ft1">
    <w:name w:val="ft1"/>
    <w:rsid w:val="002A2237"/>
  </w:style>
  <w:style w:type="character" w:customStyle="1" w:styleId="ft6">
    <w:name w:val="ft6"/>
    <w:rsid w:val="002A2237"/>
  </w:style>
  <w:style w:type="character" w:customStyle="1" w:styleId="kicker">
    <w:name w:val="kicker"/>
    <w:rsid w:val="002A2237"/>
  </w:style>
  <w:style w:type="character" w:customStyle="1" w:styleId="backcontent">
    <w:name w:val="backcontent"/>
    <w:rsid w:val="002A2237"/>
  </w:style>
  <w:style w:type="character" w:customStyle="1" w:styleId="daystmp">
    <w:name w:val="daystmp"/>
    <w:rsid w:val="002A2237"/>
  </w:style>
  <w:style w:type="character" w:customStyle="1" w:styleId="cardsfont12ptchar">
    <w:name w:val="cardsfont12ptchar"/>
    <w:rsid w:val="002A2237"/>
  </w:style>
  <w:style w:type="character" w:customStyle="1" w:styleId="gal">
    <w:name w:val="gal"/>
    <w:rsid w:val="002A2237"/>
  </w:style>
  <w:style w:type="character" w:customStyle="1" w:styleId="submitted">
    <w:name w:val="submitted"/>
    <w:rsid w:val="002A2237"/>
  </w:style>
  <w:style w:type="character" w:customStyle="1" w:styleId="imagedateline">
    <w:name w:val="image_dateline"/>
    <w:rsid w:val="002A2237"/>
  </w:style>
  <w:style w:type="character" w:customStyle="1" w:styleId="authordatecharchar">
    <w:name w:val="authordatecharchar"/>
    <w:rsid w:val="002A2237"/>
  </w:style>
  <w:style w:type="character" w:customStyle="1" w:styleId="style1char0">
    <w:name w:val="style1char"/>
    <w:rsid w:val="002A2237"/>
  </w:style>
  <w:style w:type="character" w:customStyle="1" w:styleId="tagcharchar0">
    <w:name w:val="tagcharchar"/>
    <w:rsid w:val="002A2237"/>
  </w:style>
  <w:style w:type="character" w:customStyle="1" w:styleId="underlinedcharchar2">
    <w:name w:val="underlinedcharchar"/>
    <w:rsid w:val="002A2237"/>
  </w:style>
  <w:style w:type="character" w:customStyle="1" w:styleId="BoxedChar">
    <w:name w:val="Boxed Char"/>
    <w:rsid w:val="002A2237"/>
    <w:rPr>
      <w:rFonts w:ascii="Arial Narrow" w:hAnsi="Arial Narrow" w:hint="default"/>
      <w:b/>
      <w:bCs w:val="0"/>
      <w:sz w:val="18"/>
      <w:bdr w:val="single" w:sz="6" w:space="0" w:color="auto" w:frame="1"/>
    </w:rPr>
  </w:style>
  <w:style w:type="character" w:customStyle="1" w:styleId="Style11ptUnderline2">
    <w:name w:val="Style 11 pt Underline2"/>
    <w:rsid w:val="002A2237"/>
    <w:rPr>
      <w:sz w:val="20"/>
      <w:u w:val="single"/>
    </w:rPr>
  </w:style>
  <w:style w:type="character" w:customStyle="1" w:styleId="Style11ptBoldUnderline2">
    <w:name w:val="Style 11 pt Bold Underline2"/>
    <w:rsid w:val="002A2237"/>
    <w:rPr>
      <w:b/>
      <w:bCs/>
      <w:sz w:val="20"/>
      <w:u w:val="single"/>
    </w:rPr>
  </w:style>
  <w:style w:type="character" w:customStyle="1" w:styleId="nw">
    <w:name w:val="nw"/>
    <w:rsid w:val="002A2237"/>
  </w:style>
  <w:style w:type="character" w:customStyle="1" w:styleId="Styleunderline11ptBoldBorderSinglesolidlineAuto">
    <w:name w:val="Style underline + 11 pt Bold Border: : (Single solid line Auto ..."/>
    <w:rsid w:val="002A2237"/>
    <w:rPr>
      <w:b/>
      <w:bCs/>
      <w:sz w:val="20"/>
      <w:u w:val="single"/>
      <w:bdr w:val="single" w:sz="4" w:space="0" w:color="auto" w:frame="1"/>
    </w:rPr>
  </w:style>
  <w:style w:type="character" w:customStyle="1" w:styleId="cardCharCharChar1">
    <w:name w:val="card Char Char Char1"/>
    <w:rsid w:val="002A2237"/>
    <w:rPr>
      <w:lang w:val="en-US" w:eastAsia="en-US" w:bidi="ar-SA"/>
    </w:rPr>
  </w:style>
  <w:style w:type="character" w:customStyle="1" w:styleId="authors1">
    <w:name w:val="authors1"/>
    <w:rsid w:val="002A2237"/>
    <w:rPr>
      <w:rFonts w:ascii="Verdana" w:hAnsi="Verdana" w:hint="default"/>
      <w:b/>
      <w:bCs/>
      <w:color w:val="006699"/>
      <w:sz w:val="20"/>
      <w:szCs w:val="20"/>
    </w:rPr>
  </w:style>
  <w:style w:type="character" w:customStyle="1" w:styleId="headlinesectionlarge">
    <w:name w:val="headline_section_large"/>
    <w:rsid w:val="002A2237"/>
  </w:style>
  <w:style w:type="character" w:customStyle="1" w:styleId="Styleunderline11ptBlack">
    <w:name w:val="Style underline + 11 pt Black"/>
    <w:rsid w:val="002A2237"/>
    <w:rPr>
      <w:color w:val="000000"/>
      <w:sz w:val="20"/>
      <w:u w:val="single"/>
    </w:rPr>
  </w:style>
  <w:style w:type="character" w:customStyle="1" w:styleId="Styleunderline11ptBoldBlack">
    <w:name w:val="Style underline + 11 pt Bold Black"/>
    <w:rsid w:val="002A2237"/>
    <w:rPr>
      <w:b/>
      <w:bCs/>
      <w:color w:val="000000"/>
      <w:sz w:val="20"/>
      <w:u w:val="single"/>
    </w:rPr>
  </w:style>
  <w:style w:type="character" w:customStyle="1" w:styleId="Style11ptBoldBlackUnderline">
    <w:name w:val="Style 11 pt Bold Black Underline"/>
    <w:rsid w:val="002A2237"/>
    <w:rPr>
      <w:b/>
      <w:bCs/>
      <w:color w:val="000000"/>
      <w:sz w:val="20"/>
      <w:u w:val="single"/>
    </w:rPr>
  </w:style>
  <w:style w:type="character" w:customStyle="1" w:styleId="Style11ptBoldBlackUnderlineBorderSinglesolidline">
    <w:name w:val="Style 11 pt Bold Black Underline Border: : (Single solid line ..."/>
    <w:rsid w:val="002A2237"/>
    <w:rPr>
      <w:b/>
      <w:bCs/>
      <w:color w:val="000000"/>
      <w:sz w:val="20"/>
      <w:u w:val="single"/>
      <w:bdr w:val="single" w:sz="4" w:space="0" w:color="auto" w:frame="1"/>
    </w:rPr>
  </w:style>
  <w:style w:type="character" w:customStyle="1" w:styleId="StyleLatinMeridien-Italic11ptItalicUnderline">
    <w:name w:val="Style (Latin) Meridien-Italic 11 pt Italic Underline"/>
    <w:rsid w:val="002A2237"/>
    <w:rPr>
      <w:rFonts w:ascii="Meridien-Italic" w:hAnsi="Meridien-Italic" w:hint="default"/>
      <w:i/>
      <w:iCs/>
      <w:sz w:val="20"/>
      <w:u w:val="single"/>
    </w:rPr>
  </w:style>
  <w:style w:type="character" w:customStyle="1" w:styleId="Citation-AuthorDate">
    <w:name w:val="Citation - Author/Date"/>
    <w:rsid w:val="002A2237"/>
    <w:rPr>
      <w:b/>
      <w:bCs w:val="0"/>
      <w:smallCaps/>
      <w:sz w:val="24"/>
      <w:u w:val="single"/>
    </w:rPr>
  </w:style>
  <w:style w:type="character" w:customStyle="1" w:styleId="underlinestylechar0">
    <w:name w:val="underlinestylechar"/>
    <w:rsid w:val="002A2237"/>
  </w:style>
  <w:style w:type="character" w:customStyle="1" w:styleId="highlight">
    <w:name w:val="highlight"/>
    <w:rsid w:val="002A2237"/>
  </w:style>
  <w:style w:type="character" w:customStyle="1" w:styleId="DottedUnderline0">
    <w:name w:val="Dotted Underline"/>
    <w:rsid w:val="002A2237"/>
    <w:rPr>
      <w:rFonts w:ascii="Times New Roman" w:hAnsi="Times New Roman" w:cs="Times New Roman" w:hint="default"/>
      <w:sz w:val="20"/>
      <w:u w:val="dottedHeavy"/>
    </w:rPr>
  </w:style>
  <w:style w:type="character" w:customStyle="1" w:styleId="titleauthoretc">
    <w:name w:val="titleauthoretc"/>
    <w:rsid w:val="002A2237"/>
  </w:style>
  <w:style w:type="character" w:customStyle="1" w:styleId="labeltext">
    <w:name w:val="labeltext"/>
    <w:rsid w:val="002A2237"/>
  </w:style>
  <w:style w:type="character" w:customStyle="1" w:styleId="viewlink">
    <w:name w:val="viewlink"/>
    <w:rsid w:val="002A2237"/>
  </w:style>
  <w:style w:type="character" w:customStyle="1" w:styleId="share">
    <w:name w:val="share"/>
    <w:rsid w:val="002A2237"/>
  </w:style>
  <w:style w:type="character" w:customStyle="1" w:styleId="inlinkchart">
    <w:name w:val="inlink_chart"/>
    <w:rsid w:val="002A2237"/>
  </w:style>
  <w:style w:type="character" w:customStyle="1" w:styleId="underLight">
    <w:name w:val="underLight"/>
    <w:uiPriority w:val="1"/>
    <w:qFormat/>
    <w:rsid w:val="002A223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A2237"/>
  </w:style>
  <w:style w:type="character" w:customStyle="1" w:styleId="author-rss">
    <w:name w:val="author-rss"/>
    <w:rsid w:val="002A2237"/>
  </w:style>
  <w:style w:type="character" w:customStyle="1" w:styleId="fbsharecountwrapper">
    <w:name w:val="fb_share_count_wrapper"/>
    <w:rsid w:val="002A2237"/>
  </w:style>
  <w:style w:type="character" w:customStyle="1" w:styleId="fbbuttontext">
    <w:name w:val="fb_button_text"/>
    <w:rsid w:val="002A2237"/>
  </w:style>
  <w:style w:type="character" w:customStyle="1" w:styleId="hw">
    <w:name w:val="hw"/>
    <w:rsid w:val="002A2237"/>
  </w:style>
  <w:style w:type="character" w:customStyle="1" w:styleId="linktotop">
    <w:name w:val="linktotop"/>
    <w:rsid w:val="002A2237"/>
  </w:style>
  <w:style w:type="character" w:customStyle="1" w:styleId="maintextbldleft">
    <w:name w:val="maintextbldleft"/>
    <w:rsid w:val="002A2237"/>
  </w:style>
  <w:style w:type="character" w:customStyle="1" w:styleId="maintextleft">
    <w:name w:val="maintextleft"/>
    <w:rsid w:val="002A2237"/>
  </w:style>
  <w:style w:type="character" w:customStyle="1" w:styleId="descriptionstyle1block">
    <w:name w:val="description style1 block"/>
    <w:rsid w:val="002A2237"/>
  </w:style>
  <w:style w:type="character" w:customStyle="1" w:styleId="gutter-right-1">
    <w:name w:val="gutter-right-1"/>
    <w:basedOn w:val="DefaultParagraphFont"/>
    <w:rsid w:val="002A2237"/>
  </w:style>
  <w:style w:type="character" w:customStyle="1" w:styleId="ssl3">
    <w:name w:val="ss_l3"/>
    <w:rsid w:val="002A2237"/>
  </w:style>
  <w:style w:type="character" w:customStyle="1" w:styleId="FontStyle39">
    <w:name w:val="Font Style39"/>
    <w:uiPriority w:val="99"/>
    <w:rsid w:val="002A2237"/>
    <w:rPr>
      <w:rFonts w:ascii="Constantia" w:hAnsi="Constantia" w:cs="Constantia" w:hint="default"/>
      <w:b/>
      <w:bCs/>
      <w:sz w:val="18"/>
      <w:szCs w:val="18"/>
    </w:rPr>
  </w:style>
  <w:style w:type="character" w:customStyle="1" w:styleId="6">
    <w:name w:val="6"/>
    <w:rsid w:val="002A2237"/>
    <w:rPr>
      <w:rFonts w:ascii="Arial" w:hAnsi="Arial" w:cs="Arial" w:hint="default"/>
      <w:bCs/>
      <w:sz w:val="20"/>
      <w:u w:val="single"/>
      <w:lang w:val="en-US" w:eastAsia="en-US" w:bidi="ar-SA"/>
    </w:rPr>
  </w:style>
  <w:style w:type="character" w:customStyle="1" w:styleId="Header11">
    <w:name w:val="Header11"/>
    <w:rsid w:val="002A2237"/>
  </w:style>
  <w:style w:type="character" w:customStyle="1" w:styleId="posa">
    <w:name w:val="pos(a)"/>
    <w:basedOn w:val="DefaultParagraphFont"/>
    <w:rsid w:val="002A2237"/>
  </w:style>
  <w:style w:type="character" w:customStyle="1" w:styleId="u-hiddeninnarrowenv">
    <w:name w:val="u-hiddeninnarrowenv"/>
    <w:basedOn w:val="DefaultParagraphFont"/>
    <w:rsid w:val="002A2237"/>
  </w:style>
  <w:style w:type="character" w:customStyle="1" w:styleId="followbutton-bird">
    <w:name w:val="followbutton-bird"/>
    <w:basedOn w:val="DefaultParagraphFont"/>
    <w:rsid w:val="002A2237"/>
  </w:style>
  <w:style w:type="character" w:customStyle="1" w:styleId="tweetauthor-name">
    <w:name w:val="tweetauthor-name"/>
    <w:basedOn w:val="DefaultParagraphFont"/>
    <w:rsid w:val="002A2237"/>
  </w:style>
  <w:style w:type="character" w:customStyle="1" w:styleId="tweetauthor-verifiedbadge">
    <w:name w:val="tweetauthor-verifiedbadge"/>
    <w:basedOn w:val="DefaultParagraphFont"/>
    <w:rsid w:val="002A2237"/>
  </w:style>
  <w:style w:type="character" w:customStyle="1" w:styleId="tweetauthor-screenname">
    <w:name w:val="tweetauthor-screenname"/>
    <w:basedOn w:val="DefaultParagraphFont"/>
    <w:rsid w:val="002A2237"/>
  </w:style>
  <w:style w:type="character" w:customStyle="1" w:styleId="u-hiddenvisually">
    <w:name w:val="u-hiddenvisually"/>
    <w:basedOn w:val="DefaultParagraphFont"/>
    <w:rsid w:val="002A2237"/>
  </w:style>
  <w:style w:type="character" w:customStyle="1" w:styleId="tweetaction-stat">
    <w:name w:val="tweetaction-stat"/>
    <w:basedOn w:val="DefaultParagraphFont"/>
    <w:rsid w:val="002A2237"/>
  </w:style>
  <w:style w:type="character" w:customStyle="1" w:styleId="related">
    <w:name w:val="related"/>
    <w:basedOn w:val="DefaultParagraphFont"/>
    <w:rsid w:val="002A2237"/>
  </w:style>
  <w:style w:type="character" w:customStyle="1" w:styleId="related-content">
    <w:name w:val="related-content"/>
    <w:basedOn w:val="DefaultParagraphFont"/>
    <w:rsid w:val="002A2237"/>
  </w:style>
  <w:style w:type="character" w:customStyle="1" w:styleId="name-of-author">
    <w:name w:val="name-of-author"/>
    <w:basedOn w:val="DefaultParagraphFont"/>
    <w:rsid w:val="002A2237"/>
  </w:style>
  <w:style w:type="character" w:customStyle="1" w:styleId="first-name">
    <w:name w:val="first-name"/>
    <w:basedOn w:val="DefaultParagraphFont"/>
    <w:rsid w:val="002A2237"/>
  </w:style>
  <w:style w:type="character" w:customStyle="1" w:styleId="last-name">
    <w:name w:val="last-name"/>
    <w:basedOn w:val="DefaultParagraphFont"/>
    <w:rsid w:val="002A2237"/>
  </w:style>
  <w:style w:type="character" w:customStyle="1" w:styleId="caption10">
    <w:name w:val="caption1"/>
    <w:basedOn w:val="DefaultParagraphFont"/>
    <w:rsid w:val="002A2237"/>
  </w:style>
  <w:style w:type="character" w:customStyle="1" w:styleId="recirc-text">
    <w:name w:val="&quot;recirc-text”"/>
    <w:basedOn w:val="DefaultParagraphFont"/>
    <w:rsid w:val="002A2237"/>
  </w:style>
  <w:style w:type="character" w:customStyle="1" w:styleId="video-icon">
    <w:name w:val="video-icon"/>
    <w:basedOn w:val="DefaultParagraphFont"/>
    <w:rsid w:val="002A2237"/>
  </w:style>
  <w:style w:type="character" w:customStyle="1" w:styleId="powa-shot-play-btn-text">
    <w:name w:val="powa-shot-play-btn-text"/>
    <w:basedOn w:val="DefaultParagraphFont"/>
    <w:rsid w:val="002A2237"/>
  </w:style>
  <w:style w:type="character" w:customStyle="1" w:styleId="powa-shot-click">
    <w:name w:val="powa-shot-click"/>
    <w:basedOn w:val="DefaultParagraphFont"/>
    <w:rsid w:val="002A2237"/>
  </w:style>
  <w:style w:type="character" w:customStyle="1" w:styleId="wpv-blurb">
    <w:name w:val="wpv-blurb"/>
    <w:basedOn w:val="DefaultParagraphFont"/>
    <w:rsid w:val="002A2237"/>
  </w:style>
  <w:style w:type="character" w:customStyle="1" w:styleId="pb-caption">
    <w:name w:val="pb-caption"/>
    <w:basedOn w:val="DefaultParagraphFont"/>
    <w:rsid w:val="002A2237"/>
  </w:style>
  <w:style w:type="character" w:customStyle="1" w:styleId="Heading5Char1">
    <w:name w:val="Heading 5 Char1"/>
    <w:aliases w:val="Text Char1"/>
    <w:basedOn w:val="DefaultParagraphFont"/>
    <w:semiHidden/>
    <w:rsid w:val="002A2237"/>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2A2237"/>
    <w:rPr>
      <w:vertAlign w:val="baseline"/>
    </w:rPr>
  </w:style>
  <w:style w:type="character" w:customStyle="1" w:styleId="Heading7Char1">
    <w:name w:val="Heading 7 Char1"/>
    <w:basedOn w:val="DefaultParagraphFont"/>
    <w:semiHidden/>
    <w:rsid w:val="002A2237"/>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2A2237"/>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2A2237"/>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2A2237"/>
    <w:rPr>
      <w:rFonts w:ascii="Calibri" w:hAnsi="Calibri" w:cs="Calibri"/>
    </w:rPr>
  </w:style>
  <w:style w:type="numbering" w:customStyle="1" w:styleId="NoList2">
    <w:name w:val="No List2"/>
    <w:next w:val="NoList"/>
    <w:uiPriority w:val="99"/>
    <w:semiHidden/>
    <w:unhideWhenUsed/>
    <w:rsid w:val="002A2237"/>
  </w:style>
  <w:style w:type="numbering" w:customStyle="1" w:styleId="NoList3">
    <w:name w:val="No List3"/>
    <w:next w:val="NoList"/>
    <w:uiPriority w:val="99"/>
    <w:semiHidden/>
    <w:unhideWhenUsed/>
    <w:rsid w:val="002A2237"/>
  </w:style>
  <w:style w:type="numbering" w:customStyle="1" w:styleId="NoList4">
    <w:name w:val="No List4"/>
    <w:next w:val="NoList"/>
    <w:uiPriority w:val="99"/>
    <w:semiHidden/>
    <w:unhideWhenUsed/>
    <w:rsid w:val="002A2237"/>
  </w:style>
  <w:style w:type="numbering" w:customStyle="1" w:styleId="NoList5">
    <w:name w:val="No List5"/>
    <w:next w:val="NoList"/>
    <w:semiHidden/>
    <w:unhideWhenUsed/>
    <w:rsid w:val="002A2237"/>
  </w:style>
  <w:style w:type="paragraph" w:styleId="BlockText">
    <w:name w:val="Block Text"/>
    <w:basedOn w:val="Normal"/>
    <w:rsid w:val="002A2237"/>
    <w:pPr>
      <w:ind w:left="229" w:right="229"/>
    </w:pPr>
    <w:rPr>
      <w:rFonts w:ascii="Verdana" w:eastAsia="Times New Roman" w:hAnsi="Verdana"/>
      <w:szCs w:val="20"/>
    </w:rPr>
  </w:style>
  <w:style w:type="paragraph" w:styleId="NormalIndent">
    <w:name w:val="Normal Indent"/>
    <w:basedOn w:val="Normal"/>
    <w:rsid w:val="002A2237"/>
    <w:pPr>
      <w:ind w:left="720"/>
    </w:pPr>
    <w:rPr>
      <w:rFonts w:eastAsia="Times New Roman"/>
      <w:szCs w:val="20"/>
    </w:rPr>
  </w:style>
  <w:style w:type="paragraph" w:styleId="EnvelopeReturn">
    <w:name w:val="envelope return"/>
    <w:basedOn w:val="Normal"/>
    <w:rsid w:val="002A2237"/>
    <w:rPr>
      <w:rFonts w:eastAsia="Times New Roman"/>
      <w:sz w:val="24"/>
      <w:szCs w:val="20"/>
    </w:rPr>
  </w:style>
  <w:style w:type="paragraph" w:styleId="EnvelopeAddress">
    <w:name w:val="envelope address"/>
    <w:basedOn w:val="Normal"/>
    <w:rsid w:val="002A2237"/>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2A2237"/>
  </w:style>
  <w:style w:type="numbering" w:customStyle="1" w:styleId="NoList7">
    <w:name w:val="No List7"/>
    <w:next w:val="NoList"/>
    <w:semiHidden/>
    <w:unhideWhenUsed/>
    <w:rsid w:val="002A2237"/>
  </w:style>
  <w:style w:type="paragraph" w:styleId="ListBullet">
    <w:name w:val="List Bullet"/>
    <w:basedOn w:val="Normal"/>
    <w:link w:val="ListBulletChar"/>
    <w:uiPriority w:val="99"/>
    <w:unhideWhenUsed/>
    <w:rsid w:val="002A2237"/>
    <w:pPr>
      <w:tabs>
        <w:tab w:val="num" w:pos="360"/>
      </w:tabs>
      <w:ind w:left="360" w:hanging="360"/>
      <w:contextualSpacing/>
    </w:pPr>
    <w:rPr>
      <w:rFonts w:eastAsia="Calibri"/>
    </w:rPr>
  </w:style>
  <w:style w:type="table" w:styleId="MediumGrid1">
    <w:name w:val="Medium Grid 1"/>
    <w:basedOn w:val="TableNormal"/>
    <w:uiPriority w:val="67"/>
    <w:rsid w:val="002A223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2A2237"/>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2A2237"/>
  </w:style>
  <w:style w:type="numbering" w:customStyle="1" w:styleId="NoList111">
    <w:name w:val="No List111"/>
    <w:next w:val="NoList"/>
    <w:uiPriority w:val="99"/>
    <w:semiHidden/>
    <w:unhideWhenUsed/>
    <w:rsid w:val="002A2237"/>
  </w:style>
  <w:style w:type="numbering" w:customStyle="1" w:styleId="NoList1111">
    <w:name w:val="No List1111"/>
    <w:next w:val="NoList"/>
    <w:uiPriority w:val="99"/>
    <w:semiHidden/>
    <w:unhideWhenUsed/>
    <w:rsid w:val="002A2237"/>
  </w:style>
  <w:style w:type="numbering" w:customStyle="1" w:styleId="NoList11111">
    <w:name w:val="No List11111"/>
    <w:next w:val="NoList"/>
    <w:uiPriority w:val="99"/>
    <w:semiHidden/>
    <w:unhideWhenUsed/>
    <w:rsid w:val="002A2237"/>
  </w:style>
  <w:style w:type="numbering" w:customStyle="1" w:styleId="NoList111111">
    <w:name w:val="No List111111"/>
    <w:next w:val="NoList"/>
    <w:uiPriority w:val="99"/>
    <w:semiHidden/>
    <w:unhideWhenUsed/>
    <w:rsid w:val="002A2237"/>
  </w:style>
  <w:style w:type="numbering" w:customStyle="1" w:styleId="NoList1111111">
    <w:name w:val="No List1111111"/>
    <w:next w:val="NoList"/>
    <w:uiPriority w:val="99"/>
    <w:semiHidden/>
    <w:unhideWhenUsed/>
    <w:rsid w:val="002A2237"/>
  </w:style>
  <w:style w:type="numbering" w:customStyle="1" w:styleId="NoList11111111">
    <w:name w:val="No List11111111"/>
    <w:next w:val="NoList"/>
    <w:uiPriority w:val="99"/>
    <w:semiHidden/>
    <w:unhideWhenUsed/>
    <w:rsid w:val="002A2237"/>
  </w:style>
  <w:style w:type="numbering" w:customStyle="1" w:styleId="NoList111111111">
    <w:name w:val="No List111111111"/>
    <w:next w:val="NoList"/>
    <w:uiPriority w:val="99"/>
    <w:semiHidden/>
    <w:unhideWhenUsed/>
    <w:rsid w:val="002A2237"/>
  </w:style>
  <w:style w:type="numbering" w:customStyle="1" w:styleId="NoList1111111111">
    <w:name w:val="No List1111111111"/>
    <w:next w:val="NoList"/>
    <w:uiPriority w:val="99"/>
    <w:semiHidden/>
    <w:unhideWhenUsed/>
    <w:rsid w:val="002A2237"/>
  </w:style>
  <w:style w:type="numbering" w:customStyle="1" w:styleId="NoList11111111111">
    <w:name w:val="No List11111111111"/>
    <w:next w:val="NoList"/>
    <w:uiPriority w:val="99"/>
    <w:semiHidden/>
    <w:unhideWhenUsed/>
    <w:rsid w:val="002A2237"/>
  </w:style>
  <w:style w:type="numbering" w:customStyle="1" w:styleId="NoList111111111111">
    <w:name w:val="No List111111111111"/>
    <w:next w:val="NoList"/>
    <w:uiPriority w:val="99"/>
    <w:semiHidden/>
    <w:unhideWhenUsed/>
    <w:rsid w:val="002A2237"/>
  </w:style>
  <w:style w:type="numbering" w:customStyle="1" w:styleId="NoList1111111111111">
    <w:name w:val="No List1111111111111"/>
    <w:next w:val="NoList"/>
    <w:uiPriority w:val="99"/>
    <w:semiHidden/>
    <w:unhideWhenUsed/>
    <w:rsid w:val="002A2237"/>
  </w:style>
  <w:style w:type="numbering" w:customStyle="1" w:styleId="NoList11111111111111">
    <w:name w:val="No List11111111111111"/>
    <w:next w:val="NoList"/>
    <w:uiPriority w:val="99"/>
    <w:semiHidden/>
    <w:unhideWhenUsed/>
    <w:rsid w:val="002A2237"/>
  </w:style>
  <w:style w:type="numbering" w:customStyle="1" w:styleId="NoList111111111111111">
    <w:name w:val="No List111111111111111"/>
    <w:next w:val="NoList"/>
    <w:uiPriority w:val="99"/>
    <w:semiHidden/>
    <w:unhideWhenUsed/>
    <w:rsid w:val="002A2237"/>
  </w:style>
  <w:style w:type="numbering" w:customStyle="1" w:styleId="NoList1111111111111111">
    <w:name w:val="No List1111111111111111"/>
    <w:next w:val="NoList"/>
    <w:uiPriority w:val="99"/>
    <w:semiHidden/>
    <w:unhideWhenUsed/>
    <w:rsid w:val="002A2237"/>
  </w:style>
  <w:style w:type="numbering" w:customStyle="1" w:styleId="NoList11111111111111111">
    <w:name w:val="No List11111111111111111"/>
    <w:next w:val="NoList"/>
    <w:uiPriority w:val="99"/>
    <w:semiHidden/>
    <w:unhideWhenUsed/>
    <w:rsid w:val="002A2237"/>
  </w:style>
  <w:style w:type="character" w:customStyle="1" w:styleId="FontStyle220">
    <w:name w:val="Font Style220"/>
    <w:basedOn w:val="DefaultParagraphFont"/>
    <w:uiPriority w:val="99"/>
    <w:rsid w:val="002A2237"/>
    <w:rPr>
      <w:rFonts w:ascii="Candara" w:hAnsi="Candara" w:cs="Candara" w:hint="default"/>
      <w:i/>
      <w:iCs/>
      <w:sz w:val="18"/>
      <w:szCs w:val="18"/>
    </w:rPr>
  </w:style>
  <w:style w:type="character" w:customStyle="1" w:styleId="FontStyle290">
    <w:name w:val="Font Style290"/>
    <w:basedOn w:val="DefaultParagraphFont"/>
    <w:uiPriority w:val="99"/>
    <w:rsid w:val="002A223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A2237"/>
    <w:rPr>
      <w:rFonts w:ascii="Arial" w:hAnsi="Arial" w:cs="Arial"/>
      <w:b/>
      <w:bCs/>
      <w:sz w:val="16"/>
      <w:szCs w:val="16"/>
    </w:rPr>
  </w:style>
  <w:style w:type="paragraph" w:customStyle="1" w:styleId="analytic0">
    <w:name w:val="analytic"/>
    <w:basedOn w:val="Normal"/>
    <w:link w:val="analyticChar0"/>
    <w:uiPriority w:val="4"/>
    <w:qFormat/>
    <w:rsid w:val="002A2237"/>
    <w:pPr>
      <w:spacing w:before="120"/>
    </w:pPr>
    <w:rPr>
      <w:b/>
      <w:sz w:val="20"/>
    </w:rPr>
  </w:style>
  <w:style w:type="character" w:customStyle="1" w:styleId="analyticChar0">
    <w:name w:val="analytic Char"/>
    <w:basedOn w:val="DefaultParagraphFont"/>
    <w:link w:val="analytic0"/>
    <w:uiPriority w:val="4"/>
    <w:rsid w:val="002A2237"/>
    <w:rPr>
      <w:rFonts w:ascii="Calibri" w:hAnsi="Calibri"/>
      <w:b/>
      <w:sz w:val="20"/>
    </w:rPr>
  </w:style>
  <w:style w:type="character" w:customStyle="1" w:styleId="m-5498913268213319940gmail-styleunderline">
    <w:name w:val="m_-5498913268213319940gmail-styleunderline"/>
    <w:basedOn w:val="DefaultParagraphFont"/>
    <w:rsid w:val="002A2237"/>
  </w:style>
  <w:style w:type="paragraph" w:customStyle="1" w:styleId="speakable">
    <w:name w:val="speakable"/>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2A2237"/>
  </w:style>
  <w:style w:type="character" w:customStyle="1" w:styleId="copyright">
    <w:name w:val="copyright"/>
    <w:basedOn w:val="DefaultParagraphFont"/>
    <w:rsid w:val="002A2237"/>
  </w:style>
  <w:style w:type="character" w:customStyle="1" w:styleId="TagCharCharCharChar">
    <w:name w:val="Tag Char Char Char Char"/>
    <w:basedOn w:val="DefaultParagraphFont"/>
    <w:rsid w:val="002A2237"/>
    <w:rPr>
      <w:rFonts w:ascii="Calibri" w:hAnsi="Calibri" w:cs="Calibri"/>
      <w:b/>
      <w:sz w:val="24"/>
    </w:rPr>
  </w:style>
  <w:style w:type="paragraph" w:customStyle="1" w:styleId="g-body">
    <w:name w:val="g-body"/>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2A2237"/>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2A2237"/>
    <w:pPr>
      <w:spacing w:before="100" w:beforeAutospacing="1" w:after="100" w:afterAutospacing="1"/>
    </w:pPr>
    <w:rPr>
      <w:sz w:val="24"/>
    </w:rPr>
  </w:style>
  <w:style w:type="paragraph" w:customStyle="1" w:styleId="style41">
    <w:name w:val="style4"/>
    <w:basedOn w:val="Normal"/>
    <w:uiPriority w:val="99"/>
    <w:qFormat/>
    <w:rsid w:val="002A2237"/>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2A2237"/>
    <w:pPr>
      <w:spacing w:before="100" w:beforeAutospacing="1" w:after="100" w:afterAutospacing="1"/>
    </w:pPr>
    <w:rPr>
      <w:rFonts w:ascii="Times New Roman" w:hAnsi="Times New Roman"/>
      <w:sz w:val="24"/>
    </w:rPr>
  </w:style>
  <w:style w:type="character" w:customStyle="1" w:styleId="adtext">
    <w:name w:val="adtext"/>
    <w:basedOn w:val="DefaultParagraphFont"/>
    <w:rsid w:val="002A2237"/>
  </w:style>
  <w:style w:type="character" w:customStyle="1" w:styleId="UL-Bold">
    <w:name w:val="UL-Bold"/>
    <w:basedOn w:val="DefaultParagraphFont"/>
    <w:rsid w:val="002A2237"/>
    <w:rPr>
      <w:u w:val="thick"/>
    </w:rPr>
  </w:style>
  <w:style w:type="character" w:customStyle="1" w:styleId="UL-None">
    <w:name w:val="UL-None"/>
    <w:basedOn w:val="DefaultParagraphFont"/>
    <w:rsid w:val="002A2237"/>
    <w:rPr>
      <w:strike w:val="0"/>
      <w:dstrike w:val="0"/>
      <w:u w:val="none"/>
      <w:effect w:val="none"/>
    </w:rPr>
  </w:style>
  <w:style w:type="character" w:customStyle="1" w:styleId="gl">
    <w:name w:val="gl"/>
    <w:basedOn w:val="DefaultParagraphFont"/>
    <w:rsid w:val="002A2237"/>
  </w:style>
  <w:style w:type="character" w:customStyle="1" w:styleId="qu730rj69h">
    <w:name w:val="qu730rj69h"/>
    <w:basedOn w:val="DefaultParagraphFont"/>
    <w:rsid w:val="002A2237"/>
  </w:style>
  <w:style w:type="paragraph" w:customStyle="1" w:styleId="optext">
    <w:name w:val="optext"/>
    <w:basedOn w:val="Normal"/>
    <w:uiPriority w:val="99"/>
    <w:qFormat/>
    <w:rsid w:val="002A2237"/>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2A2237"/>
  </w:style>
  <w:style w:type="character" w:customStyle="1" w:styleId="icr880">
    <w:name w:val="icr880"/>
    <w:basedOn w:val="DefaultParagraphFont"/>
    <w:rsid w:val="002A2237"/>
  </w:style>
  <w:style w:type="character" w:customStyle="1" w:styleId="hx23q54">
    <w:name w:val="hx23q54"/>
    <w:basedOn w:val="DefaultParagraphFont"/>
    <w:rsid w:val="002A2237"/>
  </w:style>
  <w:style w:type="character" w:customStyle="1" w:styleId="m-5348258726587825636gmail-style13ptbold">
    <w:name w:val="m_-5348258726587825636gmail-style13ptbold"/>
    <w:basedOn w:val="DefaultParagraphFont"/>
    <w:rsid w:val="002A2237"/>
  </w:style>
  <w:style w:type="character" w:customStyle="1" w:styleId="m-5348258726587825636gmail-styleunderline">
    <w:name w:val="m_-5348258726587825636gmail-styleunderline"/>
    <w:basedOn w:val="DefaultParagraphFont"/>
    <w:rsid w:val="002A2237"/>
  </w:style>
  <w:style w:type="character" w:customStyle="1" w:styleId="UnderlineCharChar1">
    <w:name w:val="Underline Char Char1"/>
    <w:basedOn w:val="DefaultParagraphFont"/>
    <w:rsid w:val="002A2237"/>
    <w:rPr>
      <w:u w:val="single"/>
      <w:lang w:val="en-US" w:eastAsia="en-US" w:bidi="ar-SA"/>
    </w:rPr>
  </w:style>
  <w:style w:type="character" w:customStyle="1" w:styleId="m4385445901877740177gmail-styleunderline">
    <w:name w:val="m_4385445901877740177gmail-styleunderline"/>
    <w:basedOn w:val="DefaultParagraphFont"/>
    <w:rsid w:val="002A2237"/>
  </w:style>
  <w:style w:type="character" w:customStyle="1" w:styleId="CardsFont12ptCharChar">
    <w:name w:val="Cards + Font: 12 pt Char Char"/>
    <w:basedOn w:val="DefaultParagraphFont"/>
    <w:rsid w:val="002A2237"/>
    <w:rPr>
      <w:sz w:val="24"/>
      <w:szCs w:val="24"/>
      <w:u w:val="thick"/>
      <w:lang w:val="en-US" w:eastAsia="en-US" w:bidi="ar-SA"/>
    </w:rPr>
  </w:style>
  <w:style w:type="character" w:customStyle="1" w:styleId="NothingChar1">
    <w:name w:val="Nothing Char1"/>
    <w:basedOn w:val="DefaultParagraphFont"/>
    <w:rsid w:val="002A2237"/>
    <w:rPr>
      <w:lang w:val="en-US" w:eastAsia="en-US" w:bidi="ar-SA"/>
    </w:rPr>
  </w:style>
  <w:style w:type="paragraph" w:customStyle="1" w:styleId="useless">
    <w:name w:val="useless"/>
    <w:basedOn w:val="Normal"/>
    <w:uiPriority w:val="99"/>
    <w:qFormat/>
    <w:rsid w:val="002A2237"/>
    <w:rPr>
      <w:rFonts w:ascii="Times New Roman" w:eastAsia="Times New Roman" w:hAnsi="Times New Roman"/>
      <w:sz w:val="12"/>
    </w:rPr>
  </w:style>
  <w:style w:type="character" w:customStyle="1" w:styleId="DDIUnderline">
    <w:name w:val="DDI Underline"/>
    <w:qFormat/>
    <w:rsid w:val="002A2237"/>
    <w:rPr>
      <w:rFonts w:ascii="Times New Roman" w:hAnsi="Times New Roman"/>
      <w:sz w:val="24"/>
      <w:u w:val="single"/>
    </w:rPr>
  </w:style>
  <w:style w:type="character" w:customStyle="1" w:styleId="Char1">
    <w:name w:val="Char1"/>
    <w:basedOn w:val="DefaultParagraphFont"/>
    <w:rsid w:val="002A2237"/>
    <w:rPr>
      <w:rFonts w:cs="Arial"/>
      <w:b/>
      <w:bCs/>
      <w:iCs/>
      <w:sz w:val="24"/>
      <w:szCs w:val="28"/>
      <w:lang w:val="en-US" w:eastAsia="en-US" w:bidi="ar-SA"/>
    </w:rPr>
  </w:style>
  <w:style w:type="paragraph" w:customStyle="1" w:styleId="ALLCAPS">
    <w:name w:val="ALL CAPS"/>
    <w:basedOn w:val="Normal"/>
    <w:link w:val="ALLCAPSChar"/>
    <w:rsid w:val="002A2237"/>
    <w:rPr>
      <w:rFonts w:ascii="Times New Roman" w:eastAsia="Times New Roman" w:hAnsi="Times New Roman"/>
      <w:b/>
      <w:caps/>
    </w:rPr>
  </w:style>
  <w:style w:type="character" w:customStyle="1" w:styleId="ALLCAPSChar">
    <w:name w:val="ALL CAPS Char"/>
    <w:basedOn w:val="DefaultParagraphFont"/>
    <w:link w:val="ALLCAPS"/>
    <w:rsid w:val="002A2237"/>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2A2237"/>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2A2237"/>
    <w:rPr>
      <w:rFonts w:ascii="Times New Roman" w:eastAsia="Times New Roman" w:hAnsi="Times New Roman"/>
      <w:b/>
      <w:sz w:val="24"/>
    </w:rPr>
  </w:style>
  <w:style w:type="character" w:customStyle="1" w:styleId="10ptnotbold">
    <w:name w:val="10ptnotbold"/>
    <w:basedOn w:val="DefaultParagraphFont"/>
    <w:rsid w:val="002A2237"/>
    <w:rPr>
      <w:sz w:val="20"/>
    </w:rPr>
  </w:style>
  <w:style w:type="character" w:customStyle="1" w:styleId="Cites-AuthorDate">
    <w:name w:val="Cites-Author/Date"/>
    <w:rsid w:val="002A2237"/>
    <w:rPr>
      <w:rFonts w:ascii="Helvetica" w:hAnsi="Helvetica"/>
      <w:b/>
      <w:sz w:val="22"/>
      <w:szCs w:val="24"/>
      <w:u w:val="thick"/>
    </w:rPr>
  </w:style>
  <w:style w:type="paragraph" w:customStyle="1" w:styleId="CiteTag">
    <w:name w:val="Cite/Tag"/>
    <w:basedOn w:val="Normal"/>
    <w:uiPriority w:val="99"/>
    <w:qFormat/>
    <w:rsid w:val="002A2237"/>
    <w:rPr>
      <w:rFonts w:ascii="Times New Roman" w:eastAsia="Cambria" w:hAnsi="Times New Roman"/>
      <w:b/>
    </w:rPr>
  </w:style>
  <w:style w:type="character" w:customStyle="1" w:styleId="CardsFont6ptChar1">
    <w:name w:val="Cards + Font: 6 pt Char1"/>
    <w:basedOn w:val="CardsChar"/>
    <w:link w:val="CardsFont6pt"/>
    <w:rsid w:val="002A2237"/>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2A2237"/>
  </w:style>
  <w:style w:type="character" w:customStyle="1" w:styleId="m489902567989944824gmail-styleunderline">
    <w:name w:val="m_489902567989944824gmail-styleunderline"/>
    <w:basedOn w:val="DefaultParagraphFont"/>
    <w:rsid w:val="002A2237"/>
  </w:style>
  <w:style w:type="character" w:customStyle="1" w:styleId="UnresolvedMention2">
    <w:name w:val="Unresolved Mention2"/>
    <w:basedOn w:val="DefaultParagraphFont"/>
    <w:uiPriority w:val="99"/>
    <w:semiHidden/>
    <w:rsid w:val="002A2237"/>
    <w:rPr>
      <w:color w:val="808080"/>
      <w:shd w:val="clear" w:color="auto" w:fill="E6E6E6"/>
    </w:rPr>
  </w:style>
  <w:style w:type="character" w:customStyle="1" w:styleId="swauthor">
    <w:name w:val="sw_author"/>
    <w:rsid w:val="002A2237"/>
  </w:style>
  <w:style w:type="character" w:customStyle="1" w:styleId="UnderlineCharChar3">
    <w:name w:val="Underline Char Char3"/>
    <w:rsid w:val="002A2237"/>
    <w:rPr>
      <w:szCs w:val="24"/>
      <w:u w:val="single"/>
      <w:lang w:val="en-US" w:eastAsia="en-US" w:bidi="ar-SA"/>
    </w:rPr>
  </w:style>
  <w:style w:type="character" w:customStyle="1" w:styleId="tl8wme">
    <w:name w:val="tl8wme"/>
    <w:basedOn w:val="DefaultParagraphFont"/>
    <w:rsid w:val="002A2237"/>
  </w:style>
  <w:style w:type="character" w:customStyle="1" w:styleId="Mention3">
    <w:name w:val="Mention3"/>
    <w:basedOn w:val="DefaultParagraphFont"/>
    <w:uiPriority w:val="99"/>
    <w:semiHidden/>
    <w:unhideWhenUsed/>
    <w:rsid w:val="002A2237"/>
    <w:rPr>
      <w:color w:val="2B579A"/>
      <w:shd w:val="clear" w:color="auto" w:fill="E6E6E6"/>
    </w:rPr>
  </w:style>
  <w:style w:type="character" w:customStyle="1" w:styleId="m-5251091010484660064gmail-style13ptbold">
    <w:name w:val="m_-5251091010484660064gmail-style13ptbold"/>
    <w:basedOn w:val="DefaultParagraphFont"/>
    <w:rsid w:val="002A2237"/>
  </w:style>
  <w:style w:type="character" w:customStyle="1" w:styleId="m-5251091010484660064gmail-styleunderline">
    <w:name w:val="m_-5251091010484660064gmail-styleunderline"/>
    <w:basedOn w:val="DefaultParagraphFont"/>
    <w:rsid w:val="002A2237"/>
  </w:style>
  <w:style w:type="character" w:customStyle="1" w:styleId="tablecaption">
    <w:name w:val="tablecaption"/>
    <w:basedOn w:val="DefaultParagraphFont"/>
    <w:rsid w:val="002A2237"/>
  </w:style>
  <w:style w:type="character" w:customStyle="1" w:styleId="StyleLatinHelvetica105ptBlack">
    <w:name w:val="Style (Latin) Helvetica 10.5 pt Black"/>
    <w:basedOn w:val="DefaultParagraphFont"/>
    <w:rsid w:val="002A2237"/>
    <w:rPr>
      <w:rFonts w:ascii="Times New Roman" w:hAnsi="Times New Roman"/>
      <w:color w:val="000000"/>
      <w:sz w:val="21"/>
    </w:rPr>
  </w:style>
  <w:style w:type="character" w:customStyle="1" w:styleId="m-413333960618644972gmail-style13ptbold">
    <w:name w:val="m_-413333960618644972gmail-style13ptbold"/>
    <w:basedOn w:val="DefaultParagraphFont"/>
    <w:rsid w:val="002A2237"/>
  </w:style>
  <w:style w:type="character" w:customStyle="1" w:styleId="m-413333960618644972gmail-styleunderline">
    <w:name w:val="m_-413333960618644972gmail-styleunderline"/>
    <w:basedOn w:val="DefaultParagraphFont"/>
    <w:rsid w:val="002A2237"/>
  </w:style>
  <w:style w:type="character" w:customStyle="1" w:styleId="m8314098763611656848gmail-stylestylebold12pt">
    <w:name w:val="m_8314098763611656848gmail-stylestylebold12pt"/>
    <w:basedOn w:val="DefaultParagraphFont"/>
    <w:rsid w:val="002A2237"/>
  </w:style>
  <w:style w:type="character" w:customStyle="1" w:styleId="m8314098763611656848gmail-styleboldunderline">
    <w:name w:val="m_8314098763611656848gmail-styleboldunderline"/>
    <w:basedOn w:val="DefaultParagraphFont"/>
    <w:rsid w:val="002A2237"/>
  </w:style>
  <w:style w:type="paragraph" w:customStyle="1" w:styleId="Spacer">
    <w:name w:val="Spacer"/>
    <w:basedOn w:val="Heading1"/>
    <w:link w:val="SpacerChar"/>
    <w:autoRedefine/>
    <w:uiPriority w:val="4"/>
    <w:qFormat/>
    <w:rsid w:val="002A223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2A2237"/>
    <w:rPr>
      <w:rFonts w:ascii="Calibri" w:eastAsiaTheme="majorEastAsia" w:hAnsi="Calibri" w:cstheme="majorBidi"/>
      <w:b/>
      <w:sz w:val="24"/>
      <w:szCs w:val="32"/>
    </w:rPr>
  </w:style>
  <w:style w:type="paragraph" w:customStyle="1" w:styleId="msonormal0">
    <w:name w:val="msonormal"/>
    <w:basedOn w:val="Normal"/>
    <w:rsid w:val="002A2237"/>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2A2237"/>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2A2237"/>
    <w:rPr>
      <w:rFonts w:ascii="Georgia" w:eastAsia="Times New Roman" w:hAnsi="Georgia" w:cs="Arial" w:hint="default"/>
      <w:b/>
      <w:bCs/>
      <w:kern w:val="32"/>
      <w:sz w:val="28"/>
      <w:szCs w:val="32"/>
    </w:rPr>
  </w:style>
  <w:style w:type="character" w:customStyle="1" w:styleId="SmallChar0">
    <w:name w:val="Small Char"/>
    <w:qFormat/>
    <w:rsid w:val="002A2237"/>
    <w:rPr>
      <w:rFonts w:ascii="Arial Narrow" w:hAnsi="Arial Narrow" w:cs="Times New Roman"/>
      <w:color w:val="000000"/>
      <w:sz w:val="16"/>
    </w:rPr>
  </w:style>
  <w:style w:type="character" w:customStyle="1" w:styleId="CiteReal0">
    <w:name w:val="CiteReal"/>
    <w:uiPriority w:val="1"/>
    <w:qFormat/>
    <w:rsid w:val="002A2237"/>
    <w:rPr>
      <w:rFonts w:ascii="Arial" w:hAnsi="Arial"/>
      <w:b/>
      <w:sz w:val="24"/>
      <w:u w:val="single"/>
    </w:rPr>
  </w:style>
  <w:style w:type="character" w:customStyle="1" w:styleId="dropcap1">
    <w:name w:val="dropcap1"/>
    <w:rsid w:val="002A2237"/>
  </w:style>
  <w:style w:type="paragraph" w:customStyle="1" w:styleId="Style31">
    <w:name w:val="Style31"/>
    <w:basedOn w:val="Normal"/>
    <w:uiPriority w:val="99"/>
    <w:rsid w:val="002A2237"/>
    <w:pPr>
      <w:spacing w:line="197" w:lineRule="exact"/>
      <w:jc w:val="both"/>
    </w:pPr>
    <w:rPr>
      <w:rFonts w:ascii="Palatino Linotype" w:hAnsi="Palatino Linotype" w:cs="Palatino Linotype"/>
    </w:rPr>
  </w:style>
  <w:style w:type="paragraph" w:customStyle="1" w:styleId="Style42">
    <w:name w:val="Style42"/>
    <w:basedOn w:val="Normal"/>
    <w:uiPriority w:val="99"/>
    <w:rsid w:val="002A2237"/>
    <w:pPr>
      <w:spacing w:line="202" w:lineRule="exact"/>
      <w:jc w:val="both"/>
    </w:pPr>
    <w:rPr>
      <w:rFonts w:ascii="Palatino Linotype" w:hAnsi="Palatino Linotype" w:cs="Palatino Linotype"/>
    </w:rPr>
  </w:style>
  <w:style w:type="paragraph" w:customStyle="1" w:styleId="Style51">
    <w:name w:val="Style51"/>
    <w:basedOn w:val="Normal"/>
    <w:uiPriority w:val="99"/>
    <w:rsid w:val="002A2237"/>
    <w:pPr>
      <w:spacing w:line="200" w:lineRule="exact"/>
      <w:jc w:val="both"/>
    </w:pPr>
    <w:rPr>
      <w:rFonts w:ascii="Palatino Linotype" w:hAnsi="Palatino Linotype" w:cs="Palatino Linotype"/>
    </w:rPr>
  </w:style>
  <w:style w:type="character" w:customStyle="1" w:styleId="FontStyle72">
    <w:name w:val="Font Style72"/>
    <w:uiPriority w:val="99"/>
    <w:rsid w:val="002A2237"/>
    <w:rPr>
      <w:rFonts w:ascii="Cambria" w:hAnsi="Cambria" w:cs="Cambria" w:hint="default"/>
      <w:sz w:val="16"/>
      <w:szCs w:val="16"/>
    </w:rPr>
  </w:style>
  <w:style w:type="character" w:customStyle="1" w:styleId="FontStyle73">
    <w:name w:val="Font Style73"/>
    <w:uiPriority w:val="99"/>
    <w:rsid w:val="002A2237"/>
    <w:rPr>
      <w:rFonts w:ascii="Cambria" w:hAnsi="Cambria" w:cs="Cambria" w:hint="default"/>
      <w:i/>
      <w:iCs/>
      <w:sz w:val="16"/>
      <w:szCs w:val="16"/>
    </w:rPr>
  </w:style>
  <w:style w:type="character" w:customStyle="1" w:styleId="UnderlinestyleChar2">
    <w:name w:val="Underline style Char2"/>
    <w:rsid w:val="002A2237"/>
    <w:rPr>
      <w:sz w:val="22"/>
      <w:szCs w:val="24"/>
      <w:u w:val="single"/>
      <w:lang w:val="en-US" w:eastAsia="en-US" w:bidi="ar-SA"/>
    </w:rPr>
  </w:style>
  <w:style w:type="paragraph" w:customStyle="1" w:styleId="CitationCharChar">
    <w:name w:val="Citation Char Char"/>
    <w:basedOn w:val="Normal"/>
    <w:uiPriority w:val="6"/>
    <w:qFormat/>
    <w:rsid w:val="002A2237"/>
    <w:pPr>
      <w:ind w:left="1440" w:right="1440"/>
    </w:pPr>
    <w:rPr>
      <w:rFonts w:ascii="Cambria" w:eastAsia="Verdana" w:hAnsi="Cambria" w:cs="Cambria"/>
      <w:szCs w:val="20"/>
      <w:u w:val="single"/>
    </w:rPr>
  </w:style>
  <w:style w:type="character" w:customStyle="1" w:styleId="FontStyle49">
    <w:name w:val="Font Style49"/>
    <w:uiPriority w:val="99"/>
    <w:rsid w:val="002A2237"/>
    <w:rPr>
      <w:rFonts w:ascii="Cambria" w:hAnsi="Cambria" w:cs="Cambria"/>
      <w:sz w:val="20"/>
      <w:szCs w:val="20"/>
    </w:rPr>
  </w:style>
  <w:style w:type="character" w:customStyle="1" w:styleId="FontStyle50">
    <w:name w:val="Font Style50"/>
    <w:uiPriority w:val="99"/>
    <w:rsid w:val="002A2237"/>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2A2237"/>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A2237"/>
    <w:rPr>
      <w:rFonts w:ascii="Cambria" w:eastAsia="Cambria" w:hAnsi="Cambria" w:cs="Cambria"/>
      <w:spacing w:val="-3"/>
      <w:szCs w:val="20"/>
    </w:rPr>
  </w:style>
  <w:style w:type="character" w:customStyle="1" w:styleId="kn">
    <w:name w:val="kn"/>
    <w:basedOn w:val="DefaultParagraphFont"/>
    <w:rsid w:val="002A2237"/>
  </w:style>
  <w:style w:type="character" w:customStyle="1" w:styleId="StyleStyleUnderlineUnderlineStyleBoldUnderlineIntenseEmphas">
    <w:name w:val="Style Style UnderlineUnderlineStyle Bold UnderlineIntense Emphas..."/>
    <w:basedOn w:val="DefaultParagraphFont"/>
    <w:rsid w:val="002A2237"/>
    <w:rPr>
      <w:b/>
      <w:bCs/>
      <w:sz w:val="26"/>
      <w:u w:val="single"/>
    </w:rPr>
  </w:style>
  <w:style w:type="character" w:customStyle="1" w:styleId="articoloinside">
    <w:name w:val="articolo_inside"/>
    <w:rsid w:val="002A2237"/>
  </w:style>
  <w:style w:type="paragraph" w:customStyle="1" w:styleId="pagetools">
    <w:name w:val="pagetools"/>
    <w:basedOn w:val="Normal"/>
    <w:rsid w:val="002A2237"/>
    <w:pPr>
      <w:spacing w:before="100" w:beforeAutospacing="1" w:after="100" w:afterAutospacing="1"/>
    </w:pPr>
    <w:rPr>
      <w:rFonts w:ascii="Cambria" w:eastAsia="Cambria" w:hAnsi="Cambria"/>
      <w:sz w:val="24"/>
    </w:rPr>
  </w:style>
  <w:style w:type="character" w:customStyle="1" w:styleId="desc">
    <w:name w:val="desc"/>
    <w:basedOn w:val="DefaultParagraphFont"/>
    <w:rsid w:val="002A2237"/>
  </w:style>
  <w:style w:type="character" w:customStyle="1" w:styleId="job">
    <w:name w:val="job"/>
    <w:basedOn w:val="DefaultParagraphFont"/>
    <w:rsid w:val="002A2237"/>
  </w:style>
  <w:style w:type="character" w:customStyle="1" w:styleId="publisher">
    <w:name w:val="publisher"/>
    <w:basedOn w:val="DefaultParagraphFont"/>
    <w:rsid w:val="002A2237"/>
  </w:style>
  <w:style w:type="character" w:customStyle="1" w:styleId="pubyear">
    <w:name w:val="pubyear"/>
    <w:basedOn w:val="DefaultParagraphFont"/>
    <w:rsid w:val="002A2237"/>
  </w:style>
  <w:style w:type="character" w:customStyle="1" w:styleId="pubcity">
    <w:name w:val="pubcity"/>
    <w:basedOn w:val="DefaultParagraphFont"/>
    <w:rsid w:val="002A2237"/>
  </w:style>
  <w:style w:type="character" w:customStyle="1" w:styleId="bodycontentlink">
    <w:name w:val="bodycontentlink"/>
    <w:basedOn w:val="DefaultParagraphFont"/>
    <w:rsid w:val="002A2237"/>
  </w:style>
  <w:style w:type="paragraph" w:customStyle="1" w:styleId="C-Text">
    <w:name w:val="C-Text"/>
    <w:basedOn w:val="Normal"/>
    <w:rsid w:val="002A2237"/>
    <w:pPr>
      <w:tabs>
        <w:tab w:val="num" w:pos="720"/>
      </w:tabs>
      <w:ind w:left="720" w:hanging="360"/>
    </w:pPr>
    <w:rPr>
      <w:rFonts w:ascii="Book Antiqua" w:hAnsi="Book Antiqua"/>
      <w:sz w:val="24"/>
    </w:rPr>
  </w:style>
  <w:style w:type="character" w:customStyle="1" w:styleId="ecdate">
    <w:name w:val="ec_date"/>
    <w:basedOn w:val="DefaultParagraphFont"/>
    <w:rsid w:val="002A2237"/>
    <w:rPr>
      <w:rFonts w:ascii="Symbol" w:hAnsi="Symbol" w:hint="default"/>
      <w:sz w:val="20"/>
      <w:szCs w:val="20"/>
      <w:shd w:val="clear" w:color="auto" w:fill="FFFFFF"/>
    </w:rPr>
  </w:style>
  <w:style w:type="paragraph" w:customStyle="1" w:styleId="ecmsonormal">
    <w:name w:val="ec_msonormal"/>
    <w:basedOn w:val="Normal"/>
    <w:rsid w:val="002A2237"/>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2A2237"/>
  </w:style>
  <w:style w:type="character" w:customStyle="1" w:styleId="articleheadline">
    <w:name w:val="articleheadline"/>
    <w:basedOn w:val="DefaultParagraphFont"/>
    <w:rsid w:val="002A2237"/>
  </w:style>
  <w:style w:type="paragraph" w:customStyle="1" w:styleId="u-intro">
    <w:name w:val="u-intro"/>
    <w:basedOn w:val="Normal"/>
    <w:rsid w:val="002A2237"/>
    <w:pPr>
      <w:spacing w:before="100" w:beforeAutospacing="1" w:after="100" w:afterAutospacing="1"/>
    </w:pPr>
    <w:rPr>
      <w:sz w:val="24"/>
    </w:rPr>
  </w:style>
  <w:style w:type="character" w:customStyle="1" w:styleId="u-byline">
    <w:name w:val="u-byline"/>
    <w:basedOn w:val="DefaultParagraphFont"/>
    <w:rsid w:val="002A2237"/>
  </w:style>
  <w:style w:type="character" w:customStyle="1" w:styleId="articlebya">
    <w:name w:val="articleby_a"/>
    <w:basedOn w:val="DefaultParagraphFont"/>
    <w:rsid w:val="002A2237"/>
  </w:style>
  <w:style w:type="character" w:customStyle="1" w:styleId="popupwinby">
    <w:name w:val="popupwinby"/>
    <w:basedOn w:val="DefaultParagraphFont"/>
    <w:rsid w:val="002A2237"/>
  </w:style>
  <w:style w:type="character" w:customStyle="1" w:styleId="storyheader">
    <w:name w:val="storyheader"/>
    <w:basedOn w:val="DefaultParagraphFont"/>
    <w:rsid w:val="002A2237"/>
  </w:style>
  <w:style w:type="character" w:customStyle="1" w:styleId="marron">
    <w:name w:val="marron"/>
    <w:basedOn w:val="DefaultParagraphFont"/>
    <w:rsid w:val="002A2237"/>
  </w:style>
  <w:style w:type="paragraph" w:customStyle="1" w:styleId="StyleNormalWeb10pt">
    <w:name w:val="Style Normal (Web) + 10 pt"/>
    <w:basedOn w:val="NormalWeb"/>
    <w:next w:val="Normal"/>
    <w:rsid w:val="002A2237"/>
    <w:rPr>
      <w:rFonts w:ascii="Bookman Old Style" w:eastAsiaTheme="minorHAnsi" w:hAnsi="Bookman Old Style"/>
      <w:sz w:val="20"/>
      <w:lang w:bidi="ar-SA"/>
    </w:rPr>
  </w:style>
  <w:style w:type="character" w:customStyle="1" w:styleId="StyleNormalWeb10ptChar">
    <w:name w:val="Style Normal (Web) + 10 pt Char"/>
    <w:basedOn w:val="DefaultParagraphFont"/>
    <w:rsid w:val="002A2237"/>
    <w:rPr>
      <w:szCs w:val="24"/>
      <w:lang w:val="en-US" w:eastAsia="en-US" w:bidi="ar-SA"/>
    </w:rPr>
  </w:style>
  <w:style w:type="paragraph" w:customStyle="1" w:styleId="TagCiteShells">
    <w:name w:val="Tag/Cite/Shells"/>
    <w:basedOn w:val="Normal"/>
    <w:rsid w:val="002A2237"/>
    <w:rPr>
      <w:b/>
    </w:rPr>
  </w:style>
  <w:style w:type="paragraph" w:customStyle="1" w:styleId="DefinitionTerm">
    <w:name w:val="Definition Term"/>
    <w:basedOn w:val="Normal"/>
    <w:next w:val="Normal"/>
    <w:rsid w:val="002A2237"/>
    <w:rPr>
      <w:snapToGrid w:val="0"/>
      <w:sz w:val="24"/>
    </w:rPr>
  </w:style>
  <w:style w:type="character" w:customStyle="1" w:styleId="Style3CharChar">
    <w:name w:val="Style3 Char Char"/>
    <w:basedOn w:val="DefaultParagraphFont"/>
    <w:rsid w:val="002A2237"/>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2A2237"/>
    <w:pPr>
      <w:spacing w:after="60"/>
    </w:pPr>
    <w:rPr>
      <w:rFonts w:eastAsia="Segoe UI" w:cs="Cambria"/>
      <w:caps/>
      <w:sz w:val="20"/>
      <w:lang w:eastAsia="zh-CN"/>
    </w:rPr>
  </w:style>
  <w:style w:type="character" w:customStyle="1" w:styleId="NormalChar0">
    <w:name w:val="Normal Char"/>
    <w:basedOn w:val="DefaultParagraphFont"/>
    <w:rsid w:val="002A2237"/>
    <w:rPr>
      <w:lang w:eastAsia="en-US"/>
    </w:rPr>
  </w:style>
  <w:style w:type="character" w:customStyle="1" w:styleId="BoldUnderlineChar2">
    <w:name w:val="Bold + Underline Char"/>
    <w:basedOn w:val="DefaultParagraphFont"/>
    <w:rsid w:val="002A2237"/>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2A2237"/>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2A2237"/>
  </w:style>
  <w:style w:type="character" w:customStyle="1" w:styleId="CharacterStyle7">
    <w:name w:val="Character Style 7"/>
    <w:rsid w:val="002A2237"/>
    <w:rPr>
      <w:rFonts w:ascii="Trebuchet MS" w:hAnsi="Trebuchet MS" w:cs="Trebuchet MS"/>
      <w:sz w:val="20"/>
      <w:szCs w:val="20"/>
      <w:u w:val="single"/>
    </w:rPr>
  </w:style>
  <w:style w:type="character" w:customStyle="1" w:styleId="StyleStyle4Char">
    <w:name w:val="Style Style4 + Char"/>
    <w:basedOn w:val="DefaultParagraphFont"/>
    <w:rsid w:val="002A2237"/>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A2237"/>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2A2237"/>
    <w:rPr>
      <w:rFonts w:ascii="Symbol" w:hAnsi="Symbol"/>
      <w:sz w:val="21"/>
      <w:szCs w:val="21"/>
      <w:u w:val="thick"/>
    </w:rPr>
  </w:style>
  <w:style w:type="character" w:customStyle="1" w:styleId="UnderlinedEvidenceCharChar">
    <w:name w:val="Underlined Evidence Char Char"/>
    <w:basedOn w:val="DefaultParagraphFont"/>
    <w:rsid w:val="002A2237"/>
    <w:rPr>
      <w:rFonts w:ascii="Symbol" w:hAnsi="Symbol"/>
      <w:sz w:val="21"/>
      <w:szCs w:val="21"/>
      <w:u w:val="thick"/>
      <w:lang w:val="en-US" w:eastAsia="en-US" w:bidi="ar-SA"/>
    </w:rPr>
  </w:style>
  <w:style w:type="character" w:styleId="PlaceholderText">
    <w:name w:val="Placeholder Text"/>
    <w:basedOn w:val="DefaultParagraphFont"/>
    <w:uiPriority w:val="99"/>
    <w:rsid w:val="002A2237"/>
    <w:rPr>
      <w:color w:val="808080"/>
    </w:rPr>
  </w:style>
  <w:style w:type="paragraph" w:customStyle="1" w:styleId="Cite8">
    <w:name w:val="Cite8"/>
    <w:basedOn w:val="Normal"/>
    <w:autoRedefine/>
    <w:qFormat/>
    <w:rsid w:val="002A2237"/>
    <w:rPr>
      <w:rFonts w:ascii="Trebuchet MS" w:eastAsia="Verdana" w:hAnsi="Trebuchet MS" w:cs="Cambria"/>
    </w:rPr>
  </w:style>
  <w:style w:type="paragraph" w:customStyle="1" w:styleId="8font">
    <w:name w:val="8font"/>
    <w:basedOn w:val="Normal"/>
    <w:next w:val="Normal"/>
    <w:autoRedefine/>
    <w:rsid w:val="002A2237"/>
    <w:rPr>
      <w:rFonts w:eastAsia="Cambria Math" w:cs="Cambria"/>
      <w:szCs w:val="16"/>
    </w:rPr>
  </w:style>
  <w:style w:type="character" w:customStyle="1" w:styleId="NoterefInText">
    <w:name w:val="_NoterefInText"/>
    <w:uiPriority w:val="99"/>
    <w:rsid w:val="002A2237"/>
    <w:rPr>
      <w:rFonts w:cs="AKDPE C+ Utopia"/>
      <w:color w:val="000000"/>
    </w:rPr>
  </w:style>
  <w:style w:type="character" w:customStyle="1" w:styleId="postauthor">
    <w:name w:val="postauthor"/>
    <w:basedOn w:val="DefaultParagraphFont"/>
    <w:rsid w:val="002A2237"/>
  </w:style>
  <w:style w:type="paragraph" w:customStyle="1" w:styleId="notes-source-hasnotes">
    <w:name w:val="notes-source-hasnotes"/>
    <w:basedOn w:val="Normal"/>
    <w:rsid w:val="002A2237"/>
    <w:pPr>
      <w:spacing w:before="100" w:beforeAutospacing="1" w:after="100" w:afterAutospacing="1"/>
    </w:pPr>
    <w:rPr>
      <w:rFonts w:ascii="Tahoma" w:hAnsi="Tahoma"/>
      <w:szCs w:val="20"/>
    </w:rPr>
  </w:style>
  <w:style w:type="character" w:customStyle="1" w:styleId="span">
    <w:name w:val="span"/>
    <w:basedOn w:val="DefaultParagraphFont"/>
    <w:rsid w:val="002A2237"/>
  </w:style>
  <w:style w:type="character" w:customStyle="1" w:styleId="maintitle">
    <w:name w:val="maintitle"/>
    <w:basedOn w:val="DefaultParagraphFont"/>
    <w:rsid w:val="002A2237"/>
  </w:style>
  <w:style w:type="character" w:customStyle="1" w:styleId="thirdparty-logo">
    <w:name w:val="thirdparty-logo"/>
    <w:basedOn w:val="DefaultParagraphFont"/>
    <w:rsid w:val="002A2237"/>
  </w:style>
  <w:style w:type="character" w:customStyle="1" w:styleId="posted">
    <w:name w:val="posted"/>
    <w:basedOn w:val="DefaultParagraphFont"/>
    <w:rsid w:val="002A2237"/>
  </w:style>
  <w:style w:type="character" w:customStyle="1" w:styleId="ticker">
    <w:name w:val="ticker"/>
    <w:basedOn w:val="DefaultParagraphFont"/>
    <w:rsid w:val="002A2237"/>
  </w:style>
  <w:style w:type="paragraph" w:customStyle="1" w:styleId="articlemeta">
    <w:name w:val="articlemeta"/>
    <w:basedOn w:val="Normal"/>
    <w:rsid w:val="002A2237"/>
    <w:pPr>
      <w:spacing w:before="100" w:beforeAutospacing="1" w:after="100" w:afterAutospacing="1"/>
    </w:pPr>
    <w:rPr>
      <w:rFonts w:ascii="Tahoma" w:hAnsi="Tahoma"/>
      <w:szCs w:val="20"/>
    </w:rPr>
  </w:style>
  <w:style w:type="character" w:customStyle="1" w:styleId="vcard">
    <w:name w:val="vcard"/>
    <w:basedOn w:val="DefaultParagraphFont"/>
    <w:rsid w:val="002A2237"/>
  </w:style>
  <w:style w:type="character" w:customStyle="1" w:styleId="print-footnote">
    <w:name w:val="print-footnote"/>
    <w:basedOn w:val="DefaultParagraphFont"/>
    <w:rsid w:val="002A2237"/>
  </w:style>
  <w:style w:type="character" w:customStyle="1" w:styleId="datestring">
    <w:name w:val="datestring"/>
    <w:basedOn w:val="DefaultParagraphFont"/>
    <w:rsid w:val="002A2237"/>
  </w:style>
  <w:style w:type="paragraph" w:customStyle="1" w:styleId="noindent0">
    <w:name w:val="no_indent"/>
    <w:basedOn w:val="Normal"/>
    <w:rsid w:val="002A2237"/>
    <w:pPr>
      <w:spacing w:before="100" w:beforeAutospacing="1" w:after="100" w:afterAutospacing="1"/>
    </w:pPr>
    <w:rPr>
      <w:rFonts w:ascii="Tahoma" w:hAnsi="Tahoma"/>
      <w:szCs w:val="20"/>
    </w:rPr>
  </w:style>
  <w:style w:type="character" w:customStyle="1" w:styleId="email">
    <w:name w:val="email"/>
    <w:basedOn w:val="DefaultParagraphFont"/>
    <w:rsid w:val="002A2237"/>
  </w:style>
  <w:style w:type="paragraph" w:customStyle="1" w:styleId="left">
    <w:name w:val="left"/>
    <w:basedOn w:val="Normal"/>
    <w:rsid w:val="002A2237"/>
    <w:pPr>
      <w:spacing w:before="100" w:beforeAutospacing="1" w:after="100" w:afterAutospacing="1"/>
    </w:pPr>
    <w:rPr>
      <w:rFonts w:ascii="Tahoma" w:hAnsi="Tahoma"/>
      <w:szCs w:val="20"/>
    </w:rPr>
  </w:style>
  <w:style w:type="paragraph" w:customStyle="1" w:styleId="right">
    <w:name w:val="right"/>
    <w:basedOn w:val="Normal"/>
    <w:rsid w:val="002A2237"/>
    <w:pPr>
      <w:spacing w:before="100" w:beforeAutospacing="1" w:after="100" w:afterAutospacing="1"/>
    </w:pPr>
    <w:rPr>
      <w:rFonts w:ascii="Tahoma" w:hAnsi="Tahoma"/>
      <w:szCs w:val="20"/>
    </w:rPr>
  </w:style>
  <w:style w:type="character" w:customStyle="1" w:styleId="gptad">
    <w:name w:val="gptad"/>
    <w:basedOn w:val="DefaultParagraphFont"/>
    <w:rsid w:val="002A2237"/>
  </w:style>
  <w:style w:type="paragraph" w:customStyle="1" w:styleId="creditpostedmodified">
    <w:name w:val="credit_posted_modified"/>
    <w:basedOn w:val="Normal"/>
    <w:rsid w:val="002A2237"/>
    <w:pPr>
      <w:spacing w:before="100" w:beforeAutospacing="1" w:after="100" w:afterAutospacing="1"/>
    </w:pPr>
    <w:rPr>
      <w:rFonts w:ascii="Tahoma" w:hAnsi="Tahoma"/>
      <w:szCs w:val="20"/>
    </w:rPr>
  </w:style>
  <w:style w:type="character" w:customStyle="1" w:styleId="creditline">
    <w:name w:val="creditline"/>
    <w:basedOn w:val="DefaultParagraphFont"/>
    <w:rsid w:val="002A2237"/>
  </w:style>
  <w:style w:type="character" w:customStyle="1" w:styleId="grd">
    <w:name w:val="grd"/>
    <w:basedOn w:val="DefaultParagraphFont"/>
    <w:rsid w:val="002A2237"/>
  </w:style>
  <w:style w:type="paragraph" w:customStyle="1" w:styleId="hs-text-container">
    <w:name w:val="hs-text-container"/>
    <w:basedOn w:val="Normal"/>
    <w:rsid w:val="002A2237"/>
    <w:pPr>
      <w:spacing w:before="100" w:beforeAutospacing="1" w:after="100" w:afterAutospacing="1"/>
    </w:pPr>
    <w:rPr>
      <w:rFonts w:ascii="Tahoma" w:hAnsi="Tahoma"/>
      <w:szCs w:val="20"/>
    </w:rPr>
  </w:style>
  <w:style w:type="character" w:customStyle="1" w:styleId="created">
    <w:name w:val="created"/>
    <w:basedOn w:val="DefaultParagraphFont"/>
    <w:rsid w:val="002A2237"/>
  </w:style>
  <w:style w:type="character" w:customStyle="1" w:styleId="changed">
    <w:name w:val="changed"/>
    <w:basedOn w:val="DefaultParagraphFont"/>
    <w:rsid w:val="002A2237"/>
  </w:style>
  <w:style w:type="character" w:customStyle="1" w:styleId="article-author-name">
    <w:name w:val="article-author-name"/>
    <w:basedOn w:val="DefaultParagraphFont"/>
    <w:rsid w:val="002A2237"/>
  </w:style>
  <w:style w:type="character" w:customStyle="1" w:styleId="bioexcerpt">
    <w:name w:val="bio_excerpt"/>
    <w:basedOn w:val="DefaultParagraphFont"/>
    <w:rsid w:val="002A2237"/>
  </w:style>
  <w:style w:type="character" w:customStyle="1" w:styleId="commentcount">
    <w:name w:val="comment_count"/>
    <w:basedOn w:val="DefaultParagraphFont"/>
    <w:rsid w:val="002A2237"/>
  </w:style>
  <w:style w:type="character" w:customStyle="1" w:styleId="searchtermshighlighted">
    <w:name w:val="searchtermshighlighted"/>
    <w:basedOn w:val="DefaultParagraphFont"/>
    <w:rsid w:val="002A2237"/>
  </w:style>
  <w:style w:type="character" w:customStyle="1" w:styleId="contributornametrigger">
    <w:name w:val="contributornametrigger"/>
    <w:basedOn w:val="DefaultParagraphFont"/>
    <w:rsid w:val="002A2237"/>
  </w:style>
  <w:style w:type="character" w:customStyle="1" w:styleId="bylinepipe">
    <w:name w:val="bylinepipe"/>
    <w:basedOn w:val="DefaultParagraphFont"/>
    <w:rsid w:val="002A2237"/>
  </w:style>
  <w:style w:type="character" w:customStyle="1" w:styleId="lucenesearchresulturlb">
    <w:name w:val="lucene_search_result_url_b"/>
    <w:basedOn w:val="DefaultParagraphFont"/>
    <w:rsid w:val="002A2237"/>
  </w:style>
  <w:style w:type="character" w:customStyle="1" w:styleId="faculty-title">
    <w:name w:val="faculty-title"/>
    <w:basedOn w:val="DefaultParagraphFont"/>
    <w:rsid w:val="002A2237"/>
  </w:style>
  <w:style w:type="character" w:customStyle="1" w:styleId="count">
    <w:name w:val="count"/>
    <w:basedOn w:val="DefaultParagraphFont"/>
    <w:rsid w:val="002A2237"/>
  </w:style>
  <w:style w:type="character" w:customStyle="1" w:styleId="volume">
    <w:name w:val="volume"/>
    <w:basedOn w:val="DefaultParagraphFont"/>
    <w:rsid w:val="002A2237"/>
  </w:style>
  <w:style w:type="character" w:customStyle="1" w:styleId="issue">
    <w:name w:val="issue"/>
    <w:basedOn w:val="DefaultParagraphFont"/>
    <w:rsid w:val="002A2237"/>
  </w:style>
  <w:style w:type="character" w:customStyle="1" w:styleId="pages">
    <w:name w:val="pages"/>
    <w:basedOn w:val="DefaultParagraphFont"/>
    <w:rsid w:val="002A2237"/>
  </w:style>
  <w:style w:type="character" w:customStyle="1" w:styleId="field-content">
    <w:name w:val="field-content"/>
    <w:basedOn w:val="DefaultParagraphFont"/>
    <w:rsid w:val="002A2237"/>
  </w:style>
  <w:style w:type="character" w:customStyle="1" w:styleId="person">
    <w:name w:val="person"/>
    <w:basedOn w:val="DefaultParagraphFont"/>
    <w:rsid w:val="002A2237"/>
  </w:style>
  <w:style w:type="character" w:customStyle="1" w:styleId="corresponding">
    <w:name w:val="corresponding"/>
    <w:basedOn w:val="DefaultParagraphFont"/>
    <w:rsid w:val="002A2237"/>
  </w:style>
  <w:style w:type="character" w:customStyle="1" w:styleId="entry-date">
    <w:name w:val="entry-date"/>
    <w:basedOn w:val="DefaultParagraphFont"/>
    <w:rsid w:val="002A2237"/>
  </w:style>
  <w:style w:type="paragraph" w:customStyle="1" w:styleId="entry-meta">
    <w:name w:val="entry-meta"/>
    <w:basedOn w:val="Normal"/>
    <w:rsid w:val="002A2237"/>
    <w:pPr>
      <w:spacing w:before="100" w:beforeAutospacing="1" w:after="100" w:afterAutospacing="1"/>
    </w:pPr>
    <w:rPr>
      <w:rFonts w:ascii="Tahoma" w:hAnsi="Tahoma"/>
      <w:szCs w:val="20"/>
    </w:rPr>
  </w:style>
  <w:style w:type="character" w:customStyle="1" w:styleId="post-time">
    <w:name w:val="post-time"/>
    <w:basedOn w:val="DefaultParagraphFont"/>
    <w:rsid w:val="002A2237"/>
  </w:style>
  <w:style w:type="character" w:customStyle="1" w:styleId="post-category">
    <w:name w:val="post-category"/>
    <w:basedOn w:val="DefaultParagraphFont"/>
    <w:rsid w:val="002A2237"/>
  </w:style>
  <w:style w:type="character" w:customStyle="1" w:styleId="post-author">
    <w:name w:val="post-author"/>
    <w:basedOn w:val="DefaultParagraphFont"/>
    <w:rsid w:val="002A2237"/>
  </w:style>
  <w:style w:type="character" w:customStyle="1" w:styleId="A10">
    <w:name w:val="A10"/>
    <w:uiPriority w:val="99"/>
    <w:rsid w:val="002A2237"/>
    <w:rPr>
      <w:rFonts w:cs="MS Mincho"/>
      <w:color w:val="000000"/>
      <w:sz w:val="11"/>
      <w:szCs w:val="11"/>
    </w:rPr>
  </w:style>
  <w:style w:type="paragraph" w:customStyle="1" w:styleId="Pa10">
    <w:name w:val="Pa10"/>
    <w:basedOn w:val="Default"/>
    <w:next w:val="Default"/>
    <w:uiPriority w:val="99"/>
    <w:rsid w:val="002A2237"/>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2A2237"/>
    <w:pPr>
      <w:widowControl w:val="0"/>
      <w:spacing w:line="241" w:lineRule="atLeast"/>
    </w:pPr>
    <w:rPr>
      <w:rFonts w:ascii="Verdana" w:eastAsiaTheme="minorEastAsia" w:hAnsi="Verdana" w:cs="Cambria"/>
      <w:color w:val="auto"/>
    </w:rPr>
  </w:style>
  <w:style w:type="character" w:customStyle="1" w:styleId="A9">
    <w:name w:val="A9"/>
    <w:uiPriority w:val="99"/>
    <w:rsid w:val="002A2237"/>
    <w:rPr>
      <w:rFonts w:cs="MS Mincho"/>
      <w:color w:val="000000"/>
      <w:sz w:val="14"/>
      <w:szCs w:val="14"/>
    </w:rPr>
  </w:style>
  <w:style w:type="paragraph" w:customStyle="1" w:styleId="articledetails">
    <w:name w:val="articledetails"/>
    <w:basedOn w:val="Normal"/>
    <w:rsid w:val="002A2237"/>
    <w:pPr>
      <w:spacing w:before="100" w:beforeAutospacing="1" w:after="100" w:afterAutospacing="1"/>
    </w:pPr>
    <w:rPr>
      <w:rFonts w:ascii="Tahoma" w:hAnsi="Tahoma"/>
      <w:szCs w:val="20"/>
    </w:rPr>
  </w:style>
  <w:style w:type="character" w:customStyle="1" w:styleId="posted-and-updated">
    <w:name w:val="posted-and-updated"/>
    <w:basedOn w:val="DefaultParagraphFont"/>
    <w:rsid w:val="002A2237"/>
  </w:style>
  <w:style w:type="paragraph" w:customStyle="1" w:styleId="aff">
    <w:name w:val="aff"/>
    <w:basedOn w:val="Normal"/>
    <w:rsid w:val="002A2237"/>
    <w:pPr>
      <w:spacing w:before="100" w:beforeAutospacing="1" w:after="100" w:afterAutospacing="1"/>
    </w:pPr>
    <w:rPr>
      <w:rFonts w:ascii="Tahoma" w:hAnsi="Tahoma"/>
      <w:szCs w:val="20"/>
    </w:rPr>
  </w:style>
  <w:style w:type="character" w:customStyle="1" w:styleId="entry-author">
    <w:name w:val="entry-author"/>
    <w:basedOn w:val="DefaultParagraphFont"/>
    <w:rsid w:val="002A2237"/>
  </w:style>
  <w:style w:type="character" w:customStyle="1" w:styleId="entry-author-name">
    <w:name w:val="entry-author-name"/>
    <w:basedOn w:val="DefaultParagraphFont"/>
    <w:rsid w:val="002A2237"/>
  </w:style>
  <w:style w:type="character" w:customStyle="1" w:styleId="arial11">
    <w:name w:val="arial_11"/>
    <w:basedOn w:val="DefaultParagraphFont"/>
    <w:rsid w:val="002A2237"/>
  </w:style>
  <w:style w:type="character" w:customStyle="1" w:styleId="contrib-degrees">
    <w:name w:val="contrib-degrees"/>
    <w:basedOn w:val="DefaultParagraphFont"/>
    <w:rsid w:val="002A2237"/>
  </w:style>
  <w:style w:type="character" w:customStyle="1" w:styleId="contrib-on-behalf-of">
    <w:name w:val="contrib-on-behalf-of"/>
    <w:basedOn w:val="DefaultParagraphFont"/>
    <w:rsid w:val="002A2237"/>
  </w:style>
  <w:style w:type="character" w:customStyle="1" w:styleId="pubtime">
    <w:name w:val="pubtime"/>
    <w:basedOn w:val="DefaultParagraphFont"/>
    <w:rsid w:val="002A2237"/>
  </w:style>
  <w:style w:type="character" w:customStyle="1" w:styleId="time">
    <w:name w:val="time"/>
    <w:basedOn w:val="DefaultParagraphFont"/>
    <w:rsid w:val="002A2237"/>
  </w:style>
  <w:style w:type="character" w:customStyle="1" w:styleId="fbcommentscount">
    <w:name w:val="fb_comments_count"/>
    <w:basedOn w:val="DefaultParagraphFont"/>
    <w:rsid w:val="002A2237"/>
  </w:style>
  <w:style w:type="character" w:customStyle="1" w:styleId="stsharethiscustom">
    <w:name w:val="st_sharethis_custom"/>
    <w:basedOn w:val="DefaultParagraphFont"/>
    <w:rsid w:val="002A2237"/>
  </w:style>
  <w:style w:type="paragraph" w:customStyle="1" w:styleId="permalinkable">
    <w:name w:val="permalinkable"/>
    <w:basedOn w:val="Normal"/>
    <w:rsid w:val="002A2237"/>
    <w:pPr>
      <w:spacing w:before="100" w:beforeAutospacing="1" w:after="100" w:afterAutospacing="1"/>
    </w:pPr>
    <w:rPr>
      <w:rFonts w:ascii="Tahoma" w:hAnsi="Tahoma"/>
      <w:szCs w:val="20"/>
    </w:rPr>
  </w:style>
  <w:style w:type="character" w:customStyle="1" w:styleId="post-date">
    <w:name w:val="post-date"/>
    <w:basedOn w:val="DefaultParagraphFont"/>
    <w:rsid w:val="002A2237"/>
  </w:style>
  <w:style w:type="character" w:customStyle="1" w:styleId="link-external">
    <w:name w:val="link-external"/>
    <w:basedOn w:val="DefaultParagraphFont"/>
    <w:rsid w:val="002A2237"/>
  </w:style>
  <w:style w:type="character" w:customStyle="1" w:styleId="articleauthor">
    <w:name w:val="article_author"/>
    <w:basedOn w:val="DefaultParagraphFont"/>
    <w:rsid w:val="002A2237"/>
  </w:style>
  <w:style w:type="character" w:customStyle="1" w:styleId="articleissue">
    <w:name w:val="article_issue"/>
    <w:basedOn w:val="DefaultParagraphFont"/>
    <w:rsid w:val="002A2237"/>
  </w:style>
  <w:style w:type="character" w:customStyle="1" w:styleId="a-size-large">
    <w:name w:val="a-size-large"/>
    <w:basedOn w:val="DefaultParagraphFont"/>
    <w:rsid w:val="002A2237"/>
  </w:style>
  <w:style w:type="character" w:customStyle="1" w:styleId="a-size-medium">
    <w:name w:val="a-size-medium"/>
    <w:basedOn w:val="DefaultParagraphFont"/>
    <w:rsid w:val="002A2237"/>
  </w:style>
  <w:style w:type="character" w:customStyle="1" w:styleId="contribution">
    <w:name w:val="contribution"/>
    <w:basedOn w:val="DefaultParagraphFont"/>
    <w:rsid w:val="002A2237"/>
  </w:style>
  <w:style w:type="character" w:customStyle="1" w:styleId="a-color-secondary">
    <w:name w:val="a-color-secondary"/>
    <w:basedOn w:val="DefaultParagraphFont"/>
    <w:rsid w:val="002A2237"/>
  </w:style>
  <w:style w:type="paragraph" w:customStyle="1" w:styleId="sbyline">
    <w:name w:val="sbyline"/>
    <w:basedOn w:val="Normal"/>
    <w:rsid w:val="002A2237"/>
    <w:pPr>
      <w:spacing w:before="100" w:beforeAutospacing="1" w:after="100" w:afterAutospacing="1"/>
    </w:pPr>
    <w:rPr>
      <w:rFonts w:ascii="Tahoma" w:hAnsi="Tahoma"/>
      <w:szCs w:val="20"/>
    </w:rPr>
  </w:style>
  <w:style w:type="character" w:customStyle="1" w:styleId="ui-author">
    <w:name w:val="ui-author"/>
    <w:basedOn w:val="DefaultParagraphFont"/>
    <w:rsid w:val="002A2237"/>
  </w:style>
  <w:style w:type="character" w:customStyle="1" w:styleId="ui-staffline">
    <w:name w:val="ui-staffline"/>
    <w:basedOn w:val="DefaultParagraphFont"/>
    <w:rsid w:val="002A2237"/>
  </w:style>
  <w:style w:type="paragraph" w:customStyle="1" w:styleId="promotion-tag-p">
    <w:name w:val="promotion-tag-p"/>
    <w:basedOn w:val="Normal"/>
    <w:rsid w:val="002A2237"/>
    <w:pPr>
      <w:spacing w:before="100" w:beforeAutospacing="1" w:after="100" w:afterAutospacing="1"/>
    </w:pPr>
    <w:rPr>
      <w:rFonts w:ascii="Tahoma" w:hAnsi="Tahoma"/>
      <w:szCs w:val="20"/>
    </w:rPr>
  </w:style>
  <w:style w:type="paragraph" w:customStyle="1" w:styleId="heading">
    <w:name w:val="heading"/>
    <w:basedOn w:val="Normal"/>
    <w:rsid w:val="002A2237"/>
    <w:pPr>
      <w:spacing w:before="100" w:beforeAutospacing="1" w:after="100" w:afterAutospacing="1"/>
    </w:pPr>
    <w:rPr>
      <w:rFonts w:ascii="Tahoma" w:hAnsi="Tahoma"/>
      <w:szCs w:val="20"/>
    </w:rPr>
  </w:style>
  <w:style w:type="character" w:customStyle="1" w:styleId="value">
    <w:name w:val="value"/>
    <w:basedOn w:val="DefaultParagraphFont"/>
    <w:rsid w:val="002A2237"/>
  </w:style>
  <w:style w:type="character" w:customStyle="1" w:styleId="specialissuelabel">
    <w:name w:val="specialissuelabel"/>
    <w:basedOn w:val="DefaultParagraphFont"/>
    <w:rsid w:val="002A2237"/>
  </w:style>
  <w:style w:type="character" w:customStyle="1" w:styleId="referencediv">
    <w:name w:val="referencediv"/>
    <w:basedOn w:val="DefaultParagraphFont"/>
    <w:rsid w:val="002A2237"/>
  </w:style>
  <w:style w:type="character" w:customStyle="1" w:styleId="wp-smiley">
    <w:name w:val="wp-smiley"/>
    <w:basedOn w:val="DefaultParagraphFont"/>
    <w:rsid w:val="002A2237"/>
  </w:style>
  <w:style w:type="character" w:customStyle="1" w:styleId="meta-prep">
    <w:name w:val="meta-prep"/>
    <w:basedOn w:val="DefaultParagraphFont"/>
    <w:rsid w:val="002A2237"/>
  </w:style>
  <w:style w:type="character" w:customStyle="1" w:styleId="artjournal">
    <w:name w:val="art_journal"/>
    <w:basedOn w:val="DefaultParagraphFont"/>
    <w:rsid w:val="002A2237"/>
  </w:style>
  <w:style w:type="character" w:customStyle="1" w:styleId="artdatevolumeissuepart">
    <w:name w:val="art_datevolumeissuepart"/>
    <w:basedOn w:val="DefaultParagraphFont"/>
    <w:rsid w:val="002A2237"/>
  </w:style>
  <w:style w:type="character" w:customStyle="1" w:styleId="artpages">
    <w:name w:val="art_pages"/>
    <w:basedOn w:val="DefaultParagraphFont"/>
    <w:rsid w:val="002A2237"/>
  </w:style>
  <w:style w:type="character" w:customStyle="1" w:styleId="singlehighlightclass">
    <w:name w:val="single_highlight_class"/>
    <w:basedOn w:val="DefaultParagraphFont"/>
    <w:rsid w:val="002A2237"/>
  </w:style>
  <w:style w:type="character" w:customStyle="1" w:styleId="degree">
    <w:name w:val="degree"/>
    <w:basedOn w:val="DefaultParagraphFont"/>
    <w:rsid w:val="002A2237"/>
  </w:style>
  <w:style w:type="character" w:customStyle="1" w:styleId="major">
    <w:name w:val="major"/>
    <w:basedOn w:val="DefaultParagraphFont"/>
    <w:rsid w:val="002A2237"/>
  </w:style>
  <w:style w:type="character" w:customStyle="1" w:styleId="authors">
    <w:name w:val="authors"/>
    <w:basedOn w:val="DefaultParagraphFont"/>
    <w:rsid w:val="002A2237"/>
  </w:style>
  <w:style w:type="character" w:customStyle="1" w:styleId="views">
    <w:name w:val="views"/>
    <w:basedOn w:val="DefaultParagraphFont"/>
    <w:rsid w:val="002A2237"/>
  </w:style>
  <w:style w:type="character" w:customStyle="1" w:styleId="stmainservices">
    <w:name w:val="stmainservices"/>
    <w:basedOn w:val="DefaultParagraphFont"/>
    <w:rsid w:val="002A2237"/>
  </w:style>
  <w:style w:type="character" w:customStyle="1" w:styleId="stbubblehcount">
    <w:name w:val="stbubble_hcount"/>
    <w:basedOn w:val="DefaultParagraphFont"/>
    <w:rsid w:val="002A2237"/>
  </w:style>
  <w:style w:type="paragraph" w:customStyle="1" w:styleId="Document">
    <w:name w:val="_Document"/>
    <w:basedOn w:val="Default"/>
    <w:next w:val="Default"/>
    <w:uiPriority w:val="99"/>
    <w:rsid w:val="002A2237"/>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2A2237"/>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2A2237"/>
    <w:pPr>
      <w:widowControl w:val="0"/>
    </w:pPr>
    <w:rPr>
      <w:rFonts w:ascii="AKDPE C+ Utopia" w:eastAsiaTheme="minorEastAsia" w:hAnsi="AKDPE C+ Utopia" w:cs="Cambria"/>
      <w:color w:val="auto"/>
    </w:rPr>
  </w:style>
  <w:style w:type="paragraph" w:customStyle="1" w:styleId="collapsed-hide">
    <w:name w:val="collapsed-hide"/>
    <w:basedOn w:val="Normal"/>
    <w:rsid w:val="002A2237"/>
    <w:pPr>
      <w:spacing w:before="100" w:beforeAutospacing="1" w:after="100" w:afterAutospacing="1"/>
    </w:pPr>
    <w:rPr>
      <w:rFonts w:ascii="Tahoma" w:hAnsi="Tahoma"/>
      <w:szCs w:val="20"/>
    </w:rPr>
  </w:style>
  <w:style w:type="paragraph" w:customStyle="1" w:styleId="Pa7">
    <w:name w:val="Pa7"/>
    <w:basedOn w:val="Default"/>
    <w:next w:val="Default"/>
    <w:uiPriority w:val="99"/>
    <w:rsid w:val="002A2237"/>
    <w:pPr>
      <w:widowControl w:val="0"/>
      <w:spacing w:line="211" w:lineRule="atLeast"/>
    </w:pPr>
    <w:rPr>
      <w:rFonts w:ascii="Courier New" w:eastAsiaTheme="minorEastAsia" w:hAnsi="Courier New" w:cs="Cambria"/>
      <w:color w:val="auto"/>
    </w:rPr>
  </w:style>
  <w:style w:type="paragraph" w:customStyle="1" w:styleId="odd">
    <w:name w:val="odd"/>
    <w:basedOn w:val="Normal"/>
    <w:rsid w:val="002A2237"/>
    <w:pPr>
      <w:spacing w:before="100" w:beforeAutospacing="1" w:after="100" w:afterAutospacing="1"/>
    </w:pPr>
    <w:rPr>
      <w:rFonts w:ascii="Tahoma" w:hAnsi="Tahoma"/>
      <w:szCs w:val="20"/>
    </w:rPr>
  </w:style>
  <w:style w:type="character" w:customStyle="1" w:styleId="article-date">
    <w:name w:val="article-date"/>
    <w:basedOn w:val="DefaultParagraphFont"/>
    <w:rsid w:val="002A2237"/>
  </w:style>
  <w:style w:type="character" w:customStyle="1" w:styleId="article-author">
    <w:name w:val="article-author"/>
    <w:basedOn w:val="DefaultParagraphFont"/>
    <w:rsid w:val="002A2237"/>
  </w:style>
  <w:style w:type="character" w:customStyle="1" w:styleId="tolocaltime">
    <w:name w:val="tolocaltime"/>
    <w:basedOn w:val="DefaultParagraphFont"/>
    <w:rsid w:val="002A2237"/>
  </w:style>
  <w:style w:type="character" w:customStyle="1" w:styleId="pb-byline">
    <w:name w:val="pb-byline"/>
    <w:basedOn w:val="DefaultParagraphFont"/>
    <w:rsid w:val="002A2237"/>
  </w:style>
  <w:style w:type="character" w:customStyle="1" w:styleId="pb-timestamp">
    <w:name w:val="pb-timestamp"/>
    <w:basedOn w:val="DefaultParagraphFont"/>
    <w:rsid w:val="002A2237"/>
  </w:style>
  <w:style w:type="paragraph" w:customStyle="1" w:styleId="Pa8">
    <w:name w:val="Pa8"/>
    <w:basedOn w:val="Default"/>
    <w:next w:val="Default"/>
    <w:uiPriority w:val="99"/>
    <w:rsid w:val="002A2237"/>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2A2237"/>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2A2237"/>
  </w:style>
  <w:style w:type="character" w:customStyle="1" w:styleId="even">
    <w:name w:val="even"/>
    <w:basedOn w:val="DefaultParagraphFont"/>
    <w:rsid w:val="002A2237"/>
  </w:style>
  <w:style w:type="paragraph" w:customStyle="1" w:styleId="volissue">
    <w:name w:val="volissue"/>
    <w:basedOn w:val="Normal"/>
    <w:rsid w:val="002A2237"/>
    <w:pPr>
      <w:spacing w:before="100" w:beforeAutospacing="1" w:after="100" w:afterAutospacing="1"/>
    </w:pPr>
    <w:rPr>
      <w:rFonts w:ascii="Tahoma" w:hAnsi="Tahoma"/>
      <w:szCs w:val="20"/>
    </w:rPr>
  </w:style>
  <w:style w:type="character" w:customStyle="1" w:styleId="view-count">
    <w:name w:val="view-count"/>
    <w:basedOn w:val="DefaultParagraphFont"/>
    <w:rsid w:val="002A2237"/>
  </w:style>
  <w:style w:type="character" w:customStyle="1" w:styleId="tChar">
    <w:name w:val="t Char"/>
    <w:rsid w:val="002A2237"/>
    <w:rPr>
      <w:rFonts w:ascii="Georgia" w:eastAsia="Times New Roman" w:hAnsi="Georgia" w:cs="Calibri"/>
      <w:b/>
      <w:lang w:val="x-none" w:eastAsia="x-none"/>
    </w:rPr>
  </w:style>
  <w:style w:type="paragraph" w:customStyle="1" w:styleId="BoldUnderlineChar20">
    <w:name w:val="BoldUnderline Char2"/>
    <w:link w:val="BoldUnderlineChar2Char"/>
    <w:rsid w:val="002A2237"/>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A2237"/>
    <w:rPr>
      <w:rFonts w:ascii="Times New Roman" w:eastAsia="Times New Roman" w:hAnsi="Times New Roman" w:cs="Times New Roman"/>
      <w:b/>
      <w:sz w:val="20"/>
      <w:szCs w:val="24"/>
      <w:u w:val="single"/>
    </w:rPr>
  </w:style>
  <w:style w:type="character" w:customStyle="1" w:styleId="UnderlineCharChar4">
    <w:name w:val="Underline Char Char4"/>
    <w:rsid w:val="002A2237"/>
    <w:rPr>
      <w:szCs w:val="24"/>
      <w:u w:val="single"/>
      <w:lang w:val="en-US" w:eastAsia="en-US" w:bidi="ar-SA"/>
    </w:rPr>
  </w:style>
  <w:style w:type="character" w:customStyle="1" w:styleId="BoldUnderlineCharChar3">
    <w:name w:val="BoldUnderline Char Char3"/>
    <w:rsid w:val="002A2237"/>
    <w:rPr>
      <w:b/>
      <w:szCs w:val="24"/>
      <w:u w:val="single"/>
      <w:lang w:val="en-US" w:eastAsia="en-US" w:bidi="ar-SA"/>
    </w:rPr>
  </w:style>
  <w:style w:type="character" w:customStyle="1" w:styleId="BoldUnderlineCharChar2">
    <w:name w:val="BoldUnderline Char Char2"/>
    <w:rsid w:val="002A2237"/>
    <w:rPr>
      <w:b/>
      <w:szCs w:val="24"/>
      <w:u w:val="single"/>
      <w:lang w:val="en-US" w:eastAsia="en-US" w:bidi="ar-SA"/>
    </w:rPr>
  </w:style>
  <w:style w:type="paragraph" w:customStyle="1" w:styleId="UnderlineCard0">
    <w:name w:val="UnderlineCard"/>
    <w:basedOn w:val="Heading3"/>
    <w:link w:val="UnderlineCardChar"/>
    <w:qFormat/>
    <w:rsid w:val="002A2237"/>
    <w:pPr>
      <w:keepNext w:val="0"/>
      <w:keepLines w:val="0"/>
      <w:spacing w:before="0"/>
      <w:jc w:val="left"/>
      <w:outlineLvl w:val="9"/>
    </w:pPr>
    <w:rPr>
      <w:rFonts w:eastAsia="Calibri" w:cs="Times New Roman"/>
      <w:b w:val="0"/>
      <w:bCs w:val="0"/>
      <w:sz w:val="20"/>
      <w:szCs w:val="20"/>
      <w:lang w:val="x-none" w:eastAsia="x-none"/>
    </w:rPr>
  </w:style>
  <w:style w:type="character" w:customStyle="1" w:styleId="UnderlineCardChar">
    <w:name w:val="UnderlineCard Char"/>
    <w:link w:val="UnderlineCard0"/>
    <w:rsid w:val="002A2237"/>
    <w:rPr>
      <w:rFonts w:ascii="Calibri" w:eastAsia="Calibri" w:hAnsi="Calibri" w:cs="Times New Roman"/>
      <w:bCs/>
      <w:sz w:val="20"/>
      <w:szCs w:val="20"/>
      <w:u w:val="single"/>
      <w:lang w:val="x-none" w:eastAsia="x-none"/>
    </w:rPr>
  </w:style>
  <w:style w:type="character" w:customStyle="1" w:styleId="5Notunderlined">
    <w:name w:val="5 Not underlined"/>
    <w:rsid w:val="002A2237"/>
    <w:rPr>
      <w:rFonts w:ascii="Times New Roman" w:hAnsi="Times New Roman"/>
      <w:sz w:val="16"/>
    </w:rPr>
  </w:style>
  <w:style w:type="character" w:customStyle="1" w:styleId="volume-issue">
    <w:name w:val="volume-issue"/>
    <w:rsid w:val="002A2237"/>
    <w:rPr>
      <w:rFonts w:cs="Times New Roman"/>
    </w:rPr>
  </w:style>
  <w:style w:type="character" w:customStyle="1" w:styleId="i">
    <w:name w:val="i"/>
    <w:basedOn w:val="DefaultParagraphFont"/>
    <w:uiPriority w:val="99"/>
    <w:rsid w:val="002A2237"/>
  </w:style>
  <w:style w:type="character" w:customStyle="1" w:styleId="storytext">
    <w:name w:val="storytext"/>
    <w:basedOn w:val="DefaultParagraphFont"/>
    <w:rsid w:val="002A2237"/>
  </w:style>
  <w:style w:type="character" w:customStyle="1" w:styleId="heading3char0">
    <w:name w:val="heading3char"/>
    <w:rsid w:val="002A2237"/>
  </w:style>
  <w:style w:type="character" w:customStyle="1" w:styleId="boldness1">
    <w:name w:val="boldness1"/>
    <w:rsid w:val="002A2237"/>
  </w:style>
  <w:style w:type="paragraph" w:customStyle="1" w:styleId="Cardd">
    <w:name w:val="Cardd"/>
    <w:basedOn w:val="Normal"/>
    <w:uiPriority w:val="4"/>
    <w:qFormat/>
    <w:rsid w:val="002A2237"/>
    <w:pPr>
      <w:ind w:left="288" w:right="288"/>
    </w:pPr>
  </w:style>
  <w:style w:type="paragraph" w:customStyle="1" w:styleId="document0">
    <w:name w:val="document"/>
    <w:basedOn w:val="Normal"/>
    <w:rsid w:val="002A2237"/>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2A2237"/>
    <w:rPr>
      <w:rFonts w:cs="Arial"/>
      <w:bCs/>
      <w:szCs w:val="26"/>
      <w:u w:val="single"/>
      <w:lang w:val="en-US" w:eastAsia="en-US" w:bidi="ar-SA"/>
    </w:rPr>
  </w:style>
  <w:style w:type="character" w:customStyle="1" w:styleId="current-selection">
    <w:name w:val="current-selection"/>
    <w:basedOn w:val="DefaultParagraphFont"/>
    <w:rsid w:val="002A2237"/>
  </w:style>
  <w:style w:type="character" w:customStyle="1" w:styleId="a2">
    <w:name w:val="_"/>
    <w:basedOn w:val="DefaultParagraphFont"/>
    <w:rsid w:val="002A2237"/>
  </w:style>
  <w:style w:type="paragraph" w:customStyle="1" w:styleId="Shrink6">
    <w:name w:val="Shrink 6"/>
    <w:basedOn w:val="Normal"/>
    <w:qFormat/>
    <w:rsid w:val="002A2237"/>
    <w:rPr>
      <w:rFonts w:eastAsia="Calibri" w:cs="Times New Roman"/>
      <w:sz w:val="12"/>
    </w:rPr>
  </w:style>
  <w:style w:type="character" w:customStyle="1" w:styleId="messagecontent">
    <w:name w:val="message_content"/>
    <w:rsid w:val="002A2237"/>
  </w:style>
  <w:style w:type="character" w:customStyle="1" w:styleId="StyleUnderlineChar">
    <w:name w:val="Style Underline Char"/>
    <w:basedOn w:val="DefaultParagraphFont"/>
    <w:rsid w:val="002A2237"/>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2A223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2A2237"/>
    <w:rPr>
      <w:rFonts w:ascii="Calibri" w:eastAsia="Times New Roman" w:hAnsi="Calibri" w:cs="Arial"/>
      <w:b/>
      <w:kern w:val="32"/>
      <w:sz w:val="24"/>
      <w:szCs w:val="32"/>
      <w:u w:val="single"/>
    </w:rPr>
  </w:style>
  <w:style w:type="character" w:customStyle="1" w:styleId="twelptblackblack1">
    <w:name w:val="twelptblackblack1"/>
    <w:basedOn w:val="DefaultParagraphFont"/>
    <w:rsid w:val="002A2237"/>
    <w:rPr>
      <w:rFonts w:ascii="Verdana" w:hAnsi="Verdana" w:hint="default"/>
      <w:color w:val="000000"/>
      <w:sz w:val="16"/>
      <w:szCs w:val="16"/>
    </w:rPr>
  </w:style>
  <w:style w:type="character" w:customStyle="1" w:styleId="Heading3CharCharCharChar1">
    <w:name w:val="Heading 3 Char Char Char Char1"/>
    <w:rsid w:val="002A2237"/>
    <w:rPr>
      <w:rFonts w:cs="Arial"/>
      <w:bCs/>
      <w:szCs w:val="26"/>
      <w:u w:val="single"/>
      <w:lang w:val="en-US" w:eastAsia="en-US" w:bidi="ar-SA"/>
    </w:rPr>
  </w:style>
  <w:style w:type="paragraph" w:customStyle="1" w:styleId="conintrotext">
    <w:name w:val="conintrotext"/>
    <w:basedOn w:val="Normal"/>
    <w:uiPriority w:val="99"/>
    <w:rsid w:val="002A2237"/>
    <w:pPr>
      <w:spacing w:before="100" w:beforeAutospacing="1" w:after="100" w:afterAutospacing="1"/>
    </w:pPr>
    <w:rPr>
      <w:rFonts w:eastAsia="Times New Roman"/>
      <w:sz w:val="24"/>
    </w:rPr>
  </w:style>
  <w:style w:type="character" w:customStyle="1" w:styleId="comment-body">
    <w:name w:val="comment-body"/>
    <w:rsid w:val="002A2237"/>
  </w:style>
  <w:style w:type="character" w:customStyle="1" w:styleId="UnderlineCharCharChar1">
    <w:name w:val="Underline Char Char Char1"/>
    <w:rsid w:val="002A223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A223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2A2237"/>
    <w:rPr>
      <w:rFonts w:asciiTheme="minorHAnsi" w:eastAsia="MS Mincho" w:hAnsiTheme="minorHAnsi"/>
      <w:b/>
      <w:u w:val="single"/>
    </w:rPr>
  </w:style>
  <w:style w:type="character" w:customStyle="1" w:styleId="mw-headline">
    <w:name w:val="mw-headline"/>
    <w:rsid w:val="002A2237"/>
  </w:style>
  <w:style w:type="character" w:customStyle="1" w:styleId="flagicon">
    <w:name w:val="flagicon"/>
    <w:rsid w:val="002A2237"/>
  </w:style>
  <w:style w:type="paragraph" w:customStyle="1" w:styleId="assert">
    <w:name w:val="assert"/>
    <w:basedOn w:val="Normal"/>
    <w:uiPriority w:val="99"/>
    <w:rsid w:val="002A2237"/>
    <w:pPr>
      <w:spacing w:before="100" w:beforeAutospacing="1" w:after="100" w:afterAutospacing="1"/>
    </w:pPr>
    <w:rPr>
      <w:rFonts w:eastAsia="Times New Roman"/>
      <w:sz w:val="24"/>
    </w:rPr>
  </w:style>
  <w:style w:type="character" w:customStyle="1" w:styleId="apturelink">
    <w:name w:val="apturelink"/>
    <w:rsid w:val="002A2237"/>
  </w:style>
  <w:style w:type="character" w:customStyle="1" w:styleId="apturelinkicon">
    <w:name w:val="apturelinkicon"/>
    <w:rsid w:val="002A2237"/>
  </w:style>
  <w:style w:type="paragraph" w:customStyle="1" w:styleId="Default1">
    <w:name w:val="Default1"/>
    <w:basedOn w:val="Default"/>
    <w:next w:val="Default"/>
    <w:uiPriority w:val="99"/>
    <w:rsid w:val="002A2237"/>
    <w:rPr>
      <w:color w:val="auto"/>
    </w:rPr>
  </w:style>
  <w:style w:type="paragraph" w:customStyle="1" w:styleId="center">
    <w:name w:val="center"/>
    <w:basedOn w:val="Normal"/>
    <w:uiPriority w:val="99"/>
    <w:rsid w:val="002A2237"/>
    <w:pPr>
      <w:spacing w:before="100" w:beforeAutospacing="1" w:after="100" w:afterAutospacing="1"/>
    </w:pPr>
    <w:rPr>
      <w:rFonts w:eastAsia="Times New Roman"/>
      <w:sz w:val="24"/>
    </w:rPr>
  </w:style>
  <w:style w:type="character" w:customStyle="1" w:styleId="LittleChar">
    <w:name w:val="Little Char"/>
    <w:link w:val="Little"/>
    <w:rsid w:val="002A2237"/>
    <w:rPr>
      <w:rFonts w:ascii="Garamond" w:eastAsia="Times New Roman" w:hAnsi="Garamond"/>
    </w:rPr>
  </w:style>
  <w:style w:type="character" w:customStyle="1" w:styleId="UnderlineChar1Char">
    <w:name w:val="Underline Char1 Char"/>
    <w:rsid w:val="002A2237"/>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A223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2A2237"/>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A223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2A2237"/>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A223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2A2237"/>
    <w:rPr>
      <w:rFonts w:asciiTheme="minorHAnsi" w:eastAsia="MS Mincho" w:hAnsiTheme="minorHAnsi"/>
      <w:b/>
      <w:u w:val="single"/>
    </w:rPr>
  </w:style>
  <w:style w:type="paragraph" w:customStyle="1" w:styleId="CardBody">
    <w:name w:val="Card Body"/>
    <w:basedOn w:val="Normal"/>
    <w:link w:val="CardBodyChar"/>
    <w:rsid w:val="002A2237"/>
    <w:rPr>
      <w:rFonts w:eastAsia="Times New Roman"/>
    </w:rPr>
  </w:style>
  <w:style w:type="character" w:customStyle="1" w:styleId="CardBodyChar">
    <w:name w:val="Card Body Char"/>
    <w:link w:val="CardBody"/>
    <w:rsid w:val="002A2237"/>
    <w:rPr>
      <w:rFonts w:ascii="Calibri" w:eastAsia="Times New Roman" w:hAnsi="Calibri"/>
    </w:rPr>
  </w:style>
  <w:style w:type="character" w:customStyle="1" w:styleId="ptitleinside">
    <w:name w:val="p_title_inside"/>
    <w:rsid w:val="002A2237"/>
  </w:style>
  <w:style w:type="paragraph" w:customStyle="1" w:styleId="StyleBoldandUnderlineChar11ptBorderSinglesolidline">
    <w:name w:val="Style Bold and Underline Char + 11 pt Border: : (Single solid line..."/>
    <w:link w:val="StyleBoldandUnderlineChar11ptBorderSinglesolidlineChar"/>
    <w:rsid w:val="002A2237"/>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A2237"/>
    <w:rPr>
      <w:rFonts w:eastAsia="Times New Roman"/>
      <w:b/>
      <w:bCs/>
      <w:szCs w:val="20"/>
      <w:u w:val="single"/>
      <w:bdr w:val="single" w:sz="4" w:space="0" w:color="auto"/>
    </w:rPr>
  </w:style>
  <w:style w:type="character" w:customStyle="1" w:styleId="Heading1CharChar1">
    <w:name w:val="Heading 1 Char Char1"/>
    <w:rsid w:val="002A2237"/>
    <w:rPr>
      <w:rFonts w:cs="Arial"/>
      <w:b/>
      <w:bCs/>
      <w:szCs w:val="32"/>
      <w:lang w:val="en-US" w:eastAsia="en-US" w:bidi="ar-SA"/>
    </w:rPr>
  </w:style>
  <w:style w:type="paragraph" w:customStyle="1" w:styleId="Indentation">
    <w:name w:val="Indentation"/>
    <w:basedOn w:val="Normal"/>
    <w:uiPriority w:val="99"/>
    <w:rsid w:val="002A2237"/>
    <w:pPr>
      <w:ind w:left="288" w:right="288"/>
    </w:pPr>
  </w:style>
  <w:style w:type="character" w:customStyle="1" w:styleId="StyleUnderlineCharChar9ptBold">
    <w:name w:val="Style Underline Char Char + 9 pt Bold"/>
    <w:rsid w:val="002A2237"/>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2A2237"/>
    <w:rPr>
      <w:rFonts w:eastAsia="Times New Roman"/>
      <w:u w:val="single"/>
    </w:rPr>
  </w:style>
  <w:style w:type="character" w:customStyle="1" w:styleId="StyleStyle4ArialNarrow9ptChar">
    <w:name w:val="Style Style4 + Arial Narrow 9 pt Char"/>
    <w:link w:val="StyleStyle4ArialNarrow9pt"/>
    <w:rsid w:val="002A2237"/>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2A2237"/>
    <w:rPr>
      <w:rFonts w:eastAsia="Times New Roman"/>
      <w:b/>
      <w:bCs/>
      <w:u w:val="single"/>
    </w:rPr>
  </w:style>
  <w:style w:type="character" w:customStyle="1" w:styleId="StyleStyle4ArialNarrow9ptBoldChar">
    <w:name w:val="Style Style4 + Arial Narrow 9 pt Bold Char"/>
    <w:link w:val="StyleStyle4ArialNarrow9ptBold"/>
    <w:rsid w:val="002A2237"/>
    <w:rPr>
      <w:rFonts w:ascii="Calibri" w:eastAsia="Times New Roman" w:hAnsi="Calibri"/>
      <w:b/>
      <w:bCs/>
      <w:u w:val="single"/>
    </w:rPr>
  </w:style>
  <w:style w:type="character" w:customStyle="1" w:styleId="StyleBoldandUnderlineCharChar29pt">
    <w:name w:val="Style Bold and Underline Char Char2 + 9 pt"/>
    <w:rsid w:val="002A2237"/>
    <w:rPr>
      <w:rFonts w:ascii="Times New Roman" w:hAnsi="Times New Roman"/>
      <w:b/>
      <w:bCs/>
      <w:noProof w:val="0"/>
      <w:sz w:val="20"/>
      <w:u w:val="single"/>
    </w:rPr>
  </w:style>
  <w:style w:type="character" w:customStyle="1" w:styleId="StyleUnderlineCharChar19pt">
    <w:name w:val="Style Underline Char Char1 + 9 pt"/>
    <w:rsid w:val="002A223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A223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A2237"/>
    <w:rPr>
      <w:rFonts w:ascii="Georgia" w:eastAsia="Times New Roman" w:hAnsi="Georgia"/>
      <w:b/>
      <w:smallCaps/>
      <w:sz w:val="24"/>
      <w:szCs w:val="24"/>
      <w:u w:val="single"/>
    </w:rPr>
  </w:style>
  <w:style w:type="character" w:customStyle="1" w:styleId="CardTextCharChar">
    <w:name w:val="Card Text Char Char"/>
    <w:rsid w:val="002A2237"/>
    <w:rPr>
      <w:rFonts w:ascii="Times New Roman" w:eastAsia="Times New Roman" w:hAnsi="Times New Roman" w:cs="Times New Roman"/>
      <w:sz w:val="20"/>
      <w:szCs w:val="20"/>
    </w:rPr>
  </w:style>
  <w:style w:type="character" w:customStyle="1" w:styleId="citeChar1">
    <w:name w:val="cite Char"/>
    <w:locked/>
    <w:rsid w:val="002A2237"/>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2A2237"/>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A2237"/>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2A2237"/>
    <w:rPr>
      <w:i/>
      <w:iCs/>
      <w:sz w:val="20"/>
      <w:u w:val="single"/>
    </w:rPr>
  </w:style>
  <w:style w:type="character" w:customStyle="1" w:styleId="HIGHLIGHT0">
    <w:name w:val="HIGHLIGHT"/>
    <w:uiPriority w:val="1"/>
    <w:rsid w:val="002A2237"/>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2A2237"/>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2A2237"/>
    <w:rPr>
      <w:rFonts w:ascii="Times New Roman" w:eastAsia="Times New Roman" w:hAnsi="Times New Roman" w:cs="Times New Roman"/>
      <w:b/>
      <w:sz w:val="28"/>
      <w:szCs w:val="24"/>
    </w:rPr>
  </w:style>
  <w:style w:type="character" w:customStyle="1" w:styleId="FifthChar">
    <w:name w:val="Fifth Char"/>
    <w:link w:val="Fifth"/>
    <w:rsid w:val="002A2237"/>
    <w:rPr>
      <w:rFonts w:ascii="Calibri" w:eastAsia="Calibri" w:hAnsi="Calibri"/>
    </w:rPr>
  </w:style>
  <w:style w:type="paragraph" w:customStyle="1" w:styleId="Third">
    <w:name w:val="Third"/>
    <w:basedOn w:val="Normal"/>
    <w:link w:val="ThirdChar"/>
    <w:rsid w:val="002A2237"/>
    <w:rPr>
      <w:rFonts w:eastAsia="Times New Roman"/>
      <w:b/>
      <w:u w:val="single"/>
      <w:lang w:val="x-none" w:eastAsia="x-none"/>
    </w:rPr>
  </w:style>
  <w:style w:type="character" w:customStyle="1" w:styleId="ThirdChar">
    <w:name w:val="Third Char"/>
    <w:link w:val="Third"/>
    <w:rsid w:val="002A2237"/>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2A223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2A2237"/>
    <w:rPr>
      <w:rFonts w:ascii="Times New Roman" w:eastAsia="Times New Roman" w:hAnsi="Times New Roman"/>
      <w:szCs w:val="24"/>
    </w:rPr>
  </w:style>
  <w:style w:type="character" w:customStyle="1" w:styleId="article-record-publication-volume-issue">
    <w:name w:val="article-record-publication-volume-issue"/>
    <w:rsid w:val="002A2237"/>
  </w:style>
  <w:style w:type="character" w:customStyle="1" w:styleId="NothingCharChar">
    <w:name w:val="Nothing Char Char"/>
    <w:link w:val="NothingCharCharChar"/>
    <w:rsid w:val="002A2237"/>
  </w:style>
  <w:style w:type="paragraph" w:customStyle="1" w:styleId="DebateUnderlineBoldChar">
    <w:name w:val="Debate Underline Bold Char"/>
    <w:basedOn w:val="Normal"/>
    <w:link w:val="DebateUnderlineBoldCharChar"/>
    <w:rsid w:val="002A2237"/>
    <w:pPr>
      <w:jc w:val="both"/>
    </w:pPr>
    <w:rPr>
      <w:rFonts w:eastAsia="Times New Roman"/>
      <w:b/>
      <w:u w:val="thick"/>
    </w:rPr>
  </w:style>
  <w:style w:type="character" w:customStyle="1" w:styleId="DebateUnderlineBoldCharChar">
    <w:name w:val="Debate Underline Bold Char Char"/>
    <w:link w:val="DebateUnderlineBoldChar"/>
    <w:rsid w:val="002A2237"/>
    <w:rPr>
      <w:rFonts w:ascii="Calibri" w:eastAsia="Times New Roman" w:hAnsi="Calibri"/>
      <w:b/>
      <w:u w:val="thick"/>
    </w:rPr>
  </w:style>
  <w:style w:type="character" w:customStyle="1" w:styleId="resultbodyblack">
    <w:name w:val="resultbodyblack"/>
    <w:rsid w:val="002A2237"/>
    <w:rPr>
      <w:rFonts w:cs="Times New Roman"/>
    </w:rPr>
  </w:style>
  <w:style w:type="paragraph" w:customStyle="1" w:styleId="bloctitles">
    <w:name w:val="bloc titles"/>
    <w:basedOn w:val="Heading1"/>
    <w:next w:val="Normal"/>
    <w:link w:val="bloctitlesChar"/>
    <w:autoRedefine/>
    <w:rsid w:val="002A2237"/>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2A2237"/>
    <w:rPr>
      <w:rFonts w:ascii="Calibri" w:eastAsia="Malgun Gothic" w:hAnsi="Calibri" w:cs="Arial"/>
      <w:b/>
      <w:sz w:val="28"/>
      <w:szCs w:val="32"/>
      <w:u w:val="single"/>
    </w:rPr>
  </w:style>
  <w:style w:type="paragraph" w:customStyle="1" w:styleId="CiteSmallText">
    <w:name w:val="Cite Small Text"/>
    <w:basedOn w:val="Normal"/>
    <w:uiPriority w:val="99"/>
    <w:rsid w:val="002A2237"/>
    <w:pPr>
      <w:widowControl w:val="0"/>
      <w:spacing w:after="200"/>
    </w:pPr>
    <w:rPr>
      <w:rFonts w:ascii="Helvetica Neue" w:hAnsi="Helvetica Neue"/>
      <w:b/>
      <w:sz w:val="18"/>
    </w:rPr>
  </w:style>
  <w:style w:type="character" w:customStyle="1" w:styleId="3TagCite">
    <w:name w:val="3 Tag/Cite"/>
    <w:rsid w:val="002A2237"/>
    <w:rPr>
      <w:rFonts w:ascii="Times New Roman" w:hAnsi="Times New Roman"/>
      <w:b/>
    </w:rPr>
  </w:style>
  <w:style w:type="character" w:customStyle="1" w:styleId="4Qualifications">
    <w:name w:val="4 Qualifications"/>
    <w:rsid w:val="002A2237"/>
    <w:rPr>
      <w:rFonts w:ascii="Times New Roman" w:hAnsi="Times New Roman"/>
      <w:sz w:val="19"/>
    </w:rPr>
  </w:style>
  <w:style w:type="character" w:customStyle="1" w:styleId="6Underlined">
    <w:name w:val="6 Underlined"/>
    <w:rsid w:val="002A2237"/>
    <w:rPr>
      <w:rFonts w:ascii="Times New Roman" w:hAnsi="Times New Roman"/>
      <w:b/>
      <w:sz w:val="21"/>
      <w:u w:val="single"/>
    </w:rPr>
  </w:style>
  <w:style w:type="paragraph" w:customStyle="1" w:styleId="Cards1CharChar">
    <w:name w:val="Cards1 Char Char"/>
    <w:basedOn w:val="Normal"/>
    <w:link w:val="Cards1CharCharChar"/>
    <w:rsid w:val="002A2237"/>
    <w:pPr>
      <w:autoSpaceDE w:val="0"/>
      <w:autoSpaceDN w:val="0"/>
      <w:adjustRightInd w:val="0"/>
      <w:ind w:left="432" w:right="432"/>
      <w:jc w:val="both"/>
    </w:pPr>
    <w:rPr>
      <w:lang w:val="x-none"/>
    </w:rPr>
  </w:style>
  <w:style w:type="character" w:customStyle="1" w:styleId="Cards1CharCharChar">
    <w:name w:val="Cards1 Char Char Char"/>
    <w:link w:val="Cards1CharChar"/>
    <w:rsid w:val="002A2237"/>
    <w:rPr>
      <w:rFonts w:ascii="Calibri" w:hAnsi="Calibri"/>
      <w:lang w:val="x-none"/>
    </w:rPr>
  </w:style>
  <w:style w:type="character" w:customStyle="1" w:styleId="UnderlineCharCharCharCharCharCharCharChar">
    <w:name w:val="Underline Char Char Char Char Char Char Char Char"/>
    <w:link w:val="UnderlineCharCharCharCharCharCharChar"/>
    <w:rsid w:val="002A2237"/>
    <w:rPr>
      <w:u w:val="single"/>
    </w:rPr>
  </w:style>
  <w:style w:type="paragraph" w:customStyle="1" w:styleId="UnderlineCharCharCharCharCharCharChar">
    <w:name w:val="Underline Char Char Char Char Char Char Char"/>
    <w:basedOn w:val="Normal"/>
    <w:link w:val="UnderlineCharCharCharCharCharCharCharChar"/>
    <w:rsid w:val="002A2237"/>
    <w:rPr>
      <w:rFonts w:asciiTheme="minorHAnsi" w:hAnsiTheme="minorHAnsi"/>
      <w:u w:val="single"/>
    </w:rPr>
  </w:style>
  <w:style w:type="paragraph" w:customStyle="1" w:styleId="CitesCharChar">
    <w:name w:val="Cites Char Char"/>
    <w:next w:val="Normal"/>
    <w:link w:val="CitesCharCharChar"/>
    <w:rsid w:val="002A2237"/>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2A2237"/>
    <w:rPr>
      <w:rFonts w:ascii="Times New Roman" w:eastAsia="Times New Roman" w:hAnsi="Times New Roman" w:cs="Times New Roman"/>
      <w:sz w:val="20"/>
      <w:szCs w:val="24"/>
    </w:rPr>
  </w:style>
  <w:style w:type="character" w:customStyle="1" w:styleId="nohighlighting">
    <w:name w:val="no highlighting"/>
    <w:rsid w:val="002A2237"/>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2A2237"/>
    <w:rPr>
      <w:rFonts w:ascii="Cambria" w:hAnsi="Cambria" w:hint="default"/>
      <w:sz w:val="21"/>
      <w:u w:val="single"/>
    </w:rPr>
  </w:style>
  <w:style w:type="paragraph" w:customStyle="1" w:styleId="Swag">
    <w:name w:val="Swag"/>
    <w:basedOn w:val="Normal"/>
    <w:link w:val="SwagChar"/>
    <w:qFormat/>
    <w:rsid w:val="002A2237"/>
    <w:rPr>
      <w:color w:val="0000FF"/>
      <w:sz w:val="12"/>
      <w:u w:val="single"/>
    </w:rPr>
  </w:style>
  <w:style w:type="character" w:customStyle="1" w:styleId="SwagChar">
    <w:name w:val="Swag Char"/>
    <w:link w:val="Swag"/>
    <w:rsid w:val="002A2237"/>
    <w:rPr>
      <w:rFonts w:ascii="Calibri" w:hAnsi="Calibri"/>
      <w:color w:val="0000FF"/>
      <w:sz w:val="12"/>
      <w:u w:val="single"/>
    </w:rPr>
  </w:style>
  <w:style w:type="paragraph" w:customStyle="1" w:styleId="StyleUnderlineTimesNewRoman1">
    <w:name w:val="Style Underline + Times New Roman1"/>
    <w:link w:val="StyleUnderlineTimesNewRoman1Char"/>
    <w:rsid w:val="002A2237"/>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A2237"/>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2A2237"/>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A2237"/>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2A2237"/>
    <w:rPr>
      <w:rFonts w:ascii="Garamond" w:eastAsia="MS Mincho" w:hAnsi="Garamond"/>
    </w:rPr>
  </w:style>
  <w:style w:type="character" w:customStyle="1" w:styleId="StyleStyleCardTextLeft-075Right0Char">
    <w:name w:val="Style Style Card Text + Left:  -0.75&quot; + Right:  0&quot; Char"/>
    <w:link w:val="StyleStyleCardTextLeft-075Right0"/>
    <w:rsid w:val="002A2237"/>
    <w:rPr>
      <w:rFonts w:ascii="Garamond" w:eastAsia="MS Mincho" w:hAnsi="Garamond"/>
    </w:rPr>
  </w:style>
  <w:style w:type="character" w:customStyle="1" w:styleId="CharChar61">
    <w:name w:val="Char Char61"/>
    <w:rsid w:val="002A2237"/>
    <w:rPr>
      <w:rFonts w:cs="Arial"/>
      <w:bCs/>
      <w:sz w:val="16"/>
      <w:szCs w:val="26"/>
      <w:lang w:val="en-US" w:eastAsia="en-US" w:bidi="ar-SA"/>
    </w:rPr>
  </w:style>
  <w:style w:type="character" w:customStyle="1" w:styleId="ListBulletChar">
    <w:name w:val="List Bullet Char"/>
    <w:link w:val="ListBullet"/>
    <w:uiPriority w:val="99"/>
    <w:rsid w:val="002A2237"/>
    <w:rPr>
      <w:rFonts w:ascii="Calibri" w:eastAsia="Calibri" w:hAnsi="Calibri"/>
    </w:rPr>
  </w:style>
  <w:style w:type="paragraph" w:customStyle="1" w:styleId="subhead10">
    <w:name w:val="subhead1"/>
    <w:basedOn w:val="Normal"/>
    <w:uiPriority w:val="99"/>
    <w:rsid w:val="002A2237"/>
    <w:pPr>
      <w:spacing w:before="100" w:beforeAutospacing="1" w:after="100" w:afterAutospacing="1"/>
    </w:pPr>
    <w:rPr>
      <w:rFonts w:eastAsia="Times New Roman"/>
      <w:sz w:val="24"/>
    </w:rPr>
  </w:style>
  <w:style w:type="character" w:customStyle="1" w:styleId="styledate">
    <w:name w:val="styledate"/>
    <w:rsid w:val="002A2237"/>
  </w:style>
  <w:style w:type="character" w:customStyle="1" w:styleId="BoldandUnderlineChar1">
    <w:name w:val="Bold and Underline Char1"/>
    <w:rsid w:val="002A2237"/>
    <w:rPr>
      <w:b/>
      <w:szCs w:val="24"/>
      <w:u w:val="single"/>
      <w:lang w:val="en-US" w:eastAsia="en-US" w:bidi="ar-SA"/>
    </w:rPr>
  </w:style>
  <w:style w:type="character" w:customStyle="1" w:styleId="BoldandUnderlineChar1Char2">
    <w:name w:val="Bold and Underline Char1 Char2"/>
    <w:rsid w:val="002A2237"/>
    <w:rPr>
      <w:b/>
      <w:szCs w:val="24"/>
      <w:u w:val="single"/>
      <w:lang w:val="en-US" w:eastAsia="en-US" w:bidi="ar-SA"/>
    </w:rPr>
  </w:style>
  <w:style w:type="character" w:customStyle="1" w:styleId="BoldandUnderlineCharChar1">
    <w:name w:val="Bold and Underline Char Char1"/>
    <w:rsid w:val="002A2237"/>
    <w:rPr>
      <w:b/>
      <w:szCs w:val="24"/>
      <w:u w:val="single"/>
      <w:lang w:val="en-US" w:eastAsia="en-US" w:bidi="ar-SA"/>
    </w:rPr>
  </w:style>
  <w:style w:type="character" w:customStyle="1" w:styleId="BoldandUnderlineChar6">
    <w:name w:val="Bold and Underline Char6"/>
    <w:rsid w:val="002A2237"/>
    <w:rPr>
      <w:b/>
      <w:szCs w:val="24"/>
      <w:u w:val="single"/>
      <w:lang w:val="en-US" w:eastAsia="en-US" w:bidi="ar-SA"/>
    </w:rPr>
  </w:style>
  <w:style w:type="character" w:customStyle="1" w:styleId="title-link-wrapper">
    <w:name w:val="title-link-wrapper"/>
    <w:rsid w:val="002A2237"/>
  </w:style>
  <w:style w:type="character" w:customStyle="1" w:styleId="medium-font">
    <w:name w:val="medium-font"/>
    <w:rsid w:val="002A2237"/>
  </w:style>
  <w:style w:type="paragraph" w:customStyle="1" w:styleId="abstract">
    <w:name w:val="abstract"/>
    <w:basedOn w:val="Normal"/>
    <w:uiPriority w:val="99"/>
    <w:rsid w:val="002A2237"/>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2A2237"/>
    <w:rPr>
      <w:rFonts w:eastAsia="Times New Roman"/>
      <w:b/>
      <w:bCs/>
      <w:u w:val="single"/>
    </w:rPr>
  </w:style>
  <w:style w:type="character" w:customStyle="1" w:styleId="StyleUnderlineChar11ptBold2Char">
    <w:name w:val="Style Underline Char + 11 pt Bold2 Char"/>
    <w:link w:val="StyleUnderlineChar11ptBold2"/>
    <w:rsid w:val="002A2237"/>
    <w:rPr>
      <w:rFonts w:ascii="Calibri" w:eastAsia="Times New Roman" w:hAnsi="Calibri"/>
      <w:b/>
      <w:bCs/>
      <w:u w:val="single"/>
    </w:rPr>
  </w:style>
  <w:style w:type="character" w:customStyle="1" w:styleId="ReallySamllTextChar">
    <w:name w:val="ReallySamllText Char"/>
    <w:rsid w:val="002A2237"/>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2A2237"/>
    <w:rPr>
      <w:rFonts w:eastAsia="Times New Roman"/>
      <w:u w:val="single"/>
    </w:rPr>
  </w:style>
  <w:style w:type="character" w:customStyle="1" w:styleId="StyleStyleUnderlineTimesNewRoman11ptChar">
    <w:name w:val="Style Style Underline + Times New Roman + 11 pt Char"/>
    <w:link w:val="StyleStyleUnderlineTimesNewRoman11pt"/>
    <w:rsid w:val="002A2237"/>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2A2237"/>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2A2237"/>
    <w:rPr>
      <w:rFonts w:ascii="Calibri" w:eastAsia="Times New Roman" w:hAnsi="Calibri"/>
      <w:u w:val="single"/>
    </w:rPr>
  </w:style>
  <w:style w:type="character" w:customStyle="1" w:styleId="style10">
    <w:name w:val="style1"/>
    <w:rsid w:val="002A2237"/>
  </w:style>
  <w:style w:type="character" w:customStyle="1" w:styleId="pmtermsel">
    <w:name w:val="pmtermsel"/>
    <w:rsid w:val="002A2237"/>
  </w:style>
  <w:style w:type="character" w:customStyle="1" w:styleId="showipapr">
    <w:name w:val="show_ipapr"/>
    <w:rsid w:val="002A2237"/>
  </w:style>
  <w:style w:type="character" w:customStyle="1" w:styleId="dnindex">
    <w:name w:val="dnindex"/>
    <w:rsid w:val="002A2237"/>
  </w:style>
  <w:style w:type="character" w:customStyle="1" w:styleId="23">
    <w:name w:val="23"/>
    <w:rsid w:val="002A2237"/>
    <w:rPr>
      <w:rFonts w:ascii="Times New Roman" w:hAnsi="Times New Roman" w:cs="Arial"/>
      <w:bCs/>
      <w:sz w:val="20"/>
      <w:u w:val="single"/>
      <w:lang w:val="en-US" w:eastAsia="en-US" w:bidi="ar-SA"/>
    </w:rPr>
  </w:style>
  <w:style w:type="character" w:customStyle="1" w:styleId="33">
    <w:name w:val="33"/>
    <w:rsid w:val="002A2237"/>
    <w:rPr>
      <w:rFonts w:ascii="Times New Roman" w:hAnsi="Times New Roman" w:cs="Arial"/>
      <w:b/>
      <w:bCs/>
      <w:sz w:val="20"/>
      <w:u w:val="single"/>
      <w:lang w:val="en-US" w:eastAsia="en-US" w:bidi="ar-SA"/>
    </w:rPr>
  </w:style>
  <w:style w:type="character" w:customStyle="1" w:styleId="55">
    <w:name w:val="55"/>
    <w:rsid w:val="002A2237"/>
    <w:rPr>
      <w:rFonts w:cs="Arial"/>
      <w:bCs/>
      <w:sz w:val="20"/>
      <w:u w:val="single"/>
      <w:lang w:val="en-US" w:eastAsia="en-US" w:bidi="ar-SA"/>
    </w:rPr>
  </w:style>
  <w:style w:type="character" w:customStyle="1" w:styleId="authoraffil">
    <w:name w:val="authoraffil"/>
    <w:rsid w:val="002A2237"/>
  </w:style>
  <w:style w:type="character" w:customStyle="1" w:styleId="CharChar8">
    <w:name w:val="Char Char8"/>
    <w:rsid w:val="002A2237"/>
    <w:rPr>
      <w:rFonts w:ascii="Georgia" w:eastAsia="Times New Roman" w:hAnsi="Georgia"/>
      <w:b/>
      <w:bCs/>
      <w:sz w:val="30"/>
      <w:szCs w:val="28"/>
      <w:u w:val="single"/>
    </w:rPr>
  </w:style>
  <w:style w:type="character" w:customStyle="1" w:styleId="FontStyle13">
    <w:name w:val="Font Style13"/>
    <w:uiPriority w:val="99"/>
    <w:rsid w:val="002A2237"/>
    <w:rPr>
      <w:rFonts w:ascii="Constantia" w:hAnsi="Constantia" w:cs="Constantia"/>
      <w:sz w:val="18"/>
      <w:szCs w:val="18"/>
    </w:rPr>
  </w:style>
  <w:style w:type="character" w:customStyle="1" w:styleId="TagsCharCharCharChar">
    <w:name w:val="Tags Char Char Char Char"/>
    <w:rsid w:val="002A2237"/>
    <w:rPr>
      <w:rFonts w:ascii="Times New Roman" w:eastAsia="Times New Roman" w:hAnsi="Times New Roman" w:cs="Times New Roman"/>
      <w:b/>
      <w:sz w:val="24"/>
      <w:szCs w:val="24"/>
    </w:rPr>
  </w:style>
  <w:style w:type="character" w:customStyle="1" w:styleId="Citation1Char">
    <w:name w:val="Citation1 Char"/>
    <w:link w:val="Citation10"/>
    <w:locked/>
    <w:rsid w:val="002A2237"/>
    <w:rPr>
      <w:rFonts w:ascii="Georgia" w:hAnsi="Georgia"/>
      <w:b/>
      <w:u w:val="single"/>
    </w:rPr>
  </w:style>
  <w:style w:type="paragraph" w:customStyle="1" w:styleId="Citation10">
    <w:name w:val="Citation1"/>
    <w:basedOn w:val="Normal"/>
    <w:link w:val="Citation1Char"/>
    <w:qFormat/>
    <w:rsid w:val="002A2237"/>
    <w:rPr>
      <w:rFonts w:ascii="Georgia" w:hAnsi="Georgia"/>
      <w:b/>
      <w:u w:val="single"/>
    </w:rPr>
  </w:style>
  <w:style w:type="character" w:customStyle="1" w:styleId="TaglineChar">
    <w:name w:val="Tagline Char"/>
    <w:link w:val="Tagline0"/>
    <w:locked/>
    <w:rsid w:val="002A2237"/>
    <w:rPr>
      <w:rFonts w:ascii="Georgia" w:hAnsi="Georgia"/>
      <w:b/>
    </w:rPr>
  </w:style>
  <w:style w:type="paragraph" w:customStyle="1" w:styleId="Tagline0">
    <w:name w:val="Tagline"/>
    <w:basedOn w:val="Normal"/>
    <w:link w:val="TaglineChar"/>
    <w:qFormat/>
    <w:rsid w:val="002A2237"/>
    <w:rPr>
      <w:rFonts w:ascii="Georgia" w:hAnsi="Georgia"/>
      <w:b/>
    </w:rPr>
  </w:style>
  <w:style w:type="paragraph" w:customStyle="1" w:styleId="NothingCharCharChar">
    <w:name w:val="Nothing Char Char Char"/>
    <w:link w:val="NothingCharChar"/>
    <w:rsid w:val="002A2237"/>
    <w:pPr>
      <w:spacing w:after="0" w:line="240" w:lineRule="auto"/>
      <w:jc w:val="both"/>
    </w:pPr>
  </w:style>
  <w:style w:type="paragraph" w:customStyle="1" w:styleId="StyleLeft021">
    <w:name w:val="Style Left:  0.2&quot;1"/>
    <w:basedOn w:val="Normal"/>
    <w:uiPriority w:val="99"/>
    <w:rsid w:val="002A2237"/>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2A2237"/>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A2237"/>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2A2237"/>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A2237"/>
    <w:rPr>
      <w:rFonts w:ascii="Calibri" w:eastAsia="Times New Roman" w:hAnsi="Calibri"/>
      <w:u w:val="single"/>
      <w:bdr w:val="single" w:sz="4" w:space="0" w:color="auto"/>
    </w:rPr>
  </w:style>
  <w:style w:type="character" w:customStyle="1" w:styleId="boldcitationChar">
    <w:name w:val="bold citation Char"/>
    <w:rsid w:val="002A2237"/>
    <w:rPr>
      <w:rFonts w:ascii="Arial" w:hAnsi="Arial"/>
      <w:b/>
      <w:sz w:val="28"/>
      <w:szCs w:val="24"/>
      <w:u w:val="thick"/>
      <w:lang w:val="en-US" w:eastAsia="en-US" w:bidi="ar-SA"/>
    </w:rPr>
  </w:style>
  <w:style w:type="paragraph" w:customStyle="1" w:styleId="BlockTitle20">
    <w:name w:val="Block Title #2"/>
    <w:basedOn w:val="Normal"/>
    <w:uiPriority w:val="99"/>
    <w:rsid w:val="002A2237"/>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2A2237"/>
    <w:rPr>
      <w:b/>
    </w:rPr>
  </w:style>
  <w:style w:type="character" w:customStyle="1" w:styleId="BoldunderlineChar3">
    <w:name w:val="Bold/underline Char"/>
    <w:rsid w:val="002A2237"/>
    <w:rPr>
      <w:rFonts w:eastAsia="SimSun"/>
      <w:b/>
      <w:noProof w:val="0"/>
      <w:sz w:val="24"/>
      <w:szCs w:val="24"/>
      <w:u w:val="single"/>
      <w:lang w:val="en-US" w:eastAsia="zh-CN" w:bidi="ar-SA"/>
    </w:rPr>
  </w:style>
  <w:style w:type="character" w:customStyle="1" w:styleId="underlinetextchar0">
    <w:name w:val="underlinetextchar"/>
    <w:rsid w:val="002A2237"/>
  </w:style>
  <w:style w:type="character" w:customStyle="1" w:styleId="boldciteChar1">
    <w:name w:val="bold cite Char1"/>
    <w:rsid w:val="002A2237"/>
    <w:rPr>
      <w:b/>
      <w:sz w:val="28"/>
      <w:u w:val="thick" w:color="000000"/>
    </w:rPr>
  </w:style>
  <w:style w:type="character" w:customStyle="1" w:styleId="tagCharCharChar1">
    <w:name w:val="tag Char Char Char1"/>
    <w:rsid w:val="002A2237"/>
    <w:rPr>
      <w:b/>
      <w:sz w:val="24"/>
      <w:lang w:val="en-US" w:eastAsia="en-US" w:bidi="ar-SA"/>
    </w:rPr>
  </w:style>
  <w:style w:type="character" w:customStyle="1" w:styleId="underlinecardChar0">
    <w:name w:val="underline card Char"/>
    <w:rsid w:val="002A2237"/>
    <w:rPr>
      <w:rFonts w:ascii="Arial" w:hAnsi="Arial"/>
      <w:sz w:val="18"/>
      <w:szCs w:val="24"/>
      <w:u w:val="single"/>
      <w:lang w:val="en-US" w:eastAsia="en-US" w:bidi="ar-SA"/>
    </w:rPr>
  </w:style>
  <w:style w:type="paragraph" w:customStyle="1" w:styleId="date-comments">
    <w:name w:val="date-comments"/>
    <w:basedOn w:val="Normal"/>
    <w:uiPriority w:val="99"/>
    <w:rsid w:val="002A2237"/>
    <w:pPr>
      <w:spacing w:before="100" w:beforeAutospacing="1" w:after="100" w:afterAutospacing="1"/>
    </w:pPr>
    <w:rPr>
      <w:rFonts w:ascii="Times" w:hAnsi="Times"/>
      <w:szCs w:val="20"/>
    </w:rPr>
  </w:style>
  <w:style w:type="character" w:customStyle="1" w:styleId="articleauthor0">
    <w:name w:val="articleauthor"/>
    <w:rsid w:val="002A2237"/>
  </w:style>
  <w:style w:type="character" w:customStyle="1" w:styleId="bodysubtoc">
    <w:name w:val="bodysubtoc"/>
    <w:rsid w:val="002A2237"/>
  </w:style>
  <w:style w:type="character" w:customStyle="1" w:styleId="lefttitlesmaller">
    <w:name w:val="lefttitlesmaller"/>
    <w:rsid w:val="002A2237"/>
  </w:style>
  <w:style w:type="character" w:customStyle="1" w:styleId="mb">
    <w:name w:val="mb"/>
    <w:rsid w:val="002A2237"/>
  </w:style>
  <w:style w:type="character" w:customStyle="1" w:styleId="submitted-date">
    <w:name w:val="submitted-date"/>
    <w:rsid w:val="002A2237"/>
  </w:style>
  <w:style w:type="character" w:customStyle="1" w:styleId="submitted-time">
    <w:name w:val="submitted-time"/>
    <w:rsid w:val="002A2237"/>
  </w:style>
  <w:style w:type="character" w:customStyle="1" w:styleId="A20">
    <w:name w:val="A2"/>
    <w:uiPriority w:val="99"/>
    <w:rsid w:val="002A2237"/>
    <w:rPr>
      <w:rFonts w:ascii="Sabon LT Std" w:hAnsi="Sabon LT Std" w:cs="Sabon LT Std" w:hint="default"/>
      <w:color w:val="000000"/>
      <w:sz w:val="15"/>
      <w:szCs w:val="15"/>
    </w:rPr>
  </w:style>
  <w:style w:type="character" w:customStyle="1" w:styleId="searchword">
    <w:name w:val="searchword"/>
    <w:rsid w:val="002A2237"/>
  </w:style>
  <w:style w:type="paragraph" w:customStyle="1" w:styleId="Heading2Char2CharChar12">
    <w:name w:val="Heading 2 Char2 Char Char12"/>
    <w:aliases w:val="Char Char Char Char Char Char1 Char Char Char Char Char1,Char Char22"/>
    <w:next w:val="Normal"/>
    <w:uiPriority w:val="99"/>
    <w:rsid w:val="002A223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A2237"/>
    <w:rPr>
      <w:rFonts w:ascii="Times New Roman" w:hAnsi="Times New Roman" w:cs="Times New Roman"/>
      <w:sz w:val="18"/>
      <w:szCs w:val="18"/>
    </w:rPr>
  </w:style>
  <w:style w:type="character" w:customStyle="1" w:styleId="bylines">
    <w:name w:val="bylines"/>
    <w:basedOn w:val="DefaultParagraphFont"/>
    <w:rsid w:val="002A2237"/>
  </w:style>
  <w:style w:type="character" w:customStyle="1" w:styleId="StyleStyleBoldUnderlineUnderlineIntenseEmphasis1apple-style-2">
    <w:name w:val="Style Style Bold UnderlineUnderlineIntense Emphasis1apple-style-...2"/>
    <w:basedOn w:val="DefaultParagraphFont"/>
    <w:rsid w:val="002A2237"/>
    <w:rPr>
      <w:b w:val="0"/>
      <w:bCs/>
      <w:sz w:val="22"/>
      <w:u w:val="single"/>
    </w:rPr>
  </w:style>
  <w:style w:type="character" w:customStyle="1" w:styleId="FontStyle57">
    <w:name w:val="Font Style57"/>
    <w:rsid w:val="002A2237"/>
    <w:rPr>
      <w:rFonts w:ascii="Georgia" w:hAnsi="Georgia" w:cs="Georgia"/>
      <w:b/>
      <w:bCs/>
      <w:sz w:val="14"/>
      <w:szCs w:val="14"/>
    </w:rPr>
  </w:style>
  <w:style w:type="character" w:customStyle="1" w:styleId="FontStyle89">
    <w:name w:val="Font Style89"/>
    <w:rsid w:val="002A2237"/>
    <w:rPr>
      <w:rFonts w:ascii="Times New Roman" w:hAnsi="Times New Roman" w:cs="Times New Roman"/>
      <w:b/>
      <w:bCs/>
      <w:smallCaps/>
      <w:spacing w:val="40"/>
      <w:sz w:val="16"/>
      <w:szCs w:val="16"/>
    </w:rPr>
  </w:style>
  <w:style w:type="character" w:customStyle="1" w:styleId="style3Char0">
    <w:name w:val="style 3 Char"/>
    <w:rsid w:val="002A2237"/>
    <w:rPr>
      <w:sz w:val="18"/>
      <w:szCs w:val="24"/>
      <w:lang w:val="en-US" w:eastAsia="en-US" w:bidi="ar-SA"/>
    </w:rPr>
  </w:style>
  <w:style w:type="paragraph" w:customStyle="1" w:styleId="003Cite">
    <w:name w:val="003Cite"/>
    <w:basedOn w:val="Normal"/>
    <w:rsid w:val="002A2237"/>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2A2237"/>
    <w:pPr>
      <w:jc w:val="both"/>
    </w:pPr>
    <w:rPr>
      <w:b/>
      <w:color w:val="000000"/>
      <w:u w:val="single"/>
    </w:rPr>
  </w:style>
  <w:style w:type="character" w:customStyle="1" w:styleId="NormalBoldChar">
    <w:name w:val="Normal + Bold Char"/>
    <w:aliases w:val="Double Underline Char"/>
    <w:basedOn w:val="DefaultParagraphFont"/>
    <w:link w:val="NormalBold"/>
    <w:rsid w:val="002A2237"/>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2A2237"/>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2A2237"/>
    <w:rPr>
      <w:rFonts w:ascii="Times New Roman" w:eastAsia="Times New Roman" w:hAnsi="Times New Roman" w:cs="Times New Roman"/>
      <w:sz w:val="24"/>
      <w:u w:val="thick"/>
      <w:lang w:val="x-none" w:eastAsia="x-none"/>
    </w:rPr>
  </w:style>
  <w:style w:type="character" w:customStyle="1" w:styleId="BlockHeadingsChar1">
    <w:name w:val="Block Headings Char1"/>
    <w:rsid w:val="002A2237"/>
    <w:rPr>
      <w:b/>
      <w:caps/>
    </w:rPr>
  </w:style>
  <w:style w:type="character" w:customStyle="1" w:styleId="Longcite">
    <w:name w:val="Longcite"/>
    <w:rsid w:val="002A2237"/>
    <w:rPr>
      <w:sz w:val="16"/>
    </w:rPr>
  </w:style>
  <w:style w:type="paragraph" w:customStyle="1" w:styleId="NormalUnderline0">
    <w:name w:val="Normal + Underline"/>
    <w:basedOn w:val="Normal"/>
    <w:link w:val="NormalUnderlineChar0"/>
    <w:rsid w:val="002A2237"/>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2A2237"/>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2A2237"/>
    <w:rPr>
      <w:rFonts w:ascii="Bookman Old Style" w:hAnsi="Bookman Old Style" w:cs="Bookman Old Style"/>
      <w:sz w:val="16"/>
      <w:szCs w:val="16"/>
    </w:rPr>
  </w:style>
  <w:style w:type="character" w:customStyle="1" w:styleId="FontStyle17">
    <w:name w:val="Font Style17"/>
    <w:uiPriority w:val="99"/>
    <w:rsid w:val="002A2237"/>
    <w:rPr>
      <w:rFonts w:ascii="Book Antiqua" w:hAnsi="Book Antiqua" w:cs="Book Antiqua"/>
      <w:i/>
      <w:iCs/>
      <w:spacing w:val="10"/>
      <w:sz w:val="22"/>
      <w:szCs w:val="22"/>
    </w:rPr>
  </w:style>
  <w:style w:type="character" w:customStyle="1" w:styleId="FontStyle329">
    <w:name w:val="Font Style329"/>
    <w:basedOn w:val="DefaultParagraphFont"/>
    <w:uiPriority w:val="99"/>
    <w:rsid w:val="002A2237"/>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2A2237"/>
  </w:style>
  <w:style w:type="character" w:customStyle="1" w:styleId="DateTimeChar">
    <w:name w:val="DateTime Char"/>
    <w:basedOn w:val="DefaultParagraphFont"/>
    <w:link w:val="DateTime"/>
    <w:uiPriority w:val="4"/>
    <w:rsid w:val="002A2237"/>
    <w:rPr>
      <w:rFonts w:ascii="Calibri" w:hAnsi="Calibri"/>
    </w:rPr>
  </w:style>
  <w:style w:type="paragraph" w:customStyle="1" w:styleId="Lecture">
    <w:name w:val="Lecture"/>
    <w:next w:val="BodyText"/>
    <w:link w:val="LectureChar"/>
    <w:autoRedefine/>
    <w:uiPriority w:val="4"/>
    <w:qFormat/>
    <w:rsid w:val="002A2237"/>
    <w:pPr>
      <w:spacing w:after="0"/>
      <w:outlineLvl w:val="5"/>
    </w:pPr>
    <w:rPr>
      <w:rFonts w:ascii="Arial" w:hAnsi="Arial" w:cs="Arial"/>
      <w:spacing w:val="-10"/>
    </w:rPr>
  </w:style>
  <w:style w:type="character" w:customStyle="1" w:styleId="LectureChar">
    <w:name w:val="Lecture Char"/>
    <w:basedOn w:val="DateTimeChar"/>
    <w:link w:val="Lecture"/>
    <w:uiPriority w:val="4"/>
    <w:rsid w:val="002A2237"/>
    <w:rPr>
      <w:rFonts w:ascii="Arial" w:hAnsi="Arial" w:cs="Arial"/>
      <w:spacing w:val="-10"/>
    </w:rPr>
  </w:style>
  <w:style w:type="character" w:customStyle="1" w:styleId="m3262662096238345512gmail-style13ptbold">
    <w:name w:val="m_3262662096238345512gmail-style13ptbold"/>
    <w:basedOn w:val="DefaultParagraphFont"/>
    <w:rsid w:val="002A2237"/>
  </w:style>
  <w:style w:type="character" w:customStyle="1" w:styleId="m-8559461887574130099gmail-styleunderline">
    <w:name w:val="m_-8559461887574130099gmail-styleunderline"/>
    <w:basedOn w:val="DefaultParagraphFont"/>
    <w:rsid w:val="002A2237"/>
  </w:style>
  <w:style w:type="paragraph" w:styleId="NoSpacing">
    <w:name w:val="No Spacing"/>
    <w:link w:val="NoSpacingChar"/>
    <w:uiPriority w:val="1"/>
    <w:semiHidden/>
    <w:unhideWhenUsed/>
    <w:qFormat/>
    <w:rsid w:val="002A22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pubs.acs.org/action/doSearch?field1=Contrib&amp;text1=Fanny++Girard-Ardhuin" TargetMode="External"/><Relationship Id="rId21" Type="http://schemas.openxmlformats.org/officeDocument/2006/relationships/hyperlink" Target="https://www.iss.europa.eu/content/space-security-europe" TargetMode="External"/><Relationship Id="rId34" Type="http://schemas.openxmlformats.org/officeDocument/2006/relationships/hyperlink" Target="https://pubs.acs.org/action/doSearch?field1=Contrib&amp;text1=Richard++Bellerby"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pubs.acs.org/action/doSearch?field1=Contrib&amp;text1=Helen+S.++Findlay" TargetMode="External"/><Relationship Id="rId33" Type="http://schemas.openxmlformats.org/officeDocument/2006/relationships/hyperlink" Target="https://pubs.acs.org/action/doSearch?field1=Contrib&amp;text1=Douglas++Vandemar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pubs.acs.org/action/doSearch?field1=Contrib&amp;text1=Jean-Francois++Piolle"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amie+D.++Shutler" TargetMode="External"/><Relationship Id="rId32" Type="http://schemas.openxmlformats.org/officeDocument/2006/relationships/hyperlink" Target="https://pubs.acs.org/action/doSearch?field1=Contrib&amp;text1=Joseph++Salisbur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siteam.com/social/wp-content/uploads/2018/08/SMA-White-Paper_Chinese-Persepectives-on-Space_-Aug-2018.pdf" TargetMode="External"/><Relationship Id="rId23" Type="http://schemas.openxmlformats.org/officeDocument/2006/relationships/hyperlink" Target="https://pubs.acs.org/action/doSearch?field1=Contrib&amp;text1=Peter+E.++Land" TargetMode="External"/><Relationship Id="rId28" Type="http://schemas.openxmlformats.org/officeDocument/2006/relationships/hyperlink" Target="https://pubs.acs.org/action/doSearch?field1=Contrib&amp;text1=Nicolas++Reul"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pubs.acs.org/action/doSearch?field1=Contrib&amp;text1=Yves++Quilf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ox.com/2014/4/21/5625246/space-war-china-north-korea-iran" TargetMode="External"/><Relationship Id="rId22" Type="http://schemas.openxmlformats.org/officeDocument/2006/relationships/hyperlink" Target="http://energyskeptic.com/2016/the-scariest-u-s-house-session-ever-electromagnetic-pulse-and-the-fall-of-civilization/" TargetMode="External"/><Relationship Id="rId27" Type="http://schemas.openxmlformats.org/officeDocument/2006/relationships/hyperlink" Target="https://pubs.acs.org/action/doSearch?field1=Contrib&amp;text1=Roberto++Sabia" TargetMode="External"/><Relationship Id="rId30" Type="http://schemas.openxmlformats.org/officeDocument/2006/relationships/hyperlink" Target="https://pubs.acs.org/action/doSearch?field1=Contrib&amp;text1=Bertrand++Chapron" TargetMode="External"/><Relationship Id="rId35" Type="http://schemas.openxmlformats.org/officeDocument/2006/relationships/hyperlink" Target="https://pubs.acs.org/action/doSearch?field1=Contrib&amp;text1=Punyasloke++Bhadury"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uewei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22</Pages>
  <Words>14774</Words>
  <Characters>84214</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Liu, Ellie (Student)</cp:lastModifiedBy>
  <cp:revision>3</cp:revision>
  <dcterms:created xsi:type="dcterms:W3CDTF">2022-02-16T17:40:00Z</dcterms:created>
  <dcterms:modified xsi:type="dcterms:W3CDTF">2022-02-18T21:08:00Z</dcterms:modified>
</cp:coreProperties>
</file>