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F0942" w14:textId="77777777" w:rsidR="008561AD" w:rsidRPr="00100A2B" w:rsidRDefault="008561AD" w:rsidP="008561AD">
      <w:pPr>
        <w:pStyle w:val="Heading3"/>
        <w:ind w:firstLine="720"/>
        <w:rPr>
          <w:rFonts w:cs="Calibri"/>
        </w:rPr>
      </w:pPr>
      <w:r w:rsidRPr="00100A2B">
        <w:rPr>
          <w:rFonts w:cs="Calibri"/>
        </w:rPr>
        <w:t xml:space="preserve">1NC – </w:t>
      </w:r>
      <w:r>
        <w:rPr>
          <w:rFonts w:cs="Calibri"/>
        </w:rPr>
        <w:t>CP</w:t>
      </w:r>
    </w:p>
    <w:p w14:paraId="2CA2E7B1" w14:textId="77777777" w:rsidR="008561AD" w:rsidRDefault="008561AD" w:rsidP="008561AD">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009F4C6B" w14:textId="77777777" w:rsidR="008561AD" w:rsidRPr="00020241" w:rsidRDefault="008561AD" w:rsidP="008561AD">
      <w:pPr>
        <w:pStyle w:val="Heading4"/>
      </w:pPr>
      <w:r>
        <w:t>Asteroids have REMs</w:t>
      </w:r>
    </w:p>
    <w:p w14:paraId="7A43538C" w14:textId="77777777" w:rsidR="008561AD" w:rsidRPr="00020241" w:rsidRDefault="008561AD" w:rsidP="008561AD">
      <w:r w:rsidRPr="00020241">
        <w:rPr>
          <w:rStyle w:val="StyleUnderline"/>
        </w:rPr>
        <w:t>AP 21</w:t>
      </w:r>
      <w:r>
        <w:t xml:space="preserve"> “</w:t>
      </w:r>
      <w:r w:rsidRPr="00020241">
        <w:t>Mining A $10,000 Quadrillion Asteroid</w:t>
      </w:r>
      <w:r>
        <w:t xml:space="preserve">.” AP News, Feb 1, 2021, </w:t>
      </w:r>
      <w:hyperlink r:id="rId9" w:history="1">
        <w:r w:rsidRPr="005A1227">
          <w:rPr>
            <w:rStyle w:val="Hyperlink"/>
          </w:rPr>
          <w:t>https://apnews.com/press-release/accesswire/technology-business-science-utilities-electric-utilities-7bb32ecaac33bebef6e4b97ade588c57</w:t>
        </w:r>
      </w:hyperlink>
      <w:r>
        <w:t xml:space="preserve"> TG</w:t>
      </w:r>
    </w:p>
    <w:p w14:paraId="03E92849" w14:textId="77777777" w:rsidR="008561AD" w:rsidRPr="00EC4199" w:rsidRDefault="008561AD" w:rsidP="008561AD">
      <w:pPr>
        <w:rPr>
          <w:rStyle w:val="StyleUnderline"/>
        </w:rPr>
      </w:pPr>
      <w:r w:rsidRPr="00EC4199">
        <w:rPr>
          <w:rStyle w:val="StyleUnderline"/>
        </w:rPr>
        <w:t xml:space="preserve">There are </w:t>
      </w:r>
      <w:r w:rsidRPr="00770C26">
        <w:rPr>
          <w:rStyle w:val="StyleUnderline"/>
          <w:highlight w:val="green"/>
        </w:rPr>
        <w:t>several million asteroids</w:t>
      </w:r>
      <w:r w:rsidRPr="00EC4199">
        <w:rPr>
          <w:rStyle w:val="StyleUnderline"/>
        </w:rPr>
        <w:t xml:space="preserve">. They fall into three main types: carbonaceous asteroids, metallic asteroids, and mixed salicaceous-mineral-metallic asteroids. Many of the </w:t>
      </w:r>
      <w:r w:rsidRPr="009E7FD5">
        <w:rPr>
          <w:rStyle w:val="StyleUnderline"/>
        </w:rPr>
        <w:t>metallic asteroids are composed</w:t>
      </w:r>
      <w:r w:rsidRPr="00EC4199">
        <w:rPr>
          <w:rStyle w:val="StyleUnderline"/>
        </w:rPr>
        <w:t xml:space="preserve"> mainly of nickel and iron, but also </w:t>
      </w:r>
      <w:r w:rsidRPr="00770C26">
        <w:rPr>
          <w:rStyle w:val="StyleUnderline"/>
          <w:highlight w:val="green"/>
        </w:rPr>
        <w:t>contain sizeable quantities of</w:t>
      </w:r>
      <w:r w:rsidRPr="00EC4199">
        <w:rPr>
          <w:rStyle w:val="StyleUnderline"/>
        </w:rPr>
        <w:t xml:space="preserve"> important </w:t>
      </w:r>
      <w:r w:rsidRPr="00770C26">
        <w:rPr>
          <w:rStyle w:val="StyleUnderline"/>
          <w:highlight w:val="green"/>
        </w:rPr>
        <w:t xml:space="preserve">rare earth elements </w:t>
      </w:r>
      <w:r w:rsidRPr="009E7FD5">
        <w:rPr>
          <w:rStyle w:val="StyleUnderline"/>
        </w:rPr>
        <w:t>and precious metals</w:t>
      </w:r>
      <w:r w:rsidRPr="009E7FD5">
        <w:t xml:space="preserve"> including</w:t>
      </w:r>
      <w:r w:rsidRPr="00020241">
        <w:t xml:space="preserve"> platinum and gold. </w:t>
      </w:r>
      <w:r w:rsidRPr="00EC4199">
        <w:rPr>
          <w:rStyle w:val="StyleUnderline"/>
        </w:rPr>
        <w:t xml:space="preserve">A metallic asteroid just </w:t>
      </w:r>
      <w:r w:rsidRPr="00770C26">
        <w:rPr>
          <w:rStyle w:val="StyleUnderline"/>
          <w:highlight w:val="green"/>
        </w:rPr>
        <w:t>25 meters</w:t>
      </w:r>
      <w:r w:rsidRPr="00EC4199">
        <w:rPr>
          <w:rStyle w:val="StyleUnderline"/>
        </w:rPr>
        <w:t xml:space="preserve"> across </w:t>
      </w:r>
      <w:r w:rsidRPr="00770C26">
        <w:rPr>
          <w:rStyle w:val="StyleUnderline"/>
          <w:highlight w:val="green"/>
        </w:rPr>
        <w:t>could contain</w:t>
      </w:r>
      <w:r w:rsidRPr="00EC4199">
        <w:rPr>
          <w:rStyle w:val="StyleUnderline"/>
        </w:rPr>
        <w:t xml:space="preserve"> as much as 30 tons of </w:t>
      </w:r>
      <w:r w:rsidRPr="00770C26">
        <w:rPr>
          <w:rStyle w:val="StyleUnderline"/>
          <w:highlight w:val="green"/>
        </w:rPr>
        <w:t>platinum valued</w:t>
      </w:r>
      <w:r w:rsidRPr="00EC4199">
        <w:rPr>
          <w:rStyle w:val="StyleUnderline"/>
        </w:rPr>
        <w:t xml:space="preserve"> around </w:t>
      </w:r>
      <w:r w:rsidRPr="00770C26">
        <w:rPr>
          <w:rStyle w:val="StyleUnderline"/>
          <w:highlight w:val="green"/>
        </w:rPr>
        <w:t>$1 billion. 16 Psyche</w:t>
      </w:r>
      <w:r w:rsidRPr="00EC4199">
        <w:rPr>
          <w:rStyle w:val="StyleUnderline"/>
        </w:rPr>
        <w:t xml:space="preserve"> is a staggering 226 kilometers (140 miles) wide and the most mineral rich asteroid so far detected. It is speculated that 16 Psyche could be </w:t>
      </w:r>
      <w:r w:rsidRPr="00770C26">
        <w:rPr>
          <w:rStyle w:val="StyleUnderline"/>
          <w:highlight w:val="green"/>
        </w:rPr>
        <w:t>worth</w:t>
      </w:r>
      <w:r w:rsidRPr="00EC4199">
        <w:rPr>
          <w:rStyle w:val="StyleUnderline"/>
        </w:rPr>
        <w:t xml:space="preserve"> about </w:t>
      </w:r>
      <w:r w:rsidRPr="00770C26">
        <w:rPr>
          <w:rStyle w:val="StyleUnderline"/>
          <w:highlight w:val="green"/>
        </w:rPr>
        <w:t>$10,000 quadrillion</w:t>
      </w:r>
      <w:r w:rsidRPr="00EC4199">
        <w:rPr>
          <w:rStyle w:val="StyleUnderline"/>
        </w:rPr>
        <w:t xml:space="preserve"> (or €8,240 quadrillion euros). To explore 16 Psyche in greater detail, NASA has approved the Psyche mission, which is scheduled to launch in August 2022. The spacecraft will orbit around 16 Psyche for 21 months while studying the asteroid using </w:t>
      </w:r>
      <w:proofErr w:type="gramStart"/>
      <w:r w:rsidRPr="00EC4199">
        <w:rPr>
          <w:rStyle w:val="StyleUnderline"/>
        </w:rPr>
        <w:t>a number of</w:t>
      </w:r>
      <w:proofErr w:type="gramEnd"/>
      <w:r w:rsidRPr="00EC4199">
        <w:rPr>
          <w:rStyle w:val="StyleUnderline"/>
        </w:rPr>
        <w:t xml:space="preserve"> different scientific instruments. </w:t>
      </w:r>
      <w:r w:rsidRPr="00770C26">
        <w:rPr>
          <w:rStyle w:val="StyleUnderline"/>
          <w:highlight w:val="green"/>
        </w:rPr>
        <w:t>Twenty four percent of</w:t>
      </w:r>
      <w:r w:rsidRPr="00EC4199">
        <w:rPr>
          <w:rStyle w:val="StyleUnderline"/>
        </w:rPr>
        <w:t xml:space="preserve"> all </w:t>
      </w:r>
      <w:r w:rsidRPr="00770C26">
        <w:rPr>
          <w:rStyle w:val="StyleUnderline"/>
          <w:highlight w:val="green"/>
        </w:rPr>
        <w:t>asteroids</w:t>
      </w:r>
      <w:r w:rsidRPr="00EC4199">
        <w:rPr>
          <w:rStyle w:val="StyleUnderline"/>
        </w:rPr>
        <w:t xml:space="preserve"> are thought to be </w:t>
      </w:r>
      <w:r w:rsidRPr="00770C26">
        <w:rPr>
          <w:rStyle w:val="StyleUnderline"/>
          <w:highlight w:val="green"/>
        </w:rPr>
        <w:t>composed of metals and rare minerals</w:t>
      </w:r>
      <w:r w:rsidRPr="00EC4199">
        <w:rPr>
          <w:rStyle w:val="StyleUnderline"/>
        </w:rPr>
        <w:t xml:space="preserve">. While it is quite difficult to analyze asteroid composition from here on the earth’s surface, there are another </w:t>
      </w:r>
      <w:r w:rsidRPr="00770C26">
        <w:rPr>
          <w:rStyle w:val="StyleUnderline"/>
          <w:highlight w:val="green"/>
        </w:rPr>
        <w:t>10 asteroids</w:t>
      </w:r>
      <w:r w:rsidRPr="00EC4199">
        <w:rPr>
          <w:rStyle w:val="StyleUnderline"/>
        </w:rPr>
        <w:t xml:space="preserve"> have been identified as likely </w:t>
      </w:r>
      <w:r w:rsidRPr="00770C26">
        <w:rPr>
          <w:rStyle w:val="StyleUnderline"/>
          <w:highlight w:val="green"/>
        </w:rPr>
        <w:t>cost-effective mining targets</w:t>
      </w:r>
      <w:r w:rsidRPr="00EC4199">
        <w:rPr>
          <w:rStyle w:val="StyleUnderline"/>
        </w:rPr>
        <w:t xml:space="preserve"> to date.</w:t>
      </w:r>
    </w:p>
    <w:p w14:paraId="22BB324B" w14:textId="77777777" w:rsidR="008561AD" w:rsidRPr="00100A2B" w:rsidRDefault="008561AD" w:rsidP="008561AD">
      <w:pPr>
        <w:pStyle w:val="Heading4"/>
      </w:pPr>
      <w:r w:rsidRPr="00100A2B">
        <w:t>The PIC is key to beat China and protect against Chinese REM gatekeeping</w:t>
      </w:r>
    </w:p>
    <w:p w14:paraId="02851C73" w14:textId="77777777" w:rsidR="008561AD" w:rsidRPr="00100A2B" w:rsidRDefault="008561AD" w:rsidP="008561AD">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47A119E7" w14:textId="77777777" w:rsidR="008561AD" w:rsidRPr="00100A2B" w:rsidRDefault="008561AD" w:rsidP="008561AD">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8212F1">
        <w:rPr>
          <w:rStyle w:val="StyleUnderline"/>
          <w:highlight w:val="green"/>
        </w:rPr>
        <w:t>China may</w:t>
      </w:r>
      <w:r w:rsidRPr="00100A2B">
        <w:rPr>
          <w:rStyle w:val="StyleUnderline"/>
        </w:rPr>
        <w:t xml:space="preserve"> ultimately </w:t>
      </w:r>
      <w:r w:rsidRPr="008212F1">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0A6BA09E" w14:textId="77777777" w:rsidR="008561AD" w:rsidRPr="00100A2B" w:rsidRDefault="008561AD" w:rsidP="008561AD">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w:t>
      </w:r>
      <w:proofErr w:type="gramStart"/>
      <w:r w:rsidRPr="00100A2B">
        <w:t>scandium</w:t>
      </w:r>
      <w:proofErr w:type="gramEnd"/>
      <w:r w:rsidRPr="00100A2B">
        <w:t xml:space="preserve"> and yttrium — and while many aren’t actually rare in terms of global deposits, </w:t>
      </w:r>
      <w:r w:rsidRPr="00B97F0E">
        <w:rPr>
          <w:rStyle w:val="StyleUnderline"/>
        </w:rPr>
        <w:t>extracting them is difficult and expensive</w:t>
      </w:r>
      <w:r w:rsidRPr="00100A2B">
        <w:rPr>
          <w:rStyle w:val="StyleUnderline"/>
        </w:rPr>
        <w:t xml:space="preserve">. They are used across high-tech manufacturing, including smartphones, fighter aircraft and components in virtually all advanced electronics. Of </w:t>
      </w:r>
      <w:proofErr w:type="gramStart"/>
      <w:r w:rsidRPr="00100A2B">
        <w:rPr>
          <w:rStyle w:val="StyleUnderline"/>
        </w:rPr>
        <w:t>particular note</w:t>
      </w:r>
      <w:proofErr w:type="gramEnd"/>
      <w:r w:rsidRPr="00100A2B">
        <w:rPr>
          <w:rStyle w:val="StyleUnderline"/>
        </w:rPr>
        <w:t>, they are essential to many of the clean-energy technologies expected to come online in this decade.</w:t>
      </w:r>
    </w:p>
    <w:p w14:paraId="5DFD94E1" w14:textId="77777777" w:rsidR="008561AD" w:rsidRPr="00100A2B" w:rsidRDefault="008561AD" w:rsidP="008561AD">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64456084" w14:textId="77777777" w:rsidR="008561AD" w:rsidRPr="00100A2B" w:rsidRDefault="008561AD" w:rsidP="008561AD">
      <w:r w:rsidRPr="00100A2B">
        <w:lastRenderedPageBreak/>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54948D8E" w14:textId="77777777" w:rsidR="008561AD" w:rsidRPr="00100A2B" w:rsidRDefault="008561AD" w:rsidP="008561AD">
      <w:pPr>
        <w:rPr>
          <w:rStyle w:val="StyleUnderline"/>
        </w:rPr>
      </w:pPr>
      <w:r w:rsidRPr="008212F1">
        <w:rPr>
          <w:rStyle w:val="StyleUnderline"/>
          <w:highlight w:val="green"/>
        </w:rPr>
        <w:t>China controls</w:t>
      </w:r>
      <w:r w:rsidRPr="00100A2B">
        <w:rPr>
          <w:rStyle w:val="StyleUnderline"/>
        </w:rPr>
        <w:t xml:space="preserve"> roughly </w:t>
      </w:r>
      <w:r w:rsidRPr="008212F1">
        <w:rPr>
          <w:rStyle w:val="StyleUnderline"/>
          <w:highlight w:val="green"/>
        </w:rPr>
        <w:t>80% of the</w:t>
      </w:r>
      <w:r w:rsidRPr="00100A2B">
        <w:rPr>
          <w:rStyle w:val="StyleUnderline"/>
        </w:rPr>
        <w:t xml:space="preserve"> rare-earths </w:t>
      </w:r>
      <w:r w:rsidRPr="008212F1">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8212F1">
        <w:rPr>
          <w:rStyle w:val="StyleUnderline"/>
          <w:highlight w:val="green"/>
        </w:rPr>
        <w:t>restricting the supply</w:t>
      </w:r>
      <w:r w:rsidRPr="00100A2B">
        <w:rPr>
          <w:rStyle w:val="StyleUnderline"/>
        </w:rPr>
        <w:t xml:space="preserve"> — something it has repeatedly threatened to do — it </w:t>
      </w:r>
      <w:r w:rsidRPr="008212F1">
        <w:rPr>
          <w:rStyle w:val="StyleUnderline"/>
          <w:highlight w:val="green"/>
        </w:rPr>
        <w:t>would create a significant challenge for manufacturers and</w:t>
      </w:r>
      <w:r w:rsidRPr="00B97F0E">
        <w:rPr>
          <w:rStyle w:val="StyleUnderline"/>
        </w:rPr>
        <w:t xml:space="preserve"> a </w:t>
      </w:r>
      <w:r w:rsidRPr="008212F1">
        <w:rPr>
          <w:rStyle w:val="StyleUnderline"/>
          <w:highlight w:val="green"/>
        </w:rPr>
        <w:t>geopolitical predicament</w:t>
      </w:r>
      <w:r w:rsidRPr="00100A2B">
        <w:rPr>
          <w:rStyle w:val="StyleUnderline"/>
        </w:rPr>
        <w:t xml:space="preserve"> for the industrialized world.</w:t>
      </w:r>
    </w:p>
    <w:p w14:paraId="6207661D" w14:textId="77777777" w:rsidR="008561AD" w:rsidRPr="00100A2B" w:rsidRDefault="008561AD" w:rsidP="008561AD">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50E54518" w14:textId="77777777" w:rsidR="008561AD" w:rsidRPr="00100A2B" w:rsidRDefault="008561AD" w:rsidP="008561AD">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06988C67" w14:textId="77777777" w:rsidR="008561AD" w:rsidRPr="00100A2B" w:rsidRDefault="008561AD" w:rsidP="008561AD">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 xml:space="preserve">the increase occurs under a shadow of uncertainty, as the Chinese Communist Party is undertaking a “review” of its policies concerning future sales of rare earths. </w:t>
      </w:r>
      <w:proofErr w:type="gramStart"/>
      <w:r w:rsidRPr="00100A2B">
        <w:rPr>
          <w:rStyle w:val="StyleUnderline"/>
        </w:rPr>
        <w:t>In all probability</w:t>
      </w:r>
      <w:proofErr w:type="gramEnd"/>
      <w:r w:rsidRPr="00100A2B">
        <w:rPr>
          <w:rStyle w:val="StyleUnderline"/>
        </w:rPr>
        <w:t>, the tactics of the increase are temporary, and fit within a larger strategy.</w:t>
      </w:r>
    </w:p>
    <w:p w14:paraId="254F075D" w14:textId="77777777" w:rsidR="008561AD" w:rsidRPr="00100A2B" w:rsidRDefault="008561AD" w:rsidP="008561AD">
      <w:pPr>
        <w:rPr>
          <w:rStyle w:val="StyleUnderline"/>
        </w:rPr>
      </w:pPr>
      <w:r w:rsidRPr="00100A2B">
        <w:rPr>
          <w:rStyle w:val="StyleUnderline"/>
        </w:rPr>
        <w:t xml:space="preserve">China will go to great lengths to maintain overall control of the global rare-earths supply. </w:t>
      </w:r>
      <w:r w:rsidRPr="008212F1">
        <w:rPr>
          <w:rStyle w:val="StyleUnderline"/>
          <w:highlight w:val="green"/>
        </w:rPr>
        <w:t>This fits neatly within the</w:t>
      </w:r>
      <w:r w:rsidRPr="00100A2B">
        <w:rPr>
          <w:rStyle w:val="StyleUnderline"/>
        </w:rPr>
        <w:t xml:space="preserve"> geo-economic approach of the One </w:t>
      </w:r>
      <w:r w:rsidRPr="008212F1">
        <w:rPr>
          <w:rStyle w:val="StyleUnderline"/>
          <w:highlight w:val="green"/>
        </w:rPr>
        <w:t>Belt</w:t>
      </w:r>
      <w:r w:rsidRPr="00100A2B">
        <w:rPr>
          <w:rStyle w:val="StyleUnderline"/>
        </w:rPr>
        <w:t xml:space="preserve">, One </w:t>
      </w:r>
      <w:r w:rsidRPr="008212F1">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8212F1">
        <w:rPr>
          <w:rStyle w:val="StyleUnderline"/>
          <w:highlight w:val="green"/>
        </w:rPr>
        <w:t>the strategy</w:t>
      </w:r>
      <w:r w:rsidRPr="00100A2B">
        <w:rPr>
          <w:rStyle w:val="StyleUnderline"/>
        </w:rPr>
        <w:t xml:space="preserve"> seems to be allowing carefully calibrated access to the elements at a level that </w:t>
      </w:r>
      <w:r w:rsidRPr="008212F1">
        <w:rPr>
          <w:rStyle w:val="StyleUnderline"/>
          <w:highlight w:val="green"/>
        </w:rPr>
        <w:t>makes it economically less attractive</w:t>
      </w:r>
      <w:r w:rsidRPr="00100A2B">
        <w:rPr>
          <w:rStyle w:val="StyleUnderline"/>
        </w:rPr>
        <w:t xml:space="preserve"> for competitors </w:t>
      </w:r>
      <w:r w:rsidRPr="008212F1">
        <w:rPr>
          <w:rStyle w:val="StyleUnderline"/>
          <w:highlight w:val="green"/>
        </w:rPr>
        <w:t>to undertake costly exploration and mining</w:t>
      </w:r>
      <w:r w:rsidRPr="00100A2B">
        <w:rPr>
          <w:rStyle w:val="StyleUnderline"/>
        </w:rPr>
        <w:t xml:space="preserve"> operations. This is </w:t>
      </w:r>
      <w:proofErr w:type="gramStart"/>
      <w:r w:rsidRPr="00100A2B">
        <w:rPr>
          <w:rStyle w:val="StyleUnderline"/>
        </w:rPr>
        <w:t>similar to</w:t>
      </w:r>
      <w:proofErr w:type="gramEnd"/>
      <w:r w:rsidRPr="00100A2B">
        <w:rPr>
          <w:rStyle w:val="StyleUnderline"/>
        </w:rPr>
        <w:t xml:space="preserve"> the oil-market strategy used by Russia and the Organization of Petroleum Exporting Countries for decades.</w:t>
      </w:r>
    </w:p>
    <w:p w14:paraId="63DA3A3F" w14:textId="77777777" w:rsidR="008561AD" w:rsidRPr="00100A2B" w:rsidRDefault="008561AD" w:rsidP="008561AD">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45F97D52" w14:textId="77777777" w:rsidR="008561AD" w:rsidRPr="00100A2B" w:rsidRDefault="008561AD" w:rsidP="008561AD">
      <w:pPr>
        <w:rPr>
          <w:rStyle w:val="StyleUnderline"/>
        </w:rPr>
      </w:pPr>
      <w:r w:rsidRPr="008212F1">
        <w:rPr>
          <w:rStyle w:val="StyleUnderline"/>
          <w:highlight w:val="green"/>
        </w:rPr>
        <w:t>The path to</w:t>
      </w:r>
      <w:r w:rsidRPr="00100A2B">
        <w:rPr>
          <w:rStyle w:val="StyleUnderline"/>
        </w:rPr>
        <w:t xml:space="preserve"> rare-earth </w:t>
      </w:r>
      <w:r w:rsidRPr="008212F1">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8212F1">
        <w:rPr>
          <w:rStyle w:val="StyleUnderline"/>
          <w:highlight w:val="green"/>
        </w:rPr>
        <w:t>sponsoring r</w:t>
      </w:r>
      <w:r w:rsidRPr="00100A2B">
        <w:rPr>
          <w:rStyle w:val="StyleUnderline"/>
        </w:rPr>
        <w:t xml:space="preserve">esearch </w:t>
      </w:r>
      <w:r w:rsidRPr="008212F1">
        <w:rPr>
          <w:rStyle w:val="StyleUnderline"/>
          <w:highlight w:val="green"/>
        </w:rPr>
        <w:t>and d</w:t>
      </w:r>
      <w:r w:rsidRPr="00100A2B">
        <w:rPr>
          <w:rStyle w:val="StyleUnderline"/>
        </w:rPr>
        <w:t xml:space="preserve">evelopment </w:t>
      </w:r>
      <w:r w:rsidRPr="008212F1">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0F4984FD" w14:textId="77777777" w:rsidR="008561AD" w:rsidRPr="00100A2B" w:rsidRDefault="008561AD" w:rsidP="008561AD">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127F9B5B" w14:textId="77777777" w:rsidR="008561AD" w:rsidRPr="00100A2B" w:rsidRDefault="008561AD" w:rsidP="008561AD"/>
    <w:p w14:paraId="4477A370" w14:textId="77777777" w:rsidR="008561AD" w:rsidRPr="00100A2B" w:rsidRDefault="008561AD" w:rsidP="008561AD">
      <w:pPr>
        <w:pStyle w:val="Heading4"/>
        <w:rPr>
          <w:rFonts w:cs="Calibri"/>
        </w:rPr>
      </w:pPr>
      <w:r w:rsidRPr="00100A2B">
        <w:rPr>
          <w:rFonts w:cs="Calibri"/>
        </w:rPr>
        <w:lastRenderedPageBreak/>
        <w:t>REM access key to military primacy and tech advancement – alternatives fail</w:t>
      </w:r>
    </w:p>
    <w:p w14:paraId="3CC5CE10" w14:textId="77777777" w:rsidR="008561AD" w:rsidRPr="00100A2B" w:rsidRDefault="008561AD" w:rsidP="008561AD">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0B7F1581" w14:textId="77777777" w:rsidR="008561AD" w:rsidRPr="00100A2B" w:rsidRDefault="008561AD" w:rsidP="008561AD">
      <w:pPr>
        <w:rPr>
          <w:rStyle w:val="StyleUnderline"/>
        </w:rPr>
      </w:pPr>
      <w:r w:rsidRPr="00100A2B">
        <w:t xml:space="preserve">The </w:t>
      </w:r>
      <w:r w:rsidRPr="00100A2B">
        <w:rPr>
          <w:rStyle w:val="StyleUnderline"/>
        </w:rPr>
        <w:t xml:space="preserve">implications of </w:t>
      </w:r>
      <w:r w:rsidRPr="008212F1">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8212F1">
        <w:rPr>
          <w:rStyle w:val="StyleUnderline"/>
          <w:highlight w:val="green"/>
        </w:rPr>
        <w:t>could threaten the position of the</w:t>
      </w:r>
      <w:r w:rsidRPr="00100A2B">
        <w:rPr>
          <w:rStyle w:val="StyleUnderline"/>
        </w:rPr>
        <w:t xml:space="preserve"> United States </w:t>
      </w:r>
      <w:r w:rsidRPr="008212F1">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8212F1">
        <w:rPr>
          <w:rStyle w:val="StyleUnderline"/>
          <w:highlight w:val="green"/>
        </w:rPr>
        <w:t>tech</w:t>
      </w:r>
      <w:r w:rsidRPr="00100A2B">
        <w:rPr>
          <w:rStyle w:val="StyleUnderline"/>
        </w:rPr>
        <w:t xml:space="preserve">nological </w:t>
      </w:r>
      <w:r w:rsidRPr="008212F1">
        <w:rPr>
          <w:rStyle w:val="StyleUnderline"/>
          <w:highlight w:val="green"/>
        </w:rPr>
        <w:t>superiority</w:t>
      </w:r>
      <w:r w:rsidRPr="00100A2B">
        <w:rPr>
          <w:rStyle w:val="StyleUnderline"/>
        </w:rPr>
        <w:t xml:space="preserve"> over its opponents </w:t>
      </w:r>
      <w:r w:rsidRPr="008212F1">
        <w:rPr>
          <w:rStyle w:val="StyleUnderline"/>
          <w:highlight w:val="green"/>
        </w:rPr>
        <w:t>provided</w:t>
      </w:r>
      <w:r w:rsidRPr="00100A2B">
        <w:rPr>
          <w:rStyle w:val="StyleUnderline"/>
        </w:rPr>
        <w:t xml:space="preserve"> it with </w:t>
      </w:r>
      <w:r w:rsidRPr="008212F1">
        <w:rPr>
          <w:rStyle w:val="StyleUnderline"/>
          <w:highlight w:val="green"/>
        </w:rPr>
        <w:t>sustained dominance over</w:t>
      </w:r>
      <w:r w:rsidRPr="00B97F0E">
        <w:rPr>
          <w:rStyle w:val="StyleUnderline"/>
        </w:rPr>
        <w:t xml:space="preserve"> its </w:t>
      </w:r>
      <w:r w:rsidRPr="008212F1">
        <w:rPr>
          <w:rStyle w:val="StyleUnderline"/>
          <w:highlight w:val="green"/>
        </w:rPr>
        <w:t>enemie</w:t>
      </w:r>
      <w:r w:rsidRPr="00100A2B">
        <w:rPr>
          <w:rStyle w:val="StyleUnderline"/>
        </w:rPr>
        <w:t xml:space="preserve">s, </w:t>
      </w:r>
      <w:r w:rsidRPr="00B97F0E">
        <w:rPr>
          <w:rStyle w:val="StyleUnderline"/>
        </w:rPr>
        <w:t xml:space="preserve">even </w:t>
      </w:r>
      <w:r w:rsidRPr="008212F1">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2568B99A" w14:textId="77777777" w:rsidR="008561AD" w:rsidRPr="00100A2B" w:rsidRDefault="008561AD" w:rsidP="008561AD">
      <w:r w:rsidRPr="00100A2B">
        <w:rPr>
          <w:rStyle w:val="StyleUnderline"/>
        </w:rPr>
        <w:t xml:space="preserve">The United States military now serves many important functions, deterring threats across the world. </w:t>
      </w:r>
      <w:r w:rsidRPr="008212F1">
        <w:rPr>
          <w:rStyle w:val="StyleUnderline"/>
          <w:highlight w:val="green"/>
        </w:rPr>
        <w:t>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projects</w:t>
      </w:r>
      <w:r w:rsidRPr="00100A2B">
        <w:rPr>
          <w:rStyle w:val="StyleUnderline"/>
        </w:rPr>
        <w:t xml:space="preserve"> its </w:t>
      </w:r>
      <w:r w:rsidRPr="008212F1">
        <w:rPr>
          <w:rStyle w:val="StyleUnderline"/>
          <w:highlight w:val="green"/>
        </w:rPr>
        <w:t>power internationally, through</w:t>
      </w:r>
      <w:r w:rsidRPr="00100A2B">
        <w:rPr>
          <w:rStyle w:val="StyleUnderline"/>
        </w:rPr>
        <w:t xml:space="preserve"> a network of </w:t>
      </w:r>
      <w:r w:rsidRPr="008212F1">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8212F1">
        <w:rPr>
          <w:rStyle w:val="StyleUnderline"/>
          <w:highlight w:val="green"/>
        </w:rPr>
        <w:t>a buffer against Chinese</w:t>
      </w:r>
      <w:r w:rsidRPr="00B97F0E">
        <w:rPr>
          <w:rStyle w:val="StyleUnderline"/>
        </w:rPr>
        <w:t xml:space="preserve"> military </w:t>
      </w:r>
      <w:r w:rsidRPr="008212F1">
        <w:rPr>
          <w:rStyle w:val="StyleUnderline"/>
          <w:highlight w:val="green"/>
        </w:rPr>
        <w:t>modernization in East</w:t>
      </w:r>
      <w:r w:rsidRPr="00B97F0E">
        <w:rPr>
          <w:rStyle w:val="StyleUnderline"/>
        </w:rPr>
        <w:t xml:space="preserve">ern </w:t>
      </w:r>
      <w:r w:rsidRPr="008212F1">
        <w:rPr>
          <w:rStyle w:val="StyleUnderline"/>
          <w:highlight w:val="green"/>
        </w:rPr>
        <w:t>Asia</w:t>
      </w:r>
      <w:r w:rsidRPr="00100A2B">
        <w:rPr>
          <w:rStyle w:val="StyleUnderline"/>
        </w:rPr>
        <w:t xml:space="preserve">, against an increasingly nationalist </w:t>
      </w:r>
      <w:r w:rsidRPr="008212F1">
        <w:rPr>
          <w:rStyle w:val="StyleUnderline"/>
          <w:highlight w:val="green"/>
        </w:rPr>
        <w:t>Russia in Europe</w:t>
      </w:r>
      <w:r w:rsidRPr="00100A2B">
        <w:rPr>
          <w:rStyle w:val="StyleUnderline"/>
        </w:rPr>
        <w:t xml:space="preserve">, and smaller regional actors, such as </w:t>
      </w:r>
      <w:r w:rsidRPr="008212F1">
        <w:rPr>
          <w:rStyle w:val="StyleUnderline"/>
          <w:highlight w:val="green"/>
        </w:rPr>
        <w:t>Venezuela</w:t>
      </w:r>
      <w:r w:rsidRPr="00B97F0E">
        <w:rPr>
          <w:rStyle w:val="StyleUnderline"/>
        </w:rPr>
        <w:t xml:space="preserve"> in</w:t>
      </w:r>
      <w:r w:rsidRPr="00100A2B">
        <w:rPr>
          <w:rStyle w:val="StyleUnderline"/>
        </w:rPr>
        <w:t xml:space="preserve"> South America </w:t>
      </w:r>
      <w:r w:rsidRPr="008212F1">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w:t>
      </w:r>
      <w:proofErr w:type="gramStart"/>
      <w:r w:rsidRPr="00100A2B">
        <w:t>Taiwan</w:t>
      </w:r>
      <w:proofErr w:type="gramEnd"/>
      <w:r w:rsidRPr="00100A2B">
        <w:t xml:space="preserve"> and China), religious opponents (Israel and Iran), or traditional foes (Ethiopia and Eretria, Venezuela and Colombia, India and Pakistan). </w:t>
      </w:r>
      <w:r w:rsidRPr="008212F1">
        <w:rPr>
          <w:rStyle w:val="StyleUnderline"/>
          <w:highlight w:val="green"/>
        </w:rPr>
        <w:t>US projection</w:t>
      </w:r>
      <w:r w:rsidRPr="00100A2B">
        <w:rPr>
          <w:rStyle w:val="StyleUnderline"/>
        </w:rPr>
        <w:t xml:space="preserve"> is also key </w:t>
      </w:r>
      <w:r w:rsidRPr="008212F1">
        <w:rPr>
          <w:rStyle w:val="StyleUnderline"/>
          <w:highlight w:val="green"/>
        </w:rPr>
        <w:t>deter</w:t>
      </w:r>
      <w:r w:rsidRPr="00B97F0E">
        <w:rPr>
          <w:rStyle w:val="StyleUnderline"/>
        </w:rPr>
        <w:t>r</w:t>
      </w:r>
      <w:r w:rsidRPr="00100A2B">
        <w:rPr>
          <w:rStyle w:val="StyleUnderline"/>
        </w:rPr>
        <w:t xml:space="preserve">ing emerging threats such as </w:t>
      </w:r>
      <w:r w:rsidRPr="008212F1">
        <w:rPr>
          <w:rStyle w:val="StyleUnderline"/>
          <w:highlight w:val="green"/>
        </w:rPr>
        <w:t>terrorism and</w:t>
      </w:r>
      <w:r w:rsidRPr="00B97F0E">
        <w:rPr>
          <w:rStyle w:val="StyleUnderline"/>
        </w:rPr>
        <w:t xml:space="preserve"> nuclear</w:t>
      </w:r>
      <w:r w:rsidRPr="00100A2B">
        <w:rPr>
          <w:rStyle w:val="StyleUnderline"/>
        </w:rPr>
        <w:t xml:space="preserve"> </w:t>
      </w:r>
      <w:r w:rsidRPr="008212F1">
        <w:rPr>
          <w:rStyle w:val="StyleUnderline"/>
          <w:highlight w:val="green"/>
        </w:rPr>
        <w:t>proliferation</w:t>
      </w:r>
      <w:r w:rsidRPr="00100A2B">
        <w:t xml:space="preserve">. While not direct challenges to US primacy, both terrorism and nuclear proliferation can kill thousands.  </w:t>
      </w:r>
    </w:p>
    <w:p w14:paraId="3DA50437" w14:textId="77777777" w:rsidR="008561AD" w:rsidRPr="00100A2B" w:rsidRDefault="008561AD" w:rsidP="008561AD">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7E9F7F74" w14:textId="77777777" w:rsidR="008561AD" w:rsidRPr="00100A2B" w:rsidRDefault="008561AD" w:rsidP="008561AD">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8212F1">
        <w:rPr>
          <w:rStyle w:val="StyleUnderline"/>
          <w:highlight w:val="green"/>
        </w:rPr>
        <w:t>Chinese</w:t>
      </w:r>
      <w:r w:rsidRPr="00100A2B">
        <w:rPr>
          <w:rStyle w:val="StyleUnderline"/>
        </w:rPr>
        <w:t xml:space="preserve"> </w:t>
      </w:r>
      <w:r w:rsidRPr="008212F1">
        <w:rPr>
          <w:rStyle w:val="StyleUnderline"/>
          <w:highlight w:val="green"/>
        </w:rPr>
        <w:t>modernization efforts have a</w:t>
      </w:r>
      <w:r w:rsidRPr="00100A2B">
        <w:rPr>
          <w:rStyle w:val="StyleUnderline"/>
        </w:rPr>
        <w:t xml:space="preserve"> serious </w:t>
      </w:r>
      <w:r w:rsidRPr="008212F1">
        <w:rPr>
          <w:rStyle w:val="StyleUnderline"/>
          <w:highlight w:val="green"/>
        </w:rPr>
        <w:t>long-term advantage over 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access to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8212F1">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47E97E4D" w14:textId="77777777" w:rsidR="008561AD" w:rsidRPr="00100A2B" w:rsidRDefault="008561AD" w:rsidP="008561AD">
      <w:r w:rsidRPr="00100A2B">
        <w:rPr>
          <w:rStyle w:val="StyleUnderline"/>
        </w:rPr>
        <w:t>The largest example is US airpower</w:t>
      </w:r>
      <w:r w:rsidRPr="00100A2B">
        <w:t>. With every successive generation of military aircraft</w:t>
      </w:r>
      <w:r w:rsidRPr="00B97F0E">
        <w:t xml:space="preserve">, </w:t>
      </w:r>
      <w:r w:rsidRPr="008212F1">
        <w:rPr>
          <w:rStyle w:val="StyleUnderline"/>
          <w:highlight w:val="green"/>
        </w:rPr>
        <w:t>the</w:t>
      </w:r>
      <w:r w:rsidRPr="00100A2B">
        <w:rPr>
          <w:rStyle w:val="StyleUnderline"/>
        </w:rPr>
        <w:t xml:space="preserve"> U.S. </w:t>
      </w:r>
      <w:r w:rsidRPr="008212F1">
        <w:rPr>
          <w:rStyle w:val="StyleUnderline"/>
          <w:highlight w:val="green"/>
        </w:rPr>
        <w:t>Air Force becomes more</w:t>
      </w:r>
      <w:r w:rsidRPr="00100A2B">
        <w:rPr>
          <w:rStyle w:val="StyleUnderline"/>
        </w:rPr>
        <w:t xml:space="preserve"> and more </w:t>
      </w:r>
      <w:r w:rsidRPr="008212F1">
        <w:rPr>
          <w:rStyle w:val="StyleUnderline"/>
          <w:highlight w:val="green"/>
        </w:rPr>
        <w:t>dependent on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.82 </w:t>
      </w:r>
      <w:r w:rsidRPr="008212F1">
        <w:rPr>
          <w:rStyle w:val="StyleUnderline"/>
          <w:highlight w:val="green"/>
        </w:rPr>
        <w:t>As planes</w:t>
      </w:r>
      <w:r w:rsidRPr="00100A2B">
        <w:rPr>
          <w:rStyle w:val="StyleUnderline"/>
        </w:rPr>
        <w:t xml:space="preserve"> </w:t>
      </w:r>
      <w:r w:rsidRPr="008212F1">
        <w:rPr>
          <w:rStyle w:val="StyleUnderline"/>
          <w:highlight w:val="green"/>
        </w:rPr>
        <w:t>get faster and</w:t>
      </w:r>
      <w:r w:rsidRPr="00100A2B">
        <w:rPr>
          <w:rStyle w:val="StyleUnderline"/>
        </w:rPr>
        <w:t xml:space="preserve"> faster, they </w:t>
      </w:r>
      <w:proofErr w:type="gramStart"/>
      <w:r w:rsidRPr="00100A2B">
        <w:rPr>
          <w:rStyle w:val="StyleUnderline"/>
        </w:rPr>
        <w:t>have to</w:t>
      </w:r>
      <w:proofErr w:type="gramEnd"/>
      <w:r w:rsidRPr="00100A2B">
        <w:rPr>
          <w:rStyle w:val="StyleUnderline"/>
        </w:rPr>
        <w:t xml:space="preserve"> get lighter </w:t>
      </w:r>
      <w:r w:rsidRPr="00B97F0E">
        <w:rPr>
          <w:rStyle w:val="StyleUnderline"/>
        </w:rPr>
        <w:t xml:space="preserve">and </w:t>
      </w:r>
      <w:r w:rsidRPr="008212F1">
        <w:rPr>
          <w:rStyle w:val="StyleUnderline"/>
          <w:highlight w:val="green"/>
        </w:rPr>
        <w:t>lighter</w:t>
      </w:r>
      <w:r w:rsidRPr="00100A2B">
        <w:rPr>
          <w:rStyle w:val="StyleUnderline"/>
        </w:rPr>
        <w:t xml:space="preserve">, while adding weight from extra computers and other </w:t>
      </w:r>
      <w:r w:rsidRPr="00100A2B">
        <w:rPr>
          <w:rStyle w:val="StyleUnderline"/>
        </w:rPr>
        <w:lastRenderedPageBreak/>
        <w:t>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8212F1">
        <w:rPr>
          <w:rStyle w:val="StyleUnderline"/>
          <w:highlight w:val="green"/>
        </w:rPr>
        <w:t>F-35 jets</w:t>
      </w:r>
      <w:r w:rsidRPr="00100A2B">
        <w:rPr>
          <w:rStyle w:val="StyleUnderline"/>
        </w:rPr>
        <w:t xml:space="preserve"> are the next generation fighter jet that works together to form the dual plane combination that </w:t>
      </w:r>
      <w:r w:rsidRPr="008212F1">
        <w:rPr>
          <w:rStyle w:val="StyleUnderline"/>
          <w:highlight w:val="green"/>
        </w:rPr>
        <w:t>cement</w:t>
      </w:r>
      <w:r w:rsidRPr="00100A2B">
        <w:rPr>
          <w:rStyle w:val="StyleUnderline"/>
        </w:rPr>
        <w:t xml:space="preserve">s </w:t>
      </w:r>
      <w:r w:rsidRPr="008212F1">
        <w:rPr>
          <w:rStyle w:val="StyleUnderline"/>
          <w:highlight w:val="green"/>
        </w:rPr>
        <w:t>U.S. dominance</w:t>
      </w:r>
      <w:r w:rsidRPr="00100A2B">
        <w:rPr>
          <w:rStyle w:val="StyleUnderline"/>
        </w:rPr>
        <w:t xml:space="preserve"> in air power </w:t>
      </w:r>
      <w:r w:rsidRPr="008212F1">
        <w:rPr>
          <w:rStyle w:val="StyleUnderline"/>
          <w:highlight w:val="green"/>
        </w:rPr>
        <w:t>over</w:t>
      </w:r>
      <w:r w:rsidRPr="00100A2B">
        <w:rPr>
          <w:rStyle w:val="StyleUnderline"/>
        </w:rPr>
        <w:t xml:space="preserve"> the </w:t>
      </w:r>
      <w:r w:rsidRPr="008212F1">
        <w:rPr>
          <w:rStyle w:val="StyleUnderline"/>
          <w:highlight w:val="green"/>
        </w:rPr>
        <w:t>Russia</w:t>
      </w:r>
      <w:r w:rsidRPr="00100A2B">
        <w:rPr>
          <w:rStyle w:val="StyleUnderline"/>
        </w:rPr>
        <w:t>n PAK FA</w:t>
      </w:r>
      <w:r w:rsidRPr="00100A2B">
        <w:t>.86</w:t>
      </w:r>
    </w:p>
    <w:p w14:paraId="639F1EDF" w14:textId="77777777" w:rsidR="008561AD" w:rsidRPr="00100A2B" w:rsidRDefault="008561AD" w:rsidP="008561AD">
      <w:r w:rsidRPr="008212F1">
        <w:rPr>
          <w:rStyle w:val="StyleUnderline"/>
          <w:highlight w:val="green"/>
        </w:rPr>
        <w:t>Rare earth shortages</w:t>
      </w:r>
      <w:r w:rsidRPr="00100A2B">
        <w:rPr>
          <w:rStyle w:val="StyleUnderline"/>
        </w:rPr>
        <w:t xml:space="preserve"> don’t just affect air power, also </w:t>
      </w:r>
      <w:r w:rsidRPr="008212F1">
        <w:rPr>
          <w:rStyle w:val="StyleUnderline"/>
          <w:highlight w:val="green"/>
        </w:rPr>
        <w:t>compromis</w:t>
      </w:r>
      <w:r w:rsidRPr="00100A2B">
        <w:rPr>
          <w:rStyle w:val="StyleUnderline"/>
        </w:rPr>
        <w:t xml:space="preserve">ing the navigation system of </w:t>
      </w:r>
      <w:r w:rsidRPr="008212F1">
        <w:rPr>
          <w:rStyle w:val="StyleUnderline"/>
          <w:highlight w:val="green"/>
        </w:rPr>
        <w:t>Abrams Tanks</w:t>
      </w:r>
      <w:r w:rsidRPr="00100A2B">
        <w:rPr>
          <w:rStyle w:val="StyleUnderline"/>
        </w:rPr>
        <w:t xml:space="preserve">, which need samarium cobalt magnets. The Abrams Tank is </w:t>
      </w:r>
      <w:r w:rsidRPr="008212F1">
        <w:rPr>
          <w:rStyle w:val="StyleUnderline"/>
          <w:highlight w:val="green"/>
        </w:rPr>
        <w:t>the primary offensive</w:t>
      </w:r>
      <w:r w:rsidRPr="00100A2B">
        <w:rPr>
          <w:rStyle w:val="StyleUnderline"/>
        </w:rPr>
        <w:t xml:space="preserve"> </w:t>
      </w:r>
      <w:r w:rsidRPr="00B97F0E">
        <w:rPr>
          <w:rStyle w:val="StyleUnderline"/>
        </w:rPr>
        <w:t xml:space="preserve">mechanized </w:t>
      </w:r>
      <w:r w:rsidRPr="008212F1">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6A70351D" w14:textId="77777777" w:rsidR="008561AD" w:rsidRPr="00100A2B" w:rsidRDefault="008561AD" w:rsidP="008561AD">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6DB28D26" w14:textId="77777777" w:rsidR="008561AD" w:rsidRPr="00100A2B" w:rsidRDefault="008561AD" w:rsidP="008561AD">
      <w:pPr>
        <w:rPr>
          <w:rStyle w:val="StyleUnderline"/>
        </w:rPr>
      </w:pPr>
      <w:r w:rsidRPr="008212F1">
        <w:rPr>
          <w:rStyle w:val="StyleUnderline"/>
          <w:highlight w:val="green"/>
        </w:rPr>
        <w:t>Rare Earth Elements make</w:t>
      </w:r>
      <w:r w:rsidRPr="00100A2B">
        <w:rPr>
          <w:rStyle w:val="StyleUnderline"/>
        </w:rPr>
        <w:t xml:space="preserve"> this </w:t>
      </w:r>
      <w:r w:rsidRPr="008212F1">
        <w:rPr>
          <w:rStyle w:val="StyleUnderline"/>
          <w:highlight w:val="green"/>
        </w:rPr>
        <w:t>technological superiority possible</w:t>
      </w:r>
      <w:r w:rsidRPr="00100A2B">
        <w:rPr>
          <w:rStyle w:val="StyleUnderline"/>
        </w:rPr>
        <w:t>.</w:t>
      </w:r>
    </w:p>
    <w:p w14:paraId="75DDCF0E" w14:textId="77777777" w:rsidR="008561AD" w:rsidRPr="00100A2B" w:rsidRDefault="008561AD" w:rsidP="008561AD">
      <w:r w:rsidRPr="00100A2B">
        <w:t xml:space="preserve">To make matters worse, the defense industrial base is often a single market industry, dependent on government contracts for its business. </w:t>
      </w:r>
      <w:r w:rsidRPr="008212F1">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8212F1">
        <w:rPr>
          <w:rStyle w:val="StyleUnderline"/>
          <w:highlight w:val="green"/>
        </w:rPr>
        <w:t>contractors can’t build</w:t>
      </w:r>
      <w:r w:rsidRPr="00100A2B">
        <w:rPr>
          <w:rStyle w:val="StyleUnderline"/>
        </w:rPr>
        <w:t xml:space="preserve"> anything, </w:t>
      </w:r>
      <w:r w:rsidRPr="008212F1">
        <w:rPr>
          <w:rStyle w:val="StyleUnderline"/>
          <w:highlight w:val="green"/>
        </w:rPr>
        <w:t>which collapses the industry</w:t>
      </w:r>
      <w:r w:rsidRPr="00100A2B">
        <w:t xml:space="preserve">.90 </w:t>
      </w:r>
    </w:p>
    <w:p w14:paraId="595D4DC9" w14:textId="77777777" w:rsidR="008561AD" w:rsidRPr="00100A2B" w:rsidRDefault="008561AD" w:rsidP="008561AD">
      <w:r w:rsidRPr="00100A2B">
        <w:t xml:space="preserve">Rare Earth shortages are </w:t>
      </w:r>
      <w:proofErr w:type="gramStart"/>
      <w:r w:rsidRPr="00100A2B">
        <w:t>actually already</w:t>
      </w:r>
      <w:proofErr w:type="gramEnd"/>
      <w:r w:rsidRPr="00100A2B">
        <w:t xml:space="preserve">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8212F1">
        <w:rPr>
          <w:rStyle w:val="StyleUnderline"/>
          <w:highlight w:val="green"/>
        </w:rPr>
        <w:t>substitutions aren’t possible</w:t>
      </w:r>
      <w:r w:rsidRPr="00100A2B">
        <w:t>. 91</w:t>
      </w:r>
    </w:p>
    <w:p w14:paraId="6B7E020A" w14:textId="77777777" w:rsidR="008561AD" w:rsidRPr="00100A2B" w:rsidRDefault="008561AD" w:rsidP="008561AD"/>
    <w:p w14:paraId="5C213AA8" w14:textId="77777777" w:rsidR="008561AD" w:rsidRPr="001A42E6" w:rsidRDefault="008561AD" w:rsidP="008561AD">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01D43725" w14:textId="77777777" w:rsidR="008561AD" w:rsidRPr="001A42E6" w:rsidRDefault="008561AD" w:rsidP="008561AD">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Xinjiang, </w:t>
      </w:r>
      <w:r w:rsidRPr="001A42E6">
        <w:rPr>
          <w:rStyle w:val="StyleUnderline"/>
          <w:highlight w:val="green"/>
        </w:rPr>
        <w:t>and coercively enveloping </w:t>
      </w:r>
      <w:r w:rsidRPr="001A42E6">
        <w:rPr>
          <w:rStyle w:val="Emphasis"/>
          <w:highlight w:val="green"/>
        </w:rPr>
        <w:t>Hong Kong.</w:t>
      </w:r>
    </w:p>
    <w:p w14:paraId="45544070" w14:textId="77777777" w:rsidR="008561AD" w:rsidRPr="001A42E6" w:rsidRDefault="008561AD" w:rsidP="008561AD">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4C38D2CB" w14:textId="77777777" w:rsidR="008561AD" w:rsidRPr="001A42E6" w:rsidRDefault="008561AD" w:rsidP="008561AD">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3AFB98E0" w14:textId="77777777" w:rsidR="008561AD" w:rsidRPr="001A42E6" w:rsidRDefault="008561AD" w:rsidP="008561AD">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6124AF20" w14:textId="77777777" w:rsidR="008561AD" w:rsidRPr="001A42E6" w:rsidRDefault="008561AD" w:rsidP="008561AD">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1A42E6">
        <w:rPr>
          <w:rStyle w:val="StyleUnderline"/>
          <w:highlight w:val="green"/>
        </w:rPr>
        <w:lastRenderedPageBreak/>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575F5217" w14:textId="77777777" w:rsidR="008561AD" w:rsidRPr="001A42E6" w:rsidRDefault="008561AD" w:rsidP="008561AD">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7EDD12AB" w14:textId="77777777" w:rsidR="008561AD" w:rsidRPr="00711B24" w:rsidRDefault="008561AD" w:rsidP="008561AD">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022233EB" w14:textId="77777777" w:rsidR="008561AD" w:rsidRPr="001A42E6" w:rsidRDefault="008561AD" w:rsidP="008561AD">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752E7358" w14:textId="77777777" w:rsidR="008561AD" w:rsidRPr="001A42E6" w:rsidRDefault="008561AD" w:rsidP="008561AD">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120BE0EC" w14:textId="77777777" w:rsidR="008561AD" w:rsidRPr="001A42E6" w:rsidRDefault="008561AD" w:rsidP="008561AD">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CC08224" w14:textId="77777777" w:rsidR="008561AD" w:rsidRPr="001A42E6" w:rsidRDefault="008561AD" w:rsidP="008561AD">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 xml:space="preserve">$52 </w:t>
      </w:r>
      <w:r w:rsidRPr="00711B24">
        <w:rPr>
          <w:rFonts w:eastAsia="Times New Roman"/>
          <w:color w:val="111111"/>
          <w:sz w:val="10"/>
          <w:szCs w:val="14"/>
        </w:rPr>
        <w:lastRenderedPageBreak/>
        <w:t>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304D9910" w14:textId="77777777" w:rsidR="008561AD" w:rsidRPr="00711B24" w:rsidRDefault="008561AD" w:rsidP="008561AD">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2BF5C990" w14:textId="77777777" w:rsidR="008561AD" w:rsidRPr="00711B24" w:rsidRDefault="008561AD" w:rsidP="008561AD">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0F426F7C" w14:textId="77777777" w:rsidR="008561AD" w:rsidRPr="001A42E6" w:rsidRDefault="008561AD" w:rsidP="008561AD">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02BB972E" w14:textId="77777777" w:rsidR="008561AD" w:rsidRPr="001A42E6" w:rsidRDefault="008561AD" w:rsidP="008561AD">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71A37CDA" w14:textId="77777777" w:rsidR="008561AD" w:rsidRPr="00711B24" w:rsidRDefault="008561AD" w:rsidP="008561AD">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27F9996E" w14:textId="77777777" w:rsidR="008561AD" w:rsidRPr="001A42E6" w:rsidRDefault="008561AD" w:rsidP="008561AD">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2D7FE076" w14:textId="77777777" w:rsidR="008561AD" w:rsidRPr="00711B24" w:rsidRDefault="008561AD" w:rsidP="008561AD">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1DD2DDFE" w14:textId="77777777" w:rsidR="008561AD" w:rsidRPr="00711B24" w:rsidRDefault="008561AD" w:rsidP="008561AD">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3D9B2BEB" w14:textId="77777777" w:rsidR="008561AD" w:rsidRPr="00711B24" w:rsidRDefault="008561AD" w:rsidP="008561AD">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04F0BDA0" w14:textId="77777777" w:rsidR="008561AD" w:rsidRPr="00711B24" w:rsidRDefault="008561AD" w:rsidP="008561AD">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22A76224" w14:textId="77777777" w:rsidR="008561AD" w:rsidRPr="00711B24" w:rsidRDefault="008561AD" w:rsidP="008561AD">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0A6CCFB4" w14:textId="77777777" w:rsidR="008561AD" w:rsidRPr="00711B24" w:rsidRDefault="008561AD" w:rsidP="008561AD">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0B68F0F4" w14:textId="77777777" w:rsidR="008561AD" w:rsidRPr="00711B24" w:rsidRDefault="008561AD" w:rsidP="008561AD">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53F07BD5" w14:textId="77777777" w:rsidR="008561AD" w:rsidRPr="001A42E6" w:rsidRDefault="008561AD" w:rsidP="008561AD">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4BCB8740" w14:textId="77777777" w:rsidR="008561AD" w:rsidRPr="001A42E6" w:rsidRDefault="008561AD" w:rsidP="008561AD">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5A10792A" w14:textId="77777777" w:rsidR="008561AD" w:rsidRPr="00711B24" w:rsidRDefault="008561AD" w:rsidP="008561AD">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45053512" w14:textId="77777777" w:rsidR="008561AD" w:rsidRPr="001A42E6" w:rsidRDefault="008561AD" w:rsidP="008561AD">
      <w:pPr>
        <w:spacing w:before="100" w:beforeAutospacing="1" w:after="100" w:afterAutospacing="1"/>
        <w:rPr>
          <w:rStyle w:val="StyleUnderline"/>
        </w:rPr>
      </w:pPr>
      <w:r w:rsidRPr="001A42E6">
        <w:rPr>
          <w:rStyle w:val="StyleUnderline"/>
        </w:rPr>
        <w:lastRenderedPageBreak/>
        <w:t>Given these unforgiving dynamics and stakes, implications for U.S. planners are stark: Do whatever remains possible to “peak” for deterrent competition against China by the mid-to-late 2020s, and accept whatever trade-offs are available for doing so.</w:t>
      </w:r>
    </w:p>
    <w:p w14:paraId="73D1D432" w14:textId="77777777" w:rsidR="008561AD" w:rsidRPr="00100A2B" w:rsidRDefault="008561AD" w:rsidP="008561AD">
      <w:pPr>
        <w:rPr>
          <w:rStyle w:val="Emphasis"/>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r w:rsidRPr="00100A2B">
        <w:rPr>
          <w:rStyle w:val="Emphasis"/>
        </w:rPr>
        <w:t xml:space="preserve"> </w:t>
      </w:r>
    </w:p>
    <w:p w14:paraId="53C66824" w14:textId="77777777" w:rsidR="008561AD" w:rsidRDefault="008561AD" w:rsidP="008561AD"/>
    <w:p w14:paraId="7D960F28" w14:textId="77777777" w:rsidR="008561AD" w:rsidRPr="00314A8E" w:rsidRDefault="008561AD" w:rsidP="008561AD">
      <w:pPr>
        <w:pStyle w:val="Heading4"/>
        <w:rPr>
          <w:rFonts w:cs="Calibri"/>
        </w:rPr>
      </w:pPr>
      <w:r w:rsidRPr="00314A8E">
        <w:rPr>
          <w:rFonts w:cs="Calibri"/>
        </w:rPr>
        <w:t>Pursuit inevitable</w:t>
      </w:r>
      <w:r>
        <w:rPr>
          <w:rFonts w:cs="Calibri"/>
        </w:rPr>
        <w:t xml:space="preserve"> – </w:t>
      </w:r>
      <w:r w:rsidRPr="00314A8E">
        <w:rPr>
          <w:rFonts w:cs="Calibri"/>
        </w:rPr>
        <w:t xml:space="preserve">decline causes </w:t>
      </w:r>
      <w:r w:rsidRPr="00314A8E">
        <w:rPr>
          <w:rFonts w:cs="Calibri"/>
          <w:u w:val="single"/>
        </w:rPr>
        <w:t>global war</w:t>
      </w:r>
    </w:p>
    <w:p w14:paraId="00D068D2" w14:textId="77777777" w:rsidR="008561AD" w:rsidRPr="00314A8E" w:rsidRDefault="008561AD" w:rsidP="008561AD">
      <w:r w:rsidRPr="00314A8E">
        <w:rPr>
          <w:rStyle w:val="Style13ptBold"/>
        </w:rPr>
        <w:t xml:space="preserve">Beckley 15 </w:t>
      </w:r>
      <w:r w:rsidRPr="00314A8E">
        <w:t xml:space="preserve">(Michael Beckley is a research fellow in the International Security Program at Harvard Kennedy School’s </w:t>
      </w:r>
      <w:proofErr w:type="spellStart"/>
      <w:r w:rsidRPr="00314A8E">
        <w:t>Belfer</w:t>
      </w:r>
      <w:proofErr w:type="spellEnd"/>
      <w:r w:rsidRPr="00314A8E">
        <w:t xml:space="preserve"> Center for Science and International Affairs., “The Myth of Entangling Alliances Michael Beckley Reassessing the Security Risks of U.S. Defense Pacts”, </w:t>
      </w:r>
      <w:r w:rsidRPr="00C460B7">
        <w:t>http://live.belfercenter.org/files/IS3904_pp007-048.pdf</w:t>
      </w:r>
      <w:r w:rsidRPr="00314A8E">
        <w:t>)</w:t>
      </w:r>
    </w:p>
    <w:p w14:paraId="5651FA5C" w14:textId="77777777" w:rsidR="008561AD" w:rsidRPr="00314A8E" w:rsidRDefault="008561AD" w:rsidP="008561AD">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BA02C1">
        <w:rPr>
          <w:rStyle w:val="Emphasis"/>
          <w:highlight w:val="green"/>
        </w:rPr>
        <w:t xml:space="preserve">great powers </w:t>
      </w:r>
      <w:r w:rsidRPr="00F202DF">
        <w:rPr>
          <w:rStyle w:val="Emphasis"/>
        </w:rPr>
        <w:t xml:space="preserve">can </w:t>
      </w:r>
      <w:r w:rsidRPr="00BA02C1">
        <w:rPr>
          <w:rStyle w:val="Emphasis"/>
          <w:highlight w:val="green"/>
        </w:rPr>
        <w:t xml:space="preserve">dictate </w:t>
      </w:r>
      <w:r w:rsidRPr="00F202DF">
        <w:rPr>
          <w:rStyle w:val="Emphasis"/>
        </w:rPr>
        <w:t>the terms of</w:t>
      </w:r>
      <w:r w:rsidRPr="00314A8E">
        <w:rPr>
          <w:rStyle w:val="Emphasis"/>
        </w:rPr>
        <w:t xml:space="preserve"> their </w:t>
      </w:r>
      <w:r w:rsidRPr="00BA02C1">
        <w:rPr>
          <w:rStyle w:val="Emphasis"/>
          <w:highlight w:val="green"/>
        </w:rPr>
        <w:t>security</w:t>
      </w:r>
      <w:r w:rsidRPr="00314A8E">
        <w:rPr>
          <w:rStyle w:val="Emphasis"/>
        </w:rPr>
        <w:t xml:space="preserve"> commitments </w:t>
      </w:r>
      <w:r w:rsidRPr="00BA02C1">
        <w:rPr>
          <w:rStyle w:val="Emphasis"/>
          <w:highlight w:val="green"/>
        </w:rPr>
        <w:t>and</w:t>
      </w:r>
      <w:r w:rsidRPr="00314A8E">
        <w:rPr>
          <w:rStyle w:val="Emphasis"/>
        </w:rPr>
        <w:t xml:space="preserve"> that </w:t>
      </w:r>
      <w:r w:rsidRPr="00BA02C1">
        <w:rPr>
          <w:rStyle w:val="Emphasis"/>
          <w:highlight w:val="green"/>
        </w:rPr>
        <w:t>allies</w:t>
      </w:r>
      <w:r w:rsidRPr="00314A8E">
        <w:rPr>
          <w:rStyle w:val="Emphasis"/>
        </w:rPr>
        <w:t xml:space="preserve"> often </w:t>
      </w:r>
      <w:r w:rsidRPr="00BA02C1">
        <w:rPr>
          <w:rStyle w:val="Emphasis"/>
          <w:highlight w:val="green"/>
        </w:rPr>
        <w:t>help</w:t>
      </w:r>
      <w:r w:rsidRPr="00314A8E">
        <w:rPr>
          <w:rStyle w:val="Emphasis"/>
        </w:rPr>
        <w:t xml:space="preserve"> their great power protectors </w:t>
      </w:r>
      <w:r w:rsidRPr="00BA02C1">
        <w:rPr>
          <w:rStyle w:val="Emphasis"/>
          <w:highlight w:val="green"/>
        </w:rPr>
        <w:t>avoid</w:t>
      </w:r>
      <w:r w:rsidRPr="00314A8E">
        <w:rPr>
          <w:rStyle w:val="Emphasis"/>
        </w:rPr>
        <w:t xml:space="preserve"> strategic </w:t>
      </w:r>
      <w:r w:rsidRPr="00BA02C1">
        <w:rPr>
          <w:rStyle w:val="Emphasis"/>
          <w:highlight w:val="green"/>
        </w:rPr>
        <w:t>overextension</w:t>
      </w:r>
      <w:r w:rsidRPr="00314A8E">
        <w:rPr>
          <w:rStyle w:val="Emphasis"/>
        </w:rPr>
        <w:t>.</w:t>
      </w:r>
    </w:p>
    <w:p w14:paraId="21FE6C7F" w14:textId="77777777" w:rsidR="008561AD" w:rsidRDefault="008561AD" w:rsidP="008561AD">
      <w:pPr>
        <w:rPr>
          <w:rStyle w:val="StyleUnderline"/>
        </w:rPr>
      </w:pPr>
      <w:r w:rsidRPr="00314A8E">
        <w:rPr>
          <w:sz w:val="12"/>
        </w:rPr>
        <w:t xml:space="preserve">For policy, </w:t>
      </w:r>
      <w:r w:rsidRPr="00314A8E">
        <w:rPr>
          <w:rStyle w:val="StyleUnderline"/>
        </w:rPr>
        <w:t xml:space="preserve">the </w:t>
      </w:r>
      <w:r w:rsidRPr="00BA02C1">
        <w:rPr>
          <w:rStyle w:val="StyleUnderline"/>
          <w:highlight w:val="green"/>
        </w:rPr>
        <w:t>rarity of</w:t>
      </w:r>
      <w:r w:rsidRPr="00314A8E">
        <w:rPr>
          <w:rStyle w:val="StyleUnderline"/>
        </w:rPr>
        <w:t xml:space="preserve"> U.S. </w:t>
      </w:r>
      <w:r w:rsidRPr="00BA02C1">
        <w:rPr>
          <w:rStyle w:val="StyleUnderline"/>
          <w:highlight w:val="green"/>
        </w:rPr>
        <w:t>entanglement suggests</w:t>
      </w:r>
      <w:r w:rsidRPr="00314A8E">
        <w:rPr>
          <w:rStyle w:val="StyleUnderline"/>
        </w:rPr>
        <w:t xml:space="preserve"> that the United States’ current grand strategy of </w:t>
      </w:r>
      <w:r w:rsidRPr="00BA02C1">
        <w:rPr>
          <w:rStyle w:val="StyleUnderline"/>
          <w:highlight w:val="green"/>
        </w:rPr>
        <w:t>deep engagement</w:t>
      </w:r>
      <w:r w:rsidRPr="00314A8E">
        <w:rPr>
          <w:sz w:val="12"/>
        </w:rPr>
        <w:t xml:space="preserve">, which is centered on a network of standing alliances, does not preclude, and </w:t>
      </w:r>
      <w:r w:rsidRPr="00BA02C1">
        <w:rPr>
          <w:rStyle w:val="StyleUnderline"/>
          <w:highlight w:val="green"/>
        </w:rPr>
        <w:t>may</w:t>
      </w:r>
      <w:r w:rsidRPr="00314A8E">
        <w:rPr>
          <w:sz w:val="12"/>
        </w:rPr>
        <w:t xml:space="preserve"> even </w:t>
      </w:r>
      <w:r w:rsidRPr="00BA02C1">
        <w:rPr>
          <w:rStyle w:val="StyleUnderline"/>
          <w:highlight w:val="green"/>
        </w:rPr>
        <w:t>facilitate</w:t>
      </w:r>
      <w:r w:rsidRPr="00314A8E">
        <w:rPr>
          <w:sz w:val="12"/>
        </w:rPr>
        <w:t xml:space="preserve">, U.S. </w:t>
      </w:r>
      <w:r w:rsidRPr="00BA02C1">
        <w:rPr>
          <w:rStyle w:val="Emphasis"/>
          <w:highlight w:val="green"/>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BA02C1">
        <w:rPr>
          <w:rStyle w:val="StyleUnderline"/>
          <w:highlight w:val="green"/>
        </w:rPr>
        <w:t>American leaders</w:t>
      </w:r>
      <w:r w:rsidRPr="00F202DF">
        <w:rPr>
          <w:rStyle w:val="StyleUnderline"/>
        </w:rPr>
        <w:t xml:space="preserve"> </w:t>
      </w:r>
      <w:r w:rsidRPr="00F202DF">
        <w:rPr>
          <w:rStyle w:val="Emphasis"/>
        </w:rPr>
        <w:t xml:space="preserve">to </w:t>
      </w:r>
      <w:r w:rsidRPr="00BA02C1">
        <w:rPr>
          <w:rStyle w:val="Emphasis"/>
          <w:highlight w:val="green"/>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 Scrapping alliances will not correct these bad habits. In fact, </w:t>
      </w:r>
      <w:r w:rsidRPr="00BA02C1">
        <w:rPr>
          <w:rStyle w:val="StyleUnderline"/>
          <w:highlight w:val="green"/>
        </w:rPr>
        <w:t>disengaging</w:t>
      </w:r>
      <w:r w:rsidRPr="00314A8E">
        <w:rPr>
          <w:rStyle w:val="StyleUnderline"/>
        </w:rPr>
        <w:t xml:space="preserve"> from alliances </w:t>
      </w:r>
      <w:r w:rsidRPr="00B6373F">
        <w:rPr>
          <w:rStyle w:val="StyleUnderline"/>
        </w:rPr>
        <w:t>may</w:t>
      </w:r>
      <w:r w:rsidRPr="00BA02C1">
        <w:rPr>
          <w:rStyle w:val="StyleUnderline"/>
          <w:highlight w:val="green"/>
        </w:rPr>
        <w:t xml:space="preserve"> unleash the</w:t>
      </w:r>
      <w:r w:rsidRPr="00314A8E">
        <w:rPr>
          <w:rStyle w:val="StyleUnderline"/>
        </w:rPr>
        <w:t xml:space="preserve"> </w:t>
      </w:r>
      <w:r w:rsidRPr="00BA02C1">
        <w:rPr>
          <w:rStyle w:val="Emphasis"/>
          <w:highlight w:val="green"/>
        </w:rPr>
        <w:t>U</w:t>
      </w:r>
      <w:r w:rsidRPr="00314A8E">
        <w:rPr>
          <w:sz w:val="12"/>
        </w:rPr>
        <w:t xml:space="preserve">nited </w:t>
      </w:r>
      <w:r w:rsidRPr="00BA02C1">
        <w:rPr>
          <w:rStyle w:val="Emphasis"/>
          <w:highlight w:val="green"/>
        </w:rPr>
        <w:t>S</w:t>
      </w:r>
      <w:r w:rsidRPr="00314A8E">
        <w:rPr>
          <w:sz w:val="12"/>
        </w:rPr>
        <w:t xml:space="preserve">tates </w:t>
      </w:r>
      <w:r w:rsidRPr="00BA02C1">
        <w:rPr>
          <w:rStyle w:val="Emphasis"/>
          <w:highlight w:val="green"/>
        </w:rPr>
        <w:t>to intervene recklessly</w:t>
      </w:r>
      <w:r w:rsidRPr="00314A8E">
        <w:rPr>
          <w:sz w:val="12"/>
        </w:rPr>
        <w:t xml:space="preserve"> abroad </w:t>
      </w:r>
      <w:r w:rsidRPr="00314A8E">
        <w:rPr>
          <w:rStyle w:val="StyleUnderline"/>
        </w:rPr>
        <w:t xml:space="preserve">while </w:t>
      </w:r>
      <w:r w:rsidRPr="00BA02C1">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3895179C" w14:textId="77777777" w:rsidR="008561AD" w:rsidRPr="00100A2B" w:rsidRDefault="008561AD" w:rsidP="008561AD"/>
    <w:p w14:paraId="4AB77C7C" w14:textId="77777777" w:rsidR="008561AD" w:rsidRDefault="008561AD" w:rsidP="008561AD">
      <w:pPr>
        <w:pStyle w:val="Heading4"/>
      </w:pPr>
      <w:r>
        <w:t xml:space="preserve">We get 2 condo – </w:t>
      </w:r>
    </w:p>
    <w:p w14:paraId="7C2F7F74" w14:textId="77777777" w:rsidR="008561AD" w:rsidRPr="0074704C" w:rsidRDefault="008561AD" w:rsidP="008561AD">
      <w:pPr>
        <w:pStyle w:val="ListParagraph"/>
        <w:numPr>
          <w:ilvl w:val="0"/>
          <w:numId w:val="14"/>
        </w:numPr>
        <w:autoSpaceDE w:val="0"/>
        <w:autoSpaceDN w:val="0"/>
        <w:adjustRightInd w:val="0"/>
        <w:spacing w:after="0" w:line="240" w:lineRule="auto"/>
        <w:rPr>
          <w:rFonts w:ascii="AppleSystemUIFontBold" w:hAnsi="AppleSystemUIFontBold" w:cs="AppleSystemUIFontBold"/>
          <w:b/>
          <w:bCs/>
          <w:sz w:val="26"/>
          <w:szCs w:val="26"/>
        </w:rPr>
      </w:pPr>
      <w:r w:rsidRPr="00D15916">
        <w:rPr>
          <w:rFonts w:ascii="AppleSystemUIFontBold" w:hAnsi="AppleSystemUIFontBold" w:cs="AppleSystemUIFontBold"/>
          <w:b/>
          <w:bCs/>
          <w:sz w:val="26"/>
          <w:szCs w:val="26"/>
        </w:rPr>
        <w:t xml:space="preserve">Neg flex – condo is key to allowing the neg to test the aff from multiple perspectives – </w:t>
      </w:r>
      <w:r>
        <w:rPr>
          <w:rFonts w:ascii="AppleSystemUIFontBold" w:hAnsi="AppleSystemUIFontBold" w:cs="AppleSystemUIFontBold"/>
          <w:b/>
          <w:bCs/>
          <w:sz w:val="26"/>
          <w:szCs w:val="26"/>
        </w:rPr>
        <w:t xml:space="preserve">that </w:t>
      </w:r>
      <w:r w:rsidRPr="00D15916">
        <w:rPr>
          <w:rFonts w:ascii="AppleSystemUIFontBold" w:hAnsi="AppleSystemUIFontBold" w:cs="AppleSystemUIFontBold"/>
          <w:b/>
          <w:bCs/>
          <w:sz w:val="26"/>
          <w:szCs w:val="26"/>
        </w:rPr>
        <w:t>outweighs aff strat</w:t>
      </w:r>
      <w:r>
        <w:rPr>
          <w:rFonts w:ascii="AppleSystemUIFontBold" w:hAnsi="AppleSystemUIFontBold" w:cs="AppleSystemUIFontBold"/>
          <w:b/>
          <w:bCs/>
          <w:sz w:val="26"/>
          <w:szCs w:val="26"/>
        </w:rPr>
        <w:t>egy</w:t>
      </w:r>
      <w:r w:rsidRPr="00D15916">
        <w:rPr>
          <w:rFonts w:ascii="AppleSystemUIFontBold" w:hAnsi="AppleSystemUIFontBold" w:cs="AppleSystemUIFontBold"/>
          <w:b/>
          <w:bCs/>
          <w:sz w:val="26"/>
          <w:szCs w:val="26"/>
        </w:rPr>
        <w:t xml:space="preserve"> – </w:t>
      </w:r>
      <w:r>
        <w:rPr>
          <w:rFonts w:ascii="AppleSystemUIFontBold" w:hAnsi="AppleSystemUIFontBold" w:cs="AppleSystemUIFontBold"/>
          <w:b/>
          <w:bCs/>
          <w:sz w:val="26"/>
          <w:szCs w:val="26"/>
        </w:rPr>
        <w:t>the aff gets</w:t>
      </w:r>
      <w:r w:rsidRPr="00D15916">
        <w:rPr>
          <w:rFonts w:ascii="AppleSystemUIFontBold" w:hAnsi="AppleSystemUIFontBold" w:cs="AppleSystemUIFontBold"/>
          <w:b/>
          <w:bCs/>
          <w:sz w:val="26"/>
          <w:szCs w:val="26"/>
        </w:rPr>
        <w:t xml:space="preserve"> </w:t>
      </w:r>
      <w:r w:rsidRPr="00D15916">
        <w:rPr>
          <w:rFonts w:ascii="AppleSystemUIFontBold" w:hAnsi="AppleSystemUIFontBold" w:cs="AppleSystemUIFontBold"/>
          <w:b/>
          <w:bCs/>
          <w:sz w:val="26"/>
          <w:szCs w:val="26"/>
          <w:u w:val="single"/>
        </w:rPr>
        <w:t>infinite prep</w:t>
      </w:r>
      <w:r>
        <w:rPr>
          <w:rFonts w:ascii="AppleSystemUIFontBold" w:hAnsi="AppleSystemUIFontBold" w:cs="AppleSystemUIFontBold"/>
          <w:b/>
          <w:bCs/>
          <w:sz w:val="26"/>
          <w:szCs w:val="26"/>
          <w:u w:val="single"/>
        </w:rPr>
        <w:t xml:space="preserve">, </w:t>
      </w:r>
      <w:r>
        <w:rPr>
          <w:rFonts w:ascii="AppleSystemUIFontBold" w:hAnsi="AppleSystemUIFontBold" w:cs="AppleSystemUIFontBold"/>
          <w:b/>
          <w:bCs/>
          <w:sz w:val="26"/>
          <w:szCs w:val="26"/>
        </w:rPr>
        <w:t>but</w:t>
      </w:r>
      <w:r w:rsidRPr="00D15916">
        <w:rPr>
          <w:rFonts w:ascii="AppleSystemUIFontBold" w:hAnsi="AppleSystemUIFontBold" w:cs="AppleSystemUIFontBold"/>
          <w:b/>
          <w:bCs/>
          <w:sz w:val="26"/>
          <w:szCs w:val="26"/>
        </w:rPr>
        <w:t xml:space="preserve"> the neg is </w:t>
      </w:r>
      <w:r w:rsidRPr="00D15916">
        <w:rPr>
          <w:rFonts w:ascii="AppleSystemUIFontBold" w:hAnsi="AppleSystemUIFontBold" w:cs="AppleSystemUIFontBold"/>
          <w:b/>
          <w:bCs/>
          <w:sz w:val="26"/>
          <w:szCs w:val="26"/>
          <w:u w:val="single"/>
        </w:rPr>
        <w:t>purely</w:t>
      </w:r>
      <w:r w:rsidRPr="00D15916">
        <w:rPr>
          <w:rFonts w:ascii="AppleSystemUIFontBold" w:hAnsi="AppleSystemUIFontBold" w:cs="AppleSystemUIFontBold"/>
          <w:b/>
          <w:bCs/>
          <w:sz w:val="26"/>
          <w:szCs w:val="26"/>
        </w:rPr>
        <w:t xml:space="preserve"> reactionary </w:t>
      </w:r>
      <w:r w:rsidRPr="0074704C">
        <w:rPr>
          <w:rFonts w:ascii="AppleSystemUIFontBold" w:hAnsi="AppleSystemUIFontBold" w:cs="AppleSystemUIFontBold"/>
          <w:b/>
          <w:bCs/>
          <w:sz w:val="26"/>
          <w:szCs w:val="26"/>
        </w:rPr>
        <w:br/>
      </w:r>
    </w:p>
    <w:p w14:paraId="4539803F" w14:textId="11E6D4EF" w:rsidR="008561AD" w:rsidRDefault="008561AD" w:rsidP="008561AD">
      <w:pPr>
        <w:pStyle w:val="Heading3"/>
      </w:pPr>
      <w:r>
        <w:lastRenderedPageBreak/>
        <w:t>1NC – </w:t>
      </w:r>
      <w:r w:rsidR="00432458">
        <w:t>Off</w:t>
      </w:r>
    </w:p>
    <w:p w14:paraId="49F9DB82" w14:textId="77777777" w:rsidR="008561AD" w:rsidRPr="0074704C" w:rsidRDefault="008561AD" w:rsidP="008561AD">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1166F647" w14:textId="77777777" w:rsidR="008561AD" w:rsidRPr="004D6836" w:rsidRDefault="008561AD" w:rsidP="008561AD">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3602B26C" w14:textId="77777777" w:rsidR="008561AD" w:rsidRPr="00114552" w:rsidRDefault="008561AD" w:rsidP="008561AD">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2083AEA8" w14:textId="77777777" w:rsidR="008561AD" w:rsidRPr="00114552" w:rsidRDefault="008561AD" w:rsidP="008561AD">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76D01934" w14:textId="77777777" w:rsidR="008561AD" w:rsidRPr="00114552" w:rsidRDefault="008561AD" w:rsidP="008561AD">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2863C63F" w14:textId="77777777" w:rsidR="008561AD" w:rsidRPr="00114552" w:rsidRDefault="008561AD" w:rsidP="008561AD">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16B91729" w14:textId="77777777" w:rsidR="008561AD" w:rsidRPr="00114552" w:rsidRDefault="008561AD" w:rsidP="008561AD">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55BA432E" w14:textId="77777777" w:rsidR="008561AD" w:rsidRPr="00114552" w:rsidRDefault="008561AD" w:rsidP="008561AD">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65B019E5" w14:textId="77777777" w:rsidR="008561AD" w:rsidRPr="00114552" w:rsidRDefault="008561AD" w:rsidP="008561AD">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xml:space="preserve">: Egypt, Burundi, Kenya, Eritrea, Ethiopia, Uganda, Rwanda, Sudan, South Sudan, </w:t>
      </w:r>
      <w:proofErr w:type="gramStart"/>
      <w:r w:rsidRPr="00114552">
        <w:rPr>
          <w:rStyle w:val="StyleUnderline"/>
        </w:rPr>
        <w:t>Tanzania</w:t>
      </w:r>
      <w:proofErr w:type="gramEnd"/>
      <w:r w:rsidRPr="00114552">
        <w:rPr>
          <w:rStyle w:val="StyleUnderline"/>
        </w:rPr>
        <w:t xml:space="preserve">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2FDE4C65" w14:textId="77777777" w:rsidR="008561AD" w:rsidRPr="00114552" w:rsidRDefault="008561AD" w:rsidP="008561AD">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7E258F3C" w14:textId="77777777" w:rsidR="008561AD" w:rsidRPr="00114552" w:rsidRDefault="008561AD" w:rsidP="008561AD">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01F4FB1E" w14:textId="77777777" w:rsidR="008561AD" w:rsidRPr="00114552" w:rsidRDefault="008561AD" w:rsidP="008561AD">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2E526D5D" w14:textId="77777777" w:rsidR="008561AD" w:rsidRPr="00114552" w:rsidRDefault="008561AD" w:rsidP="008561AD">
      <w:pPr>
        <w:rPr>
          <w:sz w:val="12"/>
        </w:rPr>
      </w:pPr>
      <w:r w:rsidRPr="00114552">
        <w:rPr>
          <w:rStyle w:val="StyleUnderline"/>
        </w:rPr>
        <w:lastRenderedPageBreak/>
        <w:t xml:space="preserve">The </w:t>
      </w:r>
      <w:proofErr w:type="gramStart"/>
      <w:r w:rsidRPr="00114552">
        <w:rPr>
          <w:rStyle w:val="StyleUnderline"/>
        </w:rPr>
        <w:t>aforementioned treaty</w:t>
      </w:r>
      <w:proofErr w:type="gramEnd"/>
      <w:r w:rsidRPr="00114552">
        <w:rPr>
          <w:rStyle w:val="StyleUnderline"/>
        </w:rPr>
        <w:t xml:space="preserve"> is now more strained than ever</w:t>
      </w:r>
      <w:r w:rsidRPr="00114552">
        <w:rPr>
          <w:sz w:val="12"/>
        </w:rPr>
        <w:t>, as Pakistan accuses India of limiting its water supply and violating the treaty by placing dams over various rivers that flow from Kashmir into Pakistan.</w:t>
      </w:r>
    </w:p>
    <w:p w14:paraId="2B3A5CDC" w14:textId="77777777" w:rsidR="008561AD" w:rsidRPr="00114552" w:rsidRDefault="008561AD" w:rsidP="008561AD">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790926C1" w14:textId="77777777" w:rsidR="008561AD" w:rsidRPr="00114552" w:rsidRDefault="008561AD" w:rsidP="008561AD">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6F20BB36" w14:textId="77777777" w:rsidR="008561AD" w:rsidRPr="00114552" w:rsidRDefault="008561AD" w:rsidP="008561AD">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06003361" w14:textId="677C65AB" w:rsidR="008561AD" w:rsidRPr="00B1367F" w:rsidRDefault="008561AD" w:rsidP="008561AD">
      <w:pPr>
        <w:rPr>
          <w:sz w:val="12"/>
        </w:rPr>
      </w:pPr>
      <w:proofErr w:type="gramStart"/>
      <w:r w:rsidRPr="00114552">
        <w:rPr>
          <w:rStyle w:val="StyleUnderline"/>
        </w:rPr>
        <w:t>Both of these</w:t>
      </w:r>
      <w:proofErr w:type="gramEnd"/>
      <w:r w:rsidRPr="00114552">
        <w:rPr>
          <w:rStyle w:val="StyleUnderline"/>
        </w:rPr>
        <w:t xml:space="preserv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50BFD45A" w14:textId="77777777" w:rsidR="008561AD" w:rsidRDefault="008561AD" w:rsidP="008561AD">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6A424F6F" w14:textId="77777777" w:rsidR="008561AD" w:rsidRPr="00C460B7" w:rsidRDefault="008561AD" w:rsidP="008561AD">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0CEE4293" w14:textId="77777777" w:rsidR="008561AD" w:rsidRPr="00C460B7" w:rsidRDefault="008561AD" w:rsidP="008561AD">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2B7CAE70" w14:textId="77777777" w:rsidR="008561AD" w:rsidRPr="00C460B7" w:rsidRDefault="008561AD" w:rsidP="008561AD">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693CB888" w14:textId="77777777" w:rsidR="008561AD" w:rsidRPr="00C460B7" w:rsidRDefault="008561AD" w:rsidP="008561AD">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59801BF0" w14:textId="77777777" w:rsidR="008561AD" w:rsidRPr="00C460B7" w:rsidRDefault="008561AD" w:rsidP="008561AD">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22BC9A8F" w14:textId="77777777" w:rsidR="008561AD" w:rsidRPr="00C460B7" w:rsidRDefault="008561AD" w:rsidP="008561AD">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w:t>
      </w:r>
      <w:r w:rsidRPr="00C460B7">
        <w:rPr>
          <w:rStyle w:val="StyleUnderline"/>
        </w:rPr>
        <w:lastRenderedPageBreak/>
        <w:t xml:space="preserve">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388227A8" w14:textId="77777777" w:rsidR="008561AD" w:rsidRPr="00C460B7" w:rsidRDefault="008561AD" w:rsidP="008561AD">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74382B59" w14:textId="77777777" w:rsidR="008561AD" w:rsidRPr="00C460B7" w:rsidRDefault="008561AD" w:rsidP="008561AD">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29E3F4F0" w14:textId="77777777" w:rsidR="008561AD" w:rsidRPr="00C460B7" w:rsidRDefault="008561AD" w:rsidP="008561AD">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w:t>
      </w:r>
      <w:proofErr w:type="gramStart"/>
      <w:r w:rsidRPr="00C460B7">
        <w:rPr>
          <w:sz w:val="12"/>
        </w:rPr>
        <w:t>assuming that</w:t>
      </w:r>
      <w:proofErr w:type="gramEnd"/>
      <w:r w:rsidRPr="00C460B7">
        <w:rPr>
          <w:sz w:val="12"/>
        </w:rPr>
        <w:t xml:space="preserve">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29385B8D" w14:textId="77777777" w:rsidR="008561AD" w:rsidRPr="00C460B7" w:rsidRDefault="008561AD" w:rsidP="008561AD">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721D0B2F" w14:textId="77777777" w:rsidR="008561AD" w:rsidRPr="00C460B7" w:rsidRDefault="008561AD" w:rsidP="008561AD">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5F42F78B" w14:textId="77777777" w:rsidR="008561AD" w:rsidRPr="00C460B7" w:rsidRDefault="008561AD" w:rsidP="008561AD">
      <w:pPr>
        <w:rPr>
          <w:sz w:val="12"/>
          <w:szCs w:val="12"/>
        </w:rPr>
      </w:pPr>
      <w:r w:rsidRPr="00C460B7">
        <w:rPr>
          <w:sz w:val="12"/>
          <w:szCs w:val="12"/>
        </w:rPr>
        <w:t xml:space="preserve">Although Ch asteroids </w:t>
      </w:r>
      <w:proofErr w:type="gramStart"/>
      <w:r w:rsidRPr="00C460B7">
        <w:rPr>
          <w:sz w:val="12"/>
          <w:szCs w:val="12"/>
        </w:rPr>
        <w:t>definitely contain</w:t>
      </w:r>
      <w:proofErr w:type="gramEnd"/>
      <w:r w:rsidRPr="00C460B7">
        <w:rPr>
          <w:sz w:val="12"/>
          <w:szCs w:val="12"/>
        </w:rPr>
        <w:t xml:space="preserve"> water-rich minerals, that doesn’t necessarily mean that they will always be the best bet for space mining. It comes down to risk. Would an asteroid-mining company rather visit a smaller asteroid that </w:t>
      </w:r>
      <w:proofErr w:type="gramStart"/>
      <w:r w:rsidRPr="00C460B7">
        <w:rPr>
          <w:sz w:val="12"/>
          <w:szCs w:val="12"/>
        </w:rPr>
        <w:t>definitely has</w:t>
      </w:r>
      <w:proofErr w:type="gramEnd"/>
      <w:r w:rsidRPr="00C460B7">
        <w:rPr>
          <w:sz w:val="12"/>
          <w:szCs w:val="12"/>
        </w:rPr>
        <w:t xml:space="preserve"> a moderate amount of water, or a larger one that could yield a larger payday but could also come up dry?</w:t>
      </w:r>
    </w:p>
    <w:p w14:paraId="271F77E0" w14:textId="77777777" w:rsidR="008561AD" w:rsidRPr="00C460B7" w:rsidRDefault="008561AD" w:rsidP="008561AD">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7D4680D2" w14:textId="77777777" w:rsidR="008561AD" w:rsidRPr="00C460B7" w:rsidRDefault="008561AD" w:rsidP="008561AD">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14C8FE30" w14:textId="77777777" w:rsidR="008561AD" w:rsidRPr="00C460B7" w:rsidRDefault="008561AD" w:rsidP="008561AD">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7DCC41B0" w14:textId="77777777" w:rsidR="008561AD" w:rsidRPr="00C460B7" w:rsidRDefault="008561AD" w:rsidP="008561AD"/>
    <w:p w14:paraId="2000FD5E" w14:textId="77777777" w:rsidR="008561AD" w:rsidRDefault="008561AD" w:rsidP="008561AD"/>
    <w:p w14:paraId="6104BF83" w14:textId="2000A6B3" w:rsidR="008561AD" w:rsidRDefault="00897F6E" w:rsidP="008561AD">
      <w:pPr>
        <w:pStyle w:val="Heading3"/>
      </w:pPr>
      <w:r>
        <w:lastRenderedPageBreak/>
        <w:t>1NC- Off</w:t>
      </w:r>
    </w:p>
    <w:p w14:paraId="0E33DF8E" w14:textId="77777777" w:rsidR="008561AD" w:rsidRDefault="008561AD" w:rsidP="008561AD">
      <w:pPr>
        <w:pStyle w:val="Heading4"/>
      </w:pPr>
      <w:r>
        <w:t>CP: Space-faring nations should</w:t>
      </w:r>
    </w:p>
    <w:p w14:paraId="771411B1" w14:textId="77777777" w:rsidR="008561AD" w:rsidRDefault="008561AD" w:rsidP="008561AD">
      <w:pPr>
        <w:pStyle w:val="Heading4"/>
        <w:numPr>
          <w:ilvl w:val="0"/>
          <w:numId w:val="13"/>
        </w:numPr>
      </w:pPr>
      <w:r>
        <w:t>Establish a unified system of space traffic management modeled after the International Telecommunication Union</w:t>
      </w:r>
    </w:p>
    <w:p w14:paraId="57F79B9A" w14:textId="5C1984BE" w:rsidR="008561AD" w:rsidRDefault="008561AD" w:rsidP="008561AD">
      <w:pPr>
        <w:pStyle w:val="Heading4"/>
        <w:numPr>
          <w:ilvl w:val="0"/>
          <w:numId w:val="13"/>
        </w:numPr>
      </w:pPr>
      <w:r>
        <w:t>Collaborate on techniques to track and display the location of objects in real time and AI to automate debris-avoidance maneuvers</w:t>
      </w:r>
    </w:p>
    <w:p w14:paraId="511936CA" w14:textId="77777777" w:rsidR="008561AD" w:rsidRDefault="008561AD" w:rsidP="008561AD">
      <w:pPr>
        <w:pStyle w:val="Heading4"/>
      </w:pPr>
      <w:r>
        <w:t>The United States Federal Government should:</w:t>
      </w:r>
    </w:p>
    <w:p w14:paraId="4F57C709" w14:textId="77777777" w:rsidR="008561AD" w:rsidRPr="0002601D" w:rsidRDefault="008561AD" w:rsidP="008561AD">
      <w:pPr>
        <w:pStyle w:val="Heading4"/>
        <w:numPr>
          <w:ilvl w:val="0"/>
          <w:numId w:val="13"/>
        </w:numPr>
      </w:pPr>
      <w:r>
        <w:t>Shift responsibility for the Space-Track catalogue to the civilian Department of Commerce, allocating necessary funds</w:t>
      </w:r>
    </w:p>
    <w:p w14:paraId="757B946F" w14:textId="77777777" w:rsidR="008561AD" w:rsidRPr="00FD3507" w:rsidRDefault="008561AD" w:rsidP="008561AD">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20FA634F" w14:textId="77777777" w:rsidR="008561AD" w:rsidRPr="00FD3507" w:rsidRDefault="008561AD" w:rsidP="008561AD">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 xml:space="preserve">it lacks some satellites that countries — including the United States, </w:t>
      </w:r>
      <w:proofErr w:type="gramStart"/>
      <w:r w:rsidRPr="00FD3507">
        <w:rPr>
          <w:rStyle w:val="StyleUnderline"/>
        </w:rPr>
        <w:t>China</w:t>
      </w:r>
      <w:proofErr w:type="gramEnd"/>
      <w:r w:rsidRPr="00FD3507">
        <w:rPr>
          <w:rStyle w:val="StyleUnderline"/>
        </w:rPr>
        <w:t xml:space="preserve"> and Russia — have not acknowledged publicly. In part because of this lack of transparency, other nations also track space objects, and some private companies maintain commercially available catalogues</w:t>
      </w:r>
      <w:r w:rsidRPr="00FD3507">
        <w:t>.</w:t>
      </w:r>
    </w:p>
    <w:p w14:paraId="40C08047" w14:textId="77777777" w:rsidR="008561AD" w:rsidRPr="00FD3507" w:rsidRDefault="008561AD" w:rsidP="008561AD">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3405EE93" w14:textId="77777777" w:rsidR="008561AD" w:rsidRPr="00FD3507" w:rsidRDefault="008561AD" w:rsidP="008561AD">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629E3B84" w14:textId="77777777" w:rsidR="008561AD" w:rsidRPr="00FD3507" w:rsidRDefault="008561AD" w:rsidP="008561AD">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w:t>
      </w:r>
      <w:r w:rsidRPr="00FD3507">
        <w:rPr>
          <w:rStyle w:val="StyleUnderline"/>
        </w:rPr>
        <w:lastRenderedPageBreak/>
        <w:t xml:space="preserve">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6B5E270B" w14:textId="77777777" w:rsidR="008561AD" w:rsidRPr="00FD3507" w:rsidRDefault="008561AD" w:rsidP="008561AD">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 xml:space="preserve">establish norms for responsible space </w:t>
      </w:r>
      <w:proofErr w:type="spellStart"/>
      <w:r w:rsidRPr="0002601D">
        <w:rPr>
          <w:rStyle w:val="StyleUnderline"/>
          <w:highlight w:val="green"/>
        </w:rPr>
        <w:t>behaviour</w:t>
      </w:r>
      <w:proofErr w:type="spellEnd"/>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160CC703" w14:textId="77777777" w:rsidR="008561AD" w:rsidRPr="00FD3507" w:rsidRDefault="008561AD" w:rsidP="008561AD">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 xml:space="preserve">automate debris-avoidance </w:t>
      </w:r>
      <w:proofErr w:type="spellStart"/>
      <w:r w:rsidRPr="0002601D">
        <w:rPr>
          <w:rStyle w:val="Emphasis"/>
          <w:highlight w:val="green"/>
        </w:rPr>
        <w:t>manoeuvres</w:t>
      </w:r>
      <w:proofErr w:type="spellEnd"/>
      <w:r w:rsidRPr="00FD3507">
        <w:rPr>
          <w:rStyle w:val="StyleUnderline"/>
        </w:rPr>
        <w:t>, could bolster any global effort to monitor and regulate space</w:t>
      </w:r>
      <w:r w:rsidRPr="00FD3507">
        <w:t>.</w:t>
      </w:r>
    </w:p>
    <w:p w14:paraId="033B74DE" w14:textId="77777777" w:rsidR="008561AD" w:rsidRPr="00FD3507" w:rsidRDefault="008561AD" w:rsidP="008561AD">
      <w:r w:rsidRPr="00FD3507">
        <w:t xml:space="preserve">If governments and companies around the world do not take urgent action to work together to make space safer, they will one day face a catastrophic collision that knocks out one or more satellites key to their safety, economic </w:t>
      </w:r>
      <w:proofErr w:type="gramStart"/>
      <w:r w:rsidRPr="00FD3507">
        <w:t>well-being</w:t>
      </w:r>
      <w:proofErr w:type="gramEnd"/>
      <w:r w:rsidRPr="00FD3507">
        <w:t xml:space="preserve"> or both. Space is a </w:t>
      </w:r>
      <w:proofErr w:type="gramStart"/>
      <w:r w:rsidRPr="00FD3507">
        <w:t>global commons</w:t>
      </w:r>
      <w:proofErr w:type="gramEnd"/>
      <w:r w:rsidRPr="00FD3507">
        <w:t xml:space="preserve">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1AFF13A9" w14:textId="77777777" w:rsidR="008561AD" w:rsidRPr="00FD3507" w:rsidRDefault="008561AD" w:rsidP="008561AD"/>
    <w:p w14:paraId="46A1F7EA" w14:textId="77777777" w:rsidR="008561AD" w:rsidRDefault="008561AD" w:rsidP="008561AD">
      <w:pPr>
        <w:pStyle w:val="Heading2"/>
      </w:pPr>
      <w:r>
        <w:lastRenderedPageBreak/>
        <w:t>1NC – Case</w:t>
      </w:r>
    </w:p>
    <w:p w14:paraId="4EB09B5B" w14:textId="77777777" w:rsidR="008561AD" w:rsidRPr="00C460B7" w:rsidRDefault="008561AD" w:rsidP="008561AD"/>
    <w:p w14:paraId="14B7403E" w14:textId="77777777" w:rsidR="008561AD" w:rsidRPr="00E346D1" w:rsidRDefault="008561AD" w:rsidP="008561AD">
      <w:pPr>
        <w:pStyle w:val="Heading3"/>
      </w:pPr>
      <w:r>
        <w:lastRenderedPageBreak/>
        <w:t>Debris</w:t>
      </w:r>
    </w:p>
    <w:p w14:paraId="552850E1" w14:textId="77777777" w:rsidR="008561AD" w:rsidRPr="00100A2B" w:rsidRDefault="008561AD" w:rsidP="008561AD">
      <w:pPr>
        <w:pStyle w:val="Heading4"/>
        <w:numPr>
          <w:ilvl w:val="0"/>
          <w:numId w:val="15"/>
        </w:numPr>
        <w:tabs>
          <w:tab w:val="num" w:pos="360"/>
        </w:tabs>
      </w:pPr>
      <w:r w:rsidRPr="00100A2B">
        <w:t xml:space="preserve">Alt cause – broad space privatization and existing debris. </w:t>
      </w:r>
    </w:p>
    <w:p w14:paraId="06B3B716" w14:textId="77777777" w:rsidR="008561AD" w:rsidRPr="00100A2B" w:rsidRDefault="008561AD" w:rsidP="008561AD">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w:t>
      </w:r>
      <w:proofErr w:type="gramStart"/>
      <w:r w:rsidRPr="00100A2B">
        <w:t>30 year</w:t>
      </w:r>
      <w:proofErr w:type="gramEnd"/>
      <w:r w:rsidRPr="00100A2B">
        <w:t xml:space="preserve"> Space Systems Analyst and Operator, Marlon E. Sorge, Jamie Morin, Robert S. Wilson), “Space traffic management in the new space era,” Journal of Space Safety Engineering, 6/18/19, </w:t>
      </w:r>
      <w:r w:rsidRPr="00FB3D96">
        <w:t>https://doi.org/10.1016/j.jsse.2019.05.007</w:t>
      </w:r>
      <w:r w:rsidRPr="00100A2B">
        <w:t>] TDI</w:t>
      </w:r>
    </w:p>
    <w:p w14:paraId="37837752" w14:textId="77777777" w:rsidR="008561AD" w:rsidRPr="00100A2B" w:rsidRDefault="008561AD" w:rsidP="008561AD">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w:t>
      </w:r>
      <w:proofErr w:type="gramStart"/>
      <w:r w:rsidRPr="00100A2B">
        <w:rPr>
          <w:rStyle w:val="StyleUnderline"/>
        </w:rPr>
        <w:t>past experience</w:t>
      </w:r>
      <w:proofErr w:type="gramEnd"/>
      <w:r w:rsidRPr="00100A2B">
        <w:rPr>
          <w:rStyle w:val="StyleUnderline"/>
        </w:rPr>
        <w:t xml:space="preserve"> and business as usual will not work in this changed environment. </w:t>
      </w:r>
      <w:r w:rsidRPr="00100A2B">
        <w:t>New standards, space policy, and licensing approaches are powerful levers that can shape the future of operations and the debris environment.</w:t>
      </w:r>
    </w:p>
    <w:p w14:paraId="498564B2" w14:textId="77777777" w:rsidR="008561AD" w:rsidRPr="00100A2B" w:rsidRDefault="008561AD" w:rsidP="008561AD">
      <w:r w:rsidRPr="00100A2B">
        <w:t xml:space="preserve">2. Characterizing </w:t>
      </w:r>
      <w:proofErr w:type="spellStart"/>
      <w:r w:rsidRPr="00100A2B">
        <w:t>NewSpace</w:t>
      </w:r>
      <w:proofErr w:type="spellEnd"/>
      <w:r w:rsidRPr="00100A2B">
        <w:t>: a step change in the space environment</w:t>
      </w:r>
    </w:p>
    <w:p w14:paraId="1D74EDB0" w14:textId="77777777" w:rsidR="008561AD" w:rsidRPr="00100A2B" w:rsidRDefault="008561AD" w:rsidP="008561AD">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29CF376E" w14:textId="77777777" w:rsidR="008561AD" w:rsidRPr="00100A2B" w:rsidRDefault="008561AD" w:rsidP="008561AD">
      <w:r w:rsidRPr="00100A2B">
        <w:t>[Table 1 Omitted]</w:t>
      </w:r>
    </w:p>
    <w:p w14:paraId="0D8E3D2C" w14:textId="77777777" w:rsidR="008561AD" w:rsidRPr="00100A2B" w:rsidRDefault="008561AD" w:rsidP="008561AD">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24CD7C08" w14:textId="77777777" w:rsidR="008561AD" w:rsidRPr="00100A2B" w:rsidRDefault="008561AD" w:rsidP="008561AD">
      <w:r w:rsidRPr="00100A2B">
        <w:t>Current space safety, space surveillance, collision avoidance (COLA) and debris mitigation processes have been designed for and have evolved with the current population profile, launch rates and density of LEO space.</w:t>
      </w:r>
    </w:p>
    <w:p w14:paraId="7A1BF779" w14:textId="77777777" w:rsidR="008561AD" w:rsidRPr="00100A2B" w:rsidRDefault="008561AD" w:rsidP="008561AD">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1DF1E27B" w14:textId="77777777" w:rsidR="008561AD" w:rsidRPr="00100A2B" w:rsidRDefault="008561AD" w:rsidP="008561AD">
      <w:r w:rsidRPr="00100A2B">
        <w:t>3. Compounding effects of better SSA, more satellites, and new operational concepts</w:t>
      </w:r>
    </w:p>
    <w:p w14:paraId="638A5688" w14:textId="77777777" w:rsidR="008561AD" w:rsidRPr="00100A2B" w:rsidRDefault="008561AD" w:rsidP="008561AD">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w:t>
      </w:r>
      <w:r w:rsidRPr="00100A2B">
        <w:lastRenderedPageBreak/>
        <w:t>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4D26950B" w14:textId="77777777" w:rsidR="008561AD" w:rsidRPr="00100A2B" w:rsidRDefault="008561AD" w:rsidP="008561AD">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5C30A794" w14:textId="77777777" w:rsidR="008561AD" w:rsidRPr="00100A2B" w:rsidRDefault="008561AD" w:rsidP="008561AD">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w:t>
      </w:r>
      <w:proofErr w:type="gramStart"/>
      <w:r w:rsidRPr="00100A2B">
        <w:t>on line</w:t>
      </w:r>
      <w:proofErr w:type="gramEnd"/>
      <w:r w:rsidRPr="00100A2B">
        <w:t xml:space="preserv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5199B7C6" w14:textId="77777777" w:rsidR="008561AD" w:rsidRPr="00100A2B" w:rsidRDefault="008561AD" w:rsidP="008561AD">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112C0D0F" w14:textId="77777777" w:rsidR="008561AD" w:rsidRPr="00100A2B" w:rsidRDefault="008561AD" w:rsidP="008561AD">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61FDC207" w14:textId="77777777" w:rsidR="008561AD" w:rsidRPr="00624789" w:rsidRDefault="008561AD" w:rsidP="008561AD">
      <w:pPr>
        <w:rPr>
          <w:b/>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5F096E9E" w14:textId="77777777" w:rsidR="008561AD" w:rsidRPr="00F22B32" w:rsidRDefault="008561AD" w:rsidP="008561AD">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07E588B5" w14:textId="77777777" w:rsidR="008561AD" w:rsidRPr="00100A2B" w:rsidRDefault="008561AD" w:rsidP="008561AD">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0BBA2B0C" w14:textId="77777777" w:rsidR="008561AD" w:rsidRPr="00100A2B" w:rsidRDefault="008561AD" w:rsidP="008561AD">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012340B" w14:textId="77777777" w:rsidR="008561AD" w:rsidRPr="00F22B32" w:rsidRDefault="008561AD" w:rsidP="008561AD">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lastRenderedPageBreak/>
        <w:t>Time frame – Kessler effect 200 years away</w:t>
      </w:r>
    </w:p>
    <w:p w14:paraId="556344D0" w14:textId="77777777" w:rsidR="008561AD" w:rsidRPr="00100A2B" w:rsidRDefault="008561AD" w:rsidP="008561AD">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5C53CFF4" w14:textId="77777777" w:rsidR="008561AD" w:rsidRPr="00100A2B" w:rsidRDefault="008561AD" w:rsidP="008561AD">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165DBCCD" w14:textId="77777777" w:rsidR="008561AD" w:rsidRPr="00100A2B" w:rsidRDefault="008561AD" w:rsidP="008561AD">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2520D34D" w14:textId="77777777" w:rsidR="008561AD" w:rsidRPr="00F22B32" w:rsidRDefault="008561AD" w:rsidP="008561AD">
      <w:pPr>
        <w:pStyle w:val="ListParagraph"/>
        <w:keepNext/>
        <w:keepLines/>
        <w:numPr>
          <w:ilvl w:val="0"/>
          <w:numId w:val="15"/>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7756E7BE" w14:textId="77777777" w:rsidR="008561AD" w:rsidRPr="00100A2B" w:rsidRDefault="008561AD" w:rsidP="008561AD">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5C055BC2" w14:textId="77777777" w:rsidR="008561AD" w:rsidRPr="009B3208" w:rsidRDefault="008561AD" w:rsidP="008561AD">
      <w:pPr>
        <w:rPr>
          <w:b/>
          <w:highlight w:val="green"/>
          <w:u w:val="single"/>
        </w:rPr>
      </w:pPr>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w:t>
      </w:r>
      <w:r w:rsidRPr="00100A2B">
        <w:rPr>
          <w:rStyle w:val="StyleUnderline"/>
        </w:rPr>
        <w:lastRenderedPageBreak/>
        <w:t>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549E0581" w14:textId="77777777" w:rsidR="008561AD" w:rsidRPr="00100A2B" w:rsidRDefault="008561AD" w:rsidP="008561AD">
      <w:pPr>
        <w:pStyle w:val="Heading4"/>
        <w:numPr>
          <w:ilvl w:val="0"/>
          <w:numId w:val="15"/>
        </w:numPr>
        <w:tabs>
          <w:tab w:val="num" w:pos="360"/>
        </w:tabs>
      </w:pPr>
      <w:r w:rsidRPr="00100A2B">
        <w:t xml:space="preserve">Space debris creates existential deterrence and a taboo </w:t>
      </w:r>
    </w:p>
    <w:p w14:paraId="4D461282" w14:textId="77777777" w:rsidR="008561AD" w:rsidRPr="00100A2B" w:rsidRDefault="008561AD" w:rsidP="008561AD">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1440ED9B" w14:textId="77777777" w:rsidR="008561AD" w:rsidRPr="00100A2B" w:rsidRDefault="008561AD" w:rsidP="008561AD">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19E807C3" w14:textId="77777777" w:rsidR="008561AD" w:rsidRPr="00100A2B" w:rsidRDefault="008561AD" w:rsidP="008561AD"/>
    <w:p w14:paraId="757E7D02" w14:textId="77777777" w:rsidR="008561AD" w:rsidRPr="00100A2B" w:rsidRDefault="008561AD" w:rsidP="008561AD">
      <w:pPr>
        <w:pStyle w:val="Heading4"/>
        <w:numPr>
          <w:ilvl w:val="0"/>
          <w:numId w:val="15"/>
        </w:numPr>
        <w:tabs>
          <w:tab w:val="num" w:pos="360"/>
        </w:tabs>
      </w:pPr>
      <w:r w:rsidRPr="00100A2B">
        <w:lastRenderedPageBreak/>
        <w:t xml:space="preserve">Alliances check </w:t>
      </w:r>
      <w:proofErr w:type="spellStart"/>
      <w:r w:rsidRPr="00100A2B">
        <w:t>miscalc</w:t>
      </w:r>
      <w:proofErr w:type="spellEnd"/>
      <w:r w:rsidRPr="00100A2B">
        <w:t xml:space="preserve"> – too costly</w:t>
      </w:r>
    </w:p>
    <w:p w14:paraId="108EA646" w14:textId="77777777" w:rsidR="008561AD" w:rsidRPr="00100A2B" w:rsidRDefault="008561AD" w:rsidP="008561AD">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4B8D7850" w14:textId="77777777" w:rsidR="008561AD" w:rsidRPr="00624789" w:rsidRDefault="008561AD" w:rsidP="008561AD">
      <w:pPr>
        <w:rPr>
          <w:b/>
          <w:u w:val="singl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 xml:space="preserve">NATO, Japan, South </w:t>
      </w:r>
      <w:proofErr w:type="gramStart"/>
      <w:r w:rsidRPr="008212F1">
        <w:rPr>
          <w:rStyle w:val="StyleUnderline"/>
          <w:highlight w:val="green"/>
        </w:rPr>
        <w:t>Korea</w:t>
      </w:r>
      <w:proofErr w:type="gramEnd"/>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0030400C" w14:textId="2701C5B2" w:rsidR="00931A8A" w:rsidRDefault="00931A8A" w:rsidP="00931A8A">
      <w:pPr>
        <w:pStyle w:val="Heading4"/>
        <w:numPr>
          <w:ilvl w:val="0"/>
          <w:numId w:val="15"/>
        </w:numPr>
      </w:pPr>
      <w:r>
        <w:t>Debris creates existential deterrence by raising the bar for conflict – international norms fail</w:t>
      </w:r>
    </w:p>
    <w:p w14:paraId="5615CDC5" w14:textId="77777777" w:rsidR="00931A8A" w:rsidRPr="005A5216" w:rsidRDefault="00931A8A" w:rsidP="00931A8A">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14:paraId="1D83EE5D" w14:textId="77777777" w:rsidR="00931A8A" w:rsidRPr="005A5216" w:rsidRDefault="00931A8A" w:rsidP="00931A8A">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472F25">
        <w:rPr>
          <w:rStyle w:val="Emphasis"/>
          <w:highlight w:val="green"/>
        </w:rPr>
        <w:t>debris</w:t>
      </w:r>
      <w:r w:rsidRPr="00472F25">
        <w:rPr>
          <w:rStyle w:val="Emphasis"/>
        </w:rPr>
        <w:t xml:space="preserve"> resulting from destroyed satellites, or other space objects, </w:t>
      </w:r>
      <w:r w:rsidRPr="00472F25">
        <w:rPr>
          <w:rStyle w:val="Emphasis"/>
          <w:highlight w:val="green"/>
        </w:rPr>
        <w:t>creates a deterrent</w:t>
      </w:r>
      <w:r w:rsidRPr="00472F25">
        <w:rPr>
          <w:rStyle w:val="Emphasis"/>
        </w:rPr>
        <w:t xml:space="preserve"> effect</w:t>
      </w:r>
      <w:r w:rsidRPr="00472F25">
        <w:rPr>
          <w:rStyle w:val="StyleUnderline"/>
        </w:rPr>
        <w:t xml:space="preserve"> </w:t>
      </w:r>
      <w:r w:rsidRPr="00472F25">
        <w:rPr>
          <w:rStyle w:val="StyleUnderline"/>
          <w:highlight w:val="green"/>
        </w:rPr>
        <w:t>on actors who might otherwise violate</w:t>
      </w:r>
      <w:r w:rsidRPr="00472F25">
        <w:rPr>
          <w:rStyle w:val="StyleUnderline"/>
        </w:rPr>
        <w:t xml:space="preserve"> international </w:t>
      </w:r>
      <w:r w:rsidRPr="00472F25">
        <w:rPr>
          <w:rStyle w:val="StyleUnderline"/>
          <w:highlight w:val="green"/>
        </w:rPr>
        <w:t>norms and strike</w:t>
      </w:r>
      <w:r w:rsidRPr="00472F25">
        <w:rPr>
          <w:rStyle w:val="StyleUnderline"/>
        </w:rPr>
        <w:t xml:space="preserve"> at objects in space, either </w:t>
      </w:r>
      <w:r w:rsidRPr="00472F25">
        <w:rPr>
          <w:rStyle w:val="StyleUnderline"/>
          <w:highlight w:val="green"/>
        </w:rPr>
        <w:t>to test</w:t>
      </w:r>
      <w:r w:rsidRPr="00472F25">
        <w:rPr>
          <w:rStyle w:val="StyleUnderline"/>
        </w:rPr>
        <w:t xml:space="preserve"> their </w:t>
      </w:r>
      <w:r w:rsidRPr="00472F25">
        <w:rPr>
          <w:rStyle w:val="StyleUnderline"/>
          <w:highlight w:val="green"/>
        </w:rPr>
        <w:t>capabilities or as</w:t>
      </w:r>
      <w:r w:rsidRPr="00472F25">
        <w:rPr>
          <w:rStyle w:val="StyleUnderline"/>
        </w:rPr>
        <w:t xml:space="preserve"> an act of </w:t>
      </w:r>
      <w:r w:rsidRPr="00472F25">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472F25">
        <w:rPr>
          <w:rStyle w:val="StyleUnderline"/>
          <w:highlight w:val="green"/>
        </w:rPr>
        <w:t>debris can increase</w:t>
      </w:r>
      <w:r w:rsidRPr="00472F25">
        <w:rPr>
          <w:rStyle w:val="StyleUnderline"/>
        </w:rPr>
        <w:t xml:space="preserve"> the </w:t>
      </w:r>
      <w:r w:rsidRPr="00472F25">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576ACB">
        <w:rPr>
          <w:rStyle w:val="Emphasis"/>
          <w:highlight w:val="green"/>
        </w:rPr>
        <w:t>Removing the danger of debris will weaken</w:t>
      </w:r>
      <w:r w:rsidRPr="00472F25">
        <w:rPr>
          <w:rStyle w:val="Emphasis"/>
        </w:rPr>
        <w:t xml:space="preserve"> that </w:t>
      </w:r>
      <w:r w:rsidRPr="00576ACB">
        <w:rPr>
          <w:rStyle w:val="Emphasis"/>
          <w:highlight w:val="green"/>
        </w:rPr>
        <w:t>restraint</w:t>
      </w:r>
      <w:r w:rsidRPr="00472F25">
        <w:rPr>
          <w:rStyle w:val="Emphasis"/>
        </w:rPr>
        <w:t xml:space="preserve"> </w:t>
      </w:r>
      <w:r w:rsidRPr="00576ACB">
        <w:rPr>
          <w:rStyle w:val="Emphasis"/>
          <w:highlight w:val="green"/>
        </w:rPr>
        <w:t>and</w:t>
      </w:r>
      <w:r w:rsidRPr="00472F25">
        <w:rPr>
          <w:rStyle w:val="Emphasis"/>
        </w:rPr>
        <w:t xml:space="preserve"> thus weaken </w:t>
      </w:r>
      <w:r w:rsidRPr="00576ACB">
        <w:rPr>
          <w:rStyle w:val="Emphasis"/>
          <w:highlight w:val="green"/>
        </w:rPr>
        <w:t>deterrence, making ASAT tests and hostile actions</w:t>
      </w:r>
      <w:r w:rsidRPr="00472F25">
        <w:rPr>
          <w:rStyle w:val="Emphasis"/>
        </w:rPr>
        <w:t xml:space="preserve"> in space </w:t>
      </w:r>
      <w:r w:rsidRPr="00576ACB">
        <w:rPr>
          <w:rStyle w:val="Emphasis"/>
          <w:highlight w:val="green"/>
        </w:rPr>
        <w:t>more likely</w:t>
      </w:r>
      <w:r w:rsidRPr="00576ACB">
        <w:rPr>
          <w:sz w:val="12"/>
        </w:rPr>
        <w:t>.</w:t>
      </w:r>
      <w:r w:rsidRPr="00472F25">
        <w:rPr>
          <w:sz w:val="12"/>
        </w:rPr>
        <w:t xml:space="preserve"> </w:t>
      </w:r>
    </w:p>
    <w:p w14:paraId="6D8212A6" w14:textId="58F154CC" w:rsidR="008561AD" w:rsidRPr="00DE2ADF" w:rsidRDefault="00931A8A" w:rsidP="008561AD">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w:t>
      </w:r>
      <w:proofErr w:type="gramStart"/>
      <w:r w:rsidRPr="00472F25">
        <w:rPr>
          <w:sz w:val="12"/>
        </w:rPr>
        <w:t>lead</w:t>
      </w:r>
      <w:proofErr w:type="gramEnd"/>
      <w:r w:rsidRPr="00472F25">
        <w:rPr>
          <w:sz w:val="12"/>
        </w:rPr>
        <w:t xml:space="preserve"> to the damage of another state’s property. Likewise, </w:t>
      </w:r>
      <w:r w:rsidRPr="00472F25">
        <w:rPr>
          <w:rStyle w:val="StyleUnderline"/>
        </w:rPr>
        <w:t xml:space="preserve">there are </w:t>
      </w:r>
      <w:r w:rsidRPr="00472F25">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472F25">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472F25">
        <w:rPr>
          <w:rStyle w:val="Emphasis"/>
          <w:highlight w:val="green"/>
        </w:rPr>
        <w:t>debris as a deterrent</w:t>
      </w:r>
      <w:r w:rsidRPr="00472F25">
        <w:rPr>
          <w:rStyle w:val="StyleUnderline"/>
        </w:rPr>
        <w:t xml:space="preserve"> is that it </w:t>
      </w:r>
      <w:r w:rsidRPr="00472F25">
        <w:rPr>
          <w:rStyle w:val="Emphasis"/>
          <w:highlight w:val="green"/>
        </w:rPr>
        <w:t>does not rely</w:t>
      </w:r>
      <w:r w:rsidRPr="00472F25">
        <w:rPr>
          <w:rStyle w:val="Emphasis"/>
        </w:rPr>
        <w:t xml:space="preserve"> on the </w:t>
      </w:r>
      <w:r w:rsidRPr="00472F25">
        <w:rPr>
          <w:rStyle w:val="Emphasis"/>
          <w:highlight w:val="green"/>
        </w:rPr>
        <w:t>enforcement</w:t>
      </w:r>
      <w:r w:rsidRPr="00472F25">
        <w:rPr>
          <w:rStyle w:val="Emphasis"/>
        </w:rPr>
        <w:t xml:space="preserve"> of norms </w:t>
      </w:r>
      <w:r w:rsidRPr="00472F25">
        <w:rPr>
          <w:rStyle w:val="Emphasis"/>
          <w:highlight w:val="green"/>
        </w:rPr>
        <w:t>or</w:t>
      </w:r>
      <w:r w:rsidRPr="00472F25">
        <w:rPr>
          <w:rStyle w:val="Emphasis"/>
        </w:rPr>
        <w:t xml:space="preserve"> the </w:t>
      </w:r>
      <w:r w:rsidRPr="00472F25">
        <w:rPr>
          <w:rStyle w:val="Emphasis"/>
          <w:highlight w:val="green"/>
        </w:rPr>
        <w:t>credibility</w:t>
      </w:r>
      <w:r w:rsidRPr="00472F25">
        <w:rPr>
          <w:rStyle w:val="Emphasis"/>
        </w:rPr>
        <w:t xml:space="preserve"> of states to succeed</w:t>
      </w:r>
      <w:r w:rsidRPr="00472F25">
        <w:rPr>
          <w:sz w:val="12"/>
        </w:rPr>
        <w:t>.</w:t>
      </w:r>
    </w:p>
    <w:p w14:paraId="3212644A" w14:textId="77777777" w:rsidR="008561AD" w:rsidRDefault="008561AD" w:rsidP="008561AD">
      <w:pPr>
        <w:pStyle w:val="Heading3"/>
      </w:pPr>
      <w:r>
        <w:lastRenderedPageBreak/>
        <w:t>Asteroid Collisions</w:t>
      </w:r>
    </w:p>
    <w:p w14:paraId="069E39A3" w14:textId="77777777" w:rsidR="008561AD" w:rsidRDefault="008561AD" w:rsidP="008561AD">
      <w:pPr>
        <w:pStyle w:val="Heading4"/>
        <w:numPr>
          <w:ilvl w:val="0"/>
          <w:numId w:val="22"/>
        </w:numPr>
      </w:pPr>
      <w:r>
        <w:t xml:space="preserve">Detection alone is inadequate and current deflection methods fail – only private innovation solves </w:t>
      </w:r>
    </w:p>
    <w:p w14:paraId="7F15D204" w14:textId="77777777" w:rsidR="008561AD" w:rsidRPr="00E61BAC" w:rsidRDefault="008561AD" w:rsidP="008561AD">
      <w:pPr>
        <w:rPr>
          <w:rStyle w:val="Style13ptBold"/>
          <w:sz w:val="16"/>
          <w:szCs w:val="16"/>
        </w:rPr>
      </w:pPr>
      <w:proofErr w:type="spellStart"/>
      <w:r>
        <w:rPr>
          <w:rStyle w:val="Style13ptBold"/>
        </w:rPr>
        <w:t>Hasco</w:t>
      </w:r>
      <w:proofErr w:type="spellEnd"/>
      <w:r>
        <w:rPr>
          <w:rStyle w:val="Style13ptBold"/>
        </w:rPr>
        <w:t xml:space="preserve"> 5/4 </w:t>
      </w:r>
      <w:r w:rsidRPr="00E61BAC">
        <w:rPr>
          <w:rStyle w:val="Style13ptBold"/>
          <w:b w:val="0"/>
          <w:bCs/>
          <w:sz w:val="16"/>
          <w:szCs w:val="16"/>
        </w:rPr>
        <w:t>[(Linda, reporter at Penn Live) “</w:t>
      </w:r>
      <w:r w:rsidRPr="00E61BAC">
        <w:rPr>
          <w:szCs w:val="16"/>
        </w:rPr>
        <w:t>NASA simulation confirms there’s no technology able to stop a massive asteroid from hitting,” Penn Live, 5/4/2021] JL</w:t>
      </w:r>
    </w:p>
    <w:p w14:paraId="0326DF50" w14:textId="77777777" w:rsidR="008561AD" w:rsidRPr="00E61BAC" w:rsidRDefault="008561AD" w:rsidP="008561AD">
      <w:pPr>
        <w:rPr>
          <w:sz w:val="12"/>
        </w:rPr>
      </w:pPr>
      <w:r w:rsidRPr="00E61BAC">
        <w:rPr>
          <w:rStyle w:val="StyleUnderline"/>
          <w:highlight w:val="green"/>
        </w:rPr>
        <w:t>Simulations</w:t>
      </w:r>
      <w:r w:rsidRPr="00E61BAC">
        <w:rPr>
          <w:rStyle w:val="StyleUnderline"/>
        </w:rPr>
        <w:t xml:space="preserve"> carried out </w:t>
      </w:r>
      <w:r w:rsidRPr="00E61BAC">
        <w:rPr>
          <w:rStyle w:val="StyleUnderline"/>
          <w:highlight w:val="green"/>
        </w:rPr>
        <w:t>by leading space agencies</w:t>
      </w:r>
      <w:r w:rsidRPr="00E61BAC">
        <w:rPr>
          <w:rStyle w:val="StyleUnderline"/>
        </w:rPr>
        <w:t xml:space="preserve"> have </w:t>
      </w:r>
      <w:r w:rsidRPr="00E61BAC">
        <w:rPr>
          <w:rStyle w:val="StyleUnderline"/>
          <w:highlight w:val="green"/>
        </w:rPr>
        <w:t>concluded</w:t>
      </w:r>
      <w:r w:rsidRPr="00E61BAC">
        <w:rPr>
          <w:rStyle w:val="StyleUnderline"/>
        </w:rPr>
        <w:t xml:space="preserve">. </w:t>
      </w:r>
      <w:r w:rsidRPr="00E61BAC">
        <w:rPr>
          <w:rStyle w:val="Emphasis"/>
        </w:rPr>
        <w:t xml:space="preserve">There currently is </w:t>
      </w:r>
      <w:r w:rsidRPr="00E61BAC">
        <w:rPr>
          <w:rStyle w:val="Emphasis"/>
          <w:highlight w:val="green"/>
        </w:rPr>
        <w:t>no</w:t>
      </w:r>
      <w:r w:rsidRPr="00E61BAC">
        <w:rPr>
          <w:rStyle w:val="Emphasis"/>
        </w:rPr>
        <w:t xml:space="preserve"> </w:t>
      </w:r>
      <w:r w:rsidRPr="00E61BAC">
        <w:rPr>
          <w:rStyle w:val="Emphasis"/>
          <w:highlight w:val="green"/>
        </w:rPr>
        <w:t>technology available</w:t>
      </w:r>
      <w:r w:rsidRPr="00E61BAC">
        <w:rPr>
          <w:rStyle w:val="Emphasis"/>
        </w:rPr>
        <w:t xml:space="preserve"> that </w:t>
      </w:r>
      <w:r w:rsidRPr="00E61BAC">
        <w:rPr>
          <w:rStyle w:val="Emphasis"/>
          <w:highlight w:val="green"/>
        </w:rPr>
        <w:t>could stop a massive asteroid</w:t>
      </w:r>
      <w:r w:rsidRPr="00E61BAC">
        <w:t xml:space="preserve"> </w:t>
      </w:r>
      <w:r w:rsidRPr="00E61BAC">
        <w:rPr>
          <w:sz w:val="12"/>
        </w:rPr>
        <w:t>from “wiping out” Europe.</w:t>
      </w:r>
    </w:p>
    <w:p w14:paraId="0551BD48" w14:textId="77777777" w:rsidR="008561AD" w:rsidRPr="00E61BAC" w:rsidRDefault="008561AD" w:rsidP="008561AD">
      <w:pPr>
        <w:rPr>
          <w:sz w:val="12"/>
        </w:rPr>
      </w:pPr>
      <w:r w:rsidRPr="00E61BAC">
        <w:rPr>
          <w:sz w:val="12"/>
        </w:rPr>
        <w:t>A </w:t>
      </w:r>
      <w:r w:rsidRPr="004D6836">
        <w:rPr>
          <w:sz w:val="12"/>
        </w:rPr>
        <w:t>report by Independent </w:t>
      </w:r>
      <w:r w:rsidRPr="00E61BAC">
        <w:rPr>
          <w:sz w:val="12"/>
        </w:rPr>
        <w:t>said that </w:t>
      </w:r>
      <w:r w:rsidRPr="00E61BAC">
        <w:rPr>
          <w:rStyle w:val="StyleUnderline"/>
        </w:rPr>
        <w:t xml:space="preserve">NASA conducted the week-long exercise, which concluded from the hypothetical impact scenario, that </w:t>
      </w:r>
      <w:r w:rsidRPr="00E61BAC">
        <w:rPr>
          <w:rStyle w:val="Emphasis"/>
          <w:highlight w:val="green"/>
        </w:rPr>
        <w:t>even with</w:t>
      </w:r>
      <w:r w:rsidRPr="00E61BAC">
        <w:rPr>
          <w:rStyle w:val="Emphasis"/>
        </w:rPr>
        <w:t xml:space="preserve"> a </w:t>
      </w:r>
      <w:r w:rsidRPr="00E61BAC">
        <w:rPr>
          <w:rStyle w:val="Emphasis"/>
          <w:highlight w:val="green"/>
        </w:rPr>
        <w:t>six-month advance notice</w:t>
      </w:r>
      <w:r w:rsidRPr="00E61BAC">
        <w:rPr>
          <w:rStyle w:val="Emphasis"/>
        </w:rPr>
        <w:t>, current capabilities could not prevent a catastrophe</w:t>
      </w:r>
      <w:r w:rsidRPr="00E61BAC">
        <w:rPr>
          <w:sz w:val="12"/>
        </w:rPr>
        <w:t>.</w:t>
      </w:r>
    </w:p>
    <w:p w14:paraId="2BD735FF" w14:textId="77777777" w:rsidR="008561AD" w:rsidRPr="00E61BAC" w:rsidRDefault="008561AD" w:rsidP="008561AD">
      <w:pPr>
        <w:rPr>
          <w:sz w:val="14"/>
        </w:rPr>
      </w:pPr>
      <w:r w:rsidRPr="00E61BAC">
        <w:rPr>
          <w:sz w:val="14"/>
        </w:rPr>
        <w:t>Participants in the simulation, which was conducted during a planetary defense conference hosted by the United Nations, </w:t>
      </w:r>
      <w:r w:rsidRPr="004D6836">
        <w:rPr>
          <w:sz w:val="14"/>
        </w:rPr>
        <w:t>said</w:t>
      </w:r>
      <w:r w:rsidRPr="00E61BAC">
        <w:rPr>
          <w:sz w:val="14"/>
        </w:rPr>
        <w:t> </w:t>
      </w:r>
      <w:r w:rsidRPr="00E61BAC">
        <w:rPr>
          <w:rStyle w:val="StyleUnderline"/>
        </w:rPr>
        <w:t>the only course of action</w:t>
      </w:r>
      <w:r w:rsidRPr="00E61BAC">
        <w:rPr>
          <w:sz w:val="14"/>
        </w:rPr>
        <w:t xml:space="preserve"> on such short notice </w:t>
      </w:r>
      <w:r w:rsidRPr="00E61BAC">
        <w:rPr>
          <w:rStyle w:val="StyleUnderline"/>
        </w:rPr>
        <w:t>would be evacuation of an area before an asteroid hit</w:t>
      </w:r>
      <w:r w:rsidRPr="00E61BAC">
        <w:rPr>
          <w:sz w:val="14"/>
        </w:rPr>
        <w:t>. However, the simulation’s impact zone covered large parts of North Africa and Europe.</w:t>
      </w:r>
    </w:p>
    <w:p w14:paraId="7A3F4301" w14:textId="77777777" w:rsidR="008561AD" w:rsidRPr="00E61BAC" w:rsidRDefault="008561AD" w:rsidP="008561AD">
      <w:pPr>
        <w:rPr>
          <w:sz w:val="12"/>
        </w:rPr>
      </w:pPr>
      <w:r w:rsidRPr="004D6836">
        <w:rPr>
          <w:sz w:val="12"/>
        </w:rPr>
        <w:t>Reportedly</w:t>
      </w:r>
      <w:r w:rsidRPr="00E61BAC">
        <w:rPr>
          <w:sz w:val="12"/>
        </w:rPr>
        <w:t xml:space="preserve">, the hypothetical impact exercise revealed that </w:t>
      </w:r>
      <w:r w:rsidRPr="00E61BAC">
        <w:rPr>
          <w:rStyle w:val="StyleUnderline"/>
        </w:rPr>
        <w:t>governments are dreadfully unprepared</w:t>
      </w:r>
      <w:r w:rsidRPr="00E61BAC">
        <w:rPr>
          <w:sz w:val="12"/>
        </w:rPr>
        <w:t xml:space="preserve"> for this type of disaster.</w:t>
      </w:r>
    </w:p>
    <w:p w14:paraId="67FA63FA" w14:textId="77777777" w:rsidR="008561AD" w:rsidRPr="00E61BAC" w:rsidRDefault="008561AD" w:rsidP="008561AD">
      <w:pPr>
        <w:rPr>
          <w:sz w:val="12"/>
          <w:szCs w:val="12"/>
        </w:rPr>
      </w:pPr>
      <w:r w:rsidRPr="00E61BAC">
        <w:rPr>
          <w:sz w:val="12"/>
          <w:szCs w:val="12"/>
        </w:rPr>
        <w:t>Lindley Johnson, Nasa’s Planetary Defense Officer noted that this kind of exercise helps reveal who the “key players are in a disaster event, and who needs to know what information and when,” the </w:t>
      </w:r>
      <w:r w:rsidRPr="004D6836">
        <w:rPr>
          <w:sz w:val="12"/>
          <w:szCs w:val="12"/>
        </w:rPr>
        <w:t>report</w:t>
      </w:r>
      <w:r w:rsidRPr="00E61BAC">
        <w:rPr>
          <w:sz w:val="12"/>
          <w:szCs w:val="12"/>
        </w:rPr>
        <w:t> cited.</w:t>
      </w:r>
    </w:p>
    <w:p w14:paraId="0BDA518E" w14:textId="77777777" w:rsidR="008561AD" w:rsidRPr="00E61BAC" w:rsidRDefault="008561AD" w:rsidP="008561AD">
      <w:pPr>
        <w:rPr>
          <w:sz w:val="12"/>
          <w:szCs w:val="12"/>
        </w:rPr>
      </w:pPr>
      <w:r w:rsidRPr="00E61BAC">
        <w:rPr>
          <w:sz w:val="12"/>
          <w:szCs w:val="12"/>
        </w:rPr>
        <w:t>Johnson added that the exercises help with communication among the planetary defense community and their governments to ensure a coordinated effort in the event of a future potential impact threat.</w:t>
      </w:r>
    </w:p>
    <w:p w14:paraId="51775EFF" w14:textId="77777777" w:rsidR="008561AD" w:rsidRPr="00E61BAC" w:rsidRDefault="008561AD" w:rsidP="008561AD">
      <w:pPr>
        <w:rPr>
          <w:sz w:val="12"/>
        </w:rPr>
      </w:pPr>
      <w:r w:rsidRPr="00E61BAC">
        <w:rPr>
          <w:sz w:val="12"/>
        </w:rPr>
        <w:t>The news of the simulation’s failure evoked a response from </w:t>
      </w:r>
      <w:r w:rsidRPr="004D6836">
        <w:rPr>
          <w:sz w:val="12"/>
        </w:rPr>
        <w:t>SpaceX</w:t>
      </w:r>
      <w:r w:rsidRPr="00E61BAC">
        <w:rPr>
          <w:sz w:val="12"/>
        </w:rPr>
        <w:t> boss Elon Musk, who </w:t>
      </w:r>
      <w:r w:rsidRPr="004D6836">
        <w:rPr>
          <w:sz w:val="12"/>
        </w:rPr>
        <w:t>said</w:t>
      </w:r>
      <w:r w:rsidRPr="00E61BAC">
        <w:rPr>
          <w:sz w:val="12"/>
        </w:rPr>
        <w:t> </w:t>
      </w:r>
      <w:r w:rsidRPr="00E61BAC">
        <w:rPr>
          <w:rStyle w:val="StyleUnderline"/>
        </w:rPr>
        <w:t xml:space="preserve">the current inadequate capability to deal with an impact threat was “one of many reasons why </w:t>
      </w:r>
      <w:r w:rsidRPr="00E61BAC">
        <w:rPr>
          <w:rStyle w:val="StyleUnderline"/>
          <w:highlight w:val="green"/>
        </w:rPr>
        <w:t>we need larger</w:t>
      </w:r>
      <w:r w:rsidRPr="00E61BAC">
        <w:rPr>
          <w:rStyle w:val="StyleUnderline"/>
        </w:rPr>
        <w:t xml:space="preserve"> and </w:t>
      </w:r>
      <w:r w:rsidRPr="00E61BAC">
        <w:rPr>
          <w:rStyle w:val="StyleUnderline"/>
          <w:highlight w:val="green"/>
        </w:rPr>
        <w:t>more advanced rockets</w:t>
      </w:r>
      <w:r w:rsidRPr="00E61BAC">
        <w:rPr>
          <w:sz w:val="12"/>
        </w:rPr>
        <w:t>.”</w:t>
      </w:r>
    </w:p>
    <w:p w14:paraId="6B842F21" w14:textId="77777777" w:rsidR="008561AD" w:rsidRPr="00E61BAC" w:rsidRDefault="008561AD" w:rsidP="008561AD">
      <w:pPr>
        <w:rPr>
          <w:sz w:val="12"/>
        </w:rPr>
      </w:pPr>
      <w:r w:rsidRPr="00E61BAC">
        <w:rPr>
          <w:rStyle w:val="StyleUnderline"/>
          <w:highlight w:val="green"/>
        </w:rPr>
        <w:t>SpaceX</w:t>
      </w:r>
      <w:r w:rsidRPr="00E61BAC">
        <w:rPr>
          <w:rStyle w:val="StyleUnderline"/>
        </w:rPr>
        <w:t xml:space="preserve"> recently secured a $2.89 billion contract with NASA to develop its next-generation Starship spacecraft</w:t>
      </w:r>
      <w:r w:rsidRPr="00E61BAC">
        <w:rPr>
          <w:sz w:val="12"/>
        </w:rPr>
        <w:t>. </w:t>
      </w:r>
      <w:r w:rsidRPr="004D6836">
        <w:rPr>
          <w:sz w:val="12"/>
        </w:rPr>
        <w:t>SpaceX claims</w:t>
      </w:r>
      <w:r w:rsidRPr="00E61BAC">
        <w:rPr>
          <w:sz w:val="12"/>
        </w:rPr>
        <w:t xml:space="preserve"> that </w:t>
      </w:r>
      <w:r w:rsidRPr="00E61BAC">
        <w:rPr>
          <w:rStyle w:val="StyleUnderline"/>
          <w:highlight w:val="green"/>
        </w:rPr>
        <w:t>Starship</w:t>
      </w:r>
      <w:r w:rsidRPr="00E61BAC">
        <w:rPr>
          <w:sz w:val="12"/>
        </w:rPr>
        <w:t xml:space="preserve">, when combined with its Super Heavy rocket Booster, will be “the world’s most powerful launch vehicle ever developed,” and </w:t>
      </w:r>
      <w:r w:rsidRPr="00E61BAC">
        <w:rPr>
          <w:rStyle w:val="StyleUnderline"/>
          <w:highlight w:val="green"/>
        </w:rPr>
        <w:t>could</w:t>
      </w:r>
      <w:r w:rsidRPr="00E61BAC">
        <w:rPr>
          <w:rStyle w:val="StyleUnderline"/>
        </w:rPr>
        <w:t xml:space="preserve"> “theoretically” assist in missions designed to </w:t>
      </w:r>
      <w:r w:rsidRPr="00E61BAC">
        <w:rPr>
          <w:rStyle w:val="StyleUnderline"/>
          <w:highlight w:val="green"/>
        </w:rPr>
        <w:t>redirect</w:t>
      </w:r>
      <w:r w:rsidRPr="00E61BAC">
        <w:rPr>
          <w:rStyle w:val="StyleUnderline"/>
        </w:rPr>
        <w:t xml:space="preserve"> the path of </w:t>
      </w:r>
      <w:r w:rsidRPr="00E61BAC">
        <w:rPr>
          <w:rStyle w:val="StyleUnderline"/>
          <w:highlight w:val="green"/>
        </w:rPr>
        <w:t>an Earth-bound asteroid</w:t>
      </w:r>
      <w:r w:rsidRPr="00E61BAC">
        <w:rPr>
          <w:sz w:val="12"/>
        </w:rPr>
        <w:t>.</w:t>
      </w:r>
    </w:p>
    <w:p w14:paraId="491104AA" w14:textId="77777777" w:rsidR="008561AD" w:rsidRPr="00E61BAC" w:rsidRDefault="008561AD" w:rsidP="008561AD">
      <w:pPr>
        <w:rPr>
          <w:sz w:val="12"/>
        </w:rPr>
      </w:pPr>
      <w:r w:rsidRPr="00E61BAC">
        <w:rPr>
          <w:rStyle w:val="StyleUnderline"/>
        </w:rPr>
        <w:t xml:space="preserve">NASA is working on asteroid deflection technology which will attempt to change the orbit of an asteroid and hopefully give credence that such a strategy could be effective at </w:t>
      </w:r>
      <w:r w:rsidRPr="00E61BAC">
        <w:rPr>
          <w:rStyle w:val="StyleUnderline"/>
          <w:highlight w:val="green"/>
        </w:rPr>
        <w:t>mitigating</w:t>
      </w:r>
      <w:r w:rsidRPr="00E61BAC">
        <w:rPr>
          <w:rStyle w:val="StyleUnderline"/>
        </w:rPr>
        <w:t xml:space="preserve"> </w:t>
      </w:r>
      <w:r w:rsidRPr="00E61BAC">
        <w:rPr>
          <w:rStyle w:val="StyleUnderline"/>
          <w:highlight w:val="green"/>
        </w:rPr>
        <w:t>the threat of</w:t>
      </w:r>
      <w:r w:rsidRPr="00E61BAC">
        <w:rPr>
          <w:rStyle w:val="StyleUnderline"/>
        </w:rPr>
        <w:t xml:space="preserve"> dangerous </w:t>
      </w:r>
      <w:r w:rsidRPr="00E61BAC">
        <w:rPr>
          <w:rStyle w:val="StyleUnderline"/>
          <w:highlight w:val="green"/>
        </w:rPr>
        <w:t>n</w:t>
      </w:r>
      <w:r w:rsidRPr="00E61BAC">
        <w:rPr>
          <w:rStyle w:val="StyleUnderline"/>
        </w:rPr>
        <w:t>ear-</w:t>
      </w:r>
      <w:r w:rsidRPr="00E61BAC">
        <w:rPr>
          <w:rStyle w:val="StyleUnderline"/>
          <w:highlight w:val="green"/>
        </w:rPr>
        <w:t>E</w:t>
      </w:r>
      <w:r w:rsidRPr="00E61BAC">
        <w:rPr>
          <w:rStyle w:val="StyleUnderline"/>
        </w:rPr>
        <w:t xml:space="preserve">arth </w:t>
      </w:r>
      <w:r w:rsidRPr="00E61BAC">
        <w:rPr>
          <w:rStyle w:val="StyleUnderline"/>
          <w:highlight w:val="green"/>
        </w:rPr>
        <w:t>o</w:t>
      </w:r>
      <w:r w:rsidRPr="00E61BAC">
        <w:rPr>
          <w:rStyle w:val="StyleUnderline"/>
        </w:rPr>
        <w:t>bject</w:t>
      </w:r>
      <w:r w:rsidRPr="00E61BAC">
        <w:rPr>
          <w:rStyle w:val="StyleUnderline"/>
          <w:highlight w:val="green"/>
        </w:rPr>
        <w:t>s</w:t>
      </w:r>
      <w:r w:rsidRPr="00E61BAC">
        <w:rPr>
          <w:sz w:val="12"/>
        </w:rPr>
        <w:t xml:space="preserve"> in the future.</w:t>
      </w:r>
    </w:p>
    <w:p w14:paraId="4ABB3755" w14:textId="2CFB543D" w:rsidR="00E42E4C" w:rsidRDefault="00DE2ADF" w:rsidP="000F79A3">
      <w:pPr>
        <w:pStyle w:val="Heading4"/>
        <w:numPr>
          <w:ilvl w:val="0"/>
          <w:numId w:val="22"/>
        </w:numPr>
      </w:pPr>
      <w:r>
        <w:t>No reason why a terrorist group would do this because it means the group itself would go extinct. With bioweapons it may make sense why they could get away with it, but no one survives with an asteroid collision.</w:t>
      </w:r>
    </w:p>
    <w:p w14:paraId="74D63424" w14:textId="031EF0E4" w:rsidR="00DE2ADF" w:rsidRPr="00F601E6" w:rsidRDefault="00DE2ADF" w:rsidP="000F79A3">
      <w:pPr>
        <w:pStyle w:val="Heading4"/>
        <w:numPr>
          <w:ilvl w:val="0"/>
          <w:numId w:val="22"/>
        </w:numPr>
      </w:pPr>
      <w:r>
        <w:t xml:space="preserve">Even if there’s means, there’s no motive. </w:t>
      </w:r>
    </w:p>
    <w:sectPr w:rsidR="00DE2AD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Georgia">
    <w:altName w:val="﷽﷽﷽﷽﷽﷽﷽﷽ꌀΖ怀"/>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007680"/>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193B06"/>
    <w:multiLevelType w:val="hybridMultilevel"/>
    <w:tmpl w:val="BBF8C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5C3A22"/>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5E00BF"/>
    <w:multiLevelType w:val="multilevel"/>
    <w:tmpl w:val="B3067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9E73D5"/>
    <w:multiLevelType w:val="hybridMultilevel"/>
    <w:tmpl w:val="72EC2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DA4EB1"/>
    <w:multiLevelType w:val="hybridMultilevel"/>
    <w:tmpl w:val="3A926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824825"/>
    <w:multiLevelType w:val="hybridMultilevel"/>
    <w:tmpl w:val="B47CA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22"/>
  </w:num>
  <w:num w:numId="14">
    <w:abstractNumId w:val="16"/>
  </w:num>
  <w:num w:numId="15">
    <w:abstractNumId w:val="14"/>
  </w:num>
  <w:num w:numId="16">
    <w:abstractNumId w:val="19"/>
  </w:num>
  <w:num w:numId="17">
    <w:abstractNumId w:val="11"/>
  </w:num>
  <w:num w:numId="18">
    <w:abstractNumId w:val="13"/>
  </w:num>
  <w:num w:numId="19">
    <w:abstractNumId w:val="21"/>
  </w:num>
  <w:num w:numId="20">
    <w:abstractNumId w:val="20"/>
  </w:num>
  <w:num w:numId="21">
    <w:abstractNumId w:val="17"/>
  </w:num>
  <w:num w:numId="22">
    <w:abstractNumId w:val="18"/>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8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030D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79A3"/>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5A74"/>
    <w:rsid w:val="002E0643"/>
    <w:rsid w:val="002E392E"/>
    <w:rsid w:val="002E6BBC"/>
    <w:rsid w:val="002F1BA9"/>
    <w:rsid w:val="002F6E74"/>
    <w:rsid w:val="00300A3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458"/>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0D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0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1AD"/>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97F6E"/>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8A"/>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67F"/>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ADF"/>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481AE3"/>
  <w14:defaultImageDpi w14:val="300"/>
  <w15:docId w15:val="{E36203FD-676A-EC4D-A4FC-103818C28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61A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030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6030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030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030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030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30DA"/>
  </w:style>
  <w:style w:type="character" w:customStyle="1" w:styleId="Heading1Char">
    <w:name w:val="Heading 1 Char"/>
    <w:aliases w:val="Pocket Char"/>
    <w:basedOn w:val="DefaultParagraphFont"/>
    <w:link w:val="Heading1"/>
    <w:uiPriority w:val="9"/>
    <w:rsid w:val="006030DA"/>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6030D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030D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030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030DA"/>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6030DA"/>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030DA"/>
    <w:rPr>
      <w:rFonts w:ascii="Calibri" w:hAnsi="Calibri" w:cs="Calibri"/>
      <w:b/>
      <w:i w:val="0"/>
      <w:iCs/>
      <w:sz w:val="22"/>
      <w:u w:val="single"/>
      <w:bdr w:val="single" w:sz="18" w:space="0" w:color="auto"/>
    </w:rPr>
  </w:style>
  <w:style w:type="character" w:styleId="FollowedHyperlink">
    <w:name w:val="FollowedHyperlink"/>
    <w:basedOn w:val="DefaultParagraphFont"/>
    <w:uiPriority w:val="99"/>
    <w:semiHidden/>
    <w:unhideWhenUsed/>
    <w:rsid w:val="006030DA"/>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6030DA"/>
    <w:rPr>
      <w:color w:val="auto"/>
      <w:u w:val="none"/>
    </w:rPr>
  </w:style>
  <w:style w:type="paragraph" w:styleId="DocumentMap">
    <w:name w:val="Document Map"/>
    <w:basedOn w:val="Normal"/>
    <w:link w:val="DocumentMapChar"/>
    <w:uiPriority w:val="99"/>
    <w:semiHidden/>
    <w:unhideWhenUsed/>
    <w:rsid w:val="006030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30DA"/>
    <w:rPr>
      <w:rFonts w:ascii="Lucida Grande" w:hAnsi="Lucida Grande" w:cs="Lucida Grande"/>
    </w:rPr>
  </w:style>
  <w:style w:type="paragraph" w:styleId="ListParagraph">
    <w:name w:val="List Paragraph"/>
    <w:aliases w:val="6 font"/>
    <w:basedOn w:val="Normal"/>
    <w:uiPriority w:val="34"/>
    <w:qFormat/>
    <w:rsid w:val="008561AD"/>
    <w:pPr>
      <w:ind w:left="720"/>
      <w:contextualSpacing/>
    </w:pPr>
  </w:style>
  <w:style w:type="paragraph" w:customStyle="1" w:styleId="Emphasis1">
    <w:name w:val="Emphasis1"/>
    <w:basedOn w:val="Normal"/>
    <w:link w:val="Emphasis"/>
    <w:autoRedefine/>
    <w:uiPriority w:val="20"/>
    <w:qFormat/>
    <w:rsid w:val="008561AD"/>
    <w:pPr>
      <w:pBdr>
        <w:top w:val="single" w:sz="4" w:space="1" w:color="auto"/>
        <w:left w:val="single" w:sz="4" w:space="4" w:color="auto"/>
        <w:bottom w:val="single" w:sz="4" w:space="1" w:color="auto"/>
        <w:right w:val="single" w:sz="4" w:space="4" w:color="auto"/>
      </w:pBdr>
      <w:ind w:left="720"/>
      <w:jc w:val="both"/>
    </w:pPr>
    <w:rPr>
      <w:b/>
      <w:iCs/>
      <w:sz w:val="22"/>
      <w:u w:val="single"/>
      <w:bdr w:val="single" w:sz="1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8561AD"/>
    <w:rPr>
      <w:u w:val="single"/>
    </w:rPr>
  </w:style>
  <w:style w:type="paragraph" w:styleId="Title">
    <w:name w:val="Title"/>
    <w:aliases w:val="title,UNDERLINE,Cites and Cards,Bold Underlined,Read This,Block Heading"/>
    <w:basedOn w:val="Normal"/>
    <w:next w:val="Normal"/>
    <w:link w:val="TitleChar"/>
    <w:uiPriority w:val="6"/>
    <w:qFormat/>
    <w:rsid w:val="008561AD"/>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8561AD"/>
    <w:rPr>
      <w:rFonts w:asciiTheme="majorHAnsi" w:eastAsiaTheme="majorEastAsia" w:hAnsiTheme="majorHAnsi" w:cstheme="majorBidi"/>
      <w:spacing w:val="-10"/>
      <w:kern w:val="28"/>
      <w:sz w:val="56"/>
      <w:szCs w:val="56"/>
    </w:rPr>
  </w:style>
  <w:style w:type="paragraph" w:customStyle="1" w:styleId="textbold">
    <w:name w:val="text bold"/>
    <w:basedOn w:val="Normal"/>
    <w:autoRedefine/>
    <w:uiPriority w:val="20"/>
    <w:qFormat/>
    <w:rsid w:val="008561AD"/>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character" w:styleId="UnresolvedMention">
    <w:name w:val="Unresolved Mention"/>
    <w:basedOn w:val="DefaultParagraphFont"/>
    <w:uiPriority w:val="99"/>
    <w:semiHidden/>
    <w:unhideWhenUsed/>
    <w:rsid w:val="008561AD"/>
    <w:rPr>
      <w:color w:val="605E5C"/>
      <w:shd w:val="clear" w:color="auto" w:fill="E1DFDD"/>
    </w:rPr>
  </w:style>
  <w:style w:type="paragraph" w:styleId="NormalWeb">
    <w:name w:val="Normal (Web)"/>
    <w:basedOn w:val="Normal"/>
    <w:uiPriority w:val="99"/>
    <w:semiHidden/>
    <w:unhideWhenUsed/>
    <w:rsid w:val="008561AD"/>
    <w:rPr>
      <w:rFonts w:ascii="Times New Roman" w:hAnsi="Times New Roman" w:cs="Times New Roman"/>
      <w:sz w:val="24"/>
    </w:rPr>
  </w:style>
  <w:style w:type="paragraph" w:customStyle="1" w:styleId="Analytic">
    <w:name w:val="Analytic"/>
    <w:basedOn w:val="Normal"/>
    <w:autoRedefine/>
    <w:qFormat/>
    <w:rsid w:val="008561AD"/>
    <w:rPr>
      <w:b/>
      <w:bCs/>
      <w:color w:val="404040" w:themeColor="text1" w:themeTint="BF"/>
      <w:sz w:val="26"/>
      <w:szCs w:val="26"/>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8561A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pnews.com/press-release/accesswire/technology-business-science-utilities-electric-utilities-7bb32ecaac33bebef6e4b97ade588c5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wegmann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21</Pages>
  <Words>11178</Words>
  <Characters>63717</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74746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Ava Wegmann-Gatarz</cp:lastModifiedBy>
  <cp:revision>5</cp:revision>
  <dcterms:created xsi:type="dcterms:W3CDTF">2022-02-13T21:18:00Z</dcterms:created>
  <dcterms:modified xsi:type="dcterms:W3CDTF">2022-02-13T22:09:00Z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