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3F99" w14:textId="77777777" w:rsidR="00A11081" w:rsidRDefault="00A11081" w:rsidP="00A11081">
      <w:pPr>
        <w:pStyle w:val="Heading3"/>
      </w:pPr>
      <w:r>
        <w:t>1NC-Off</w:t>
      </w:r>
    </w:p>
    <w:p w14:paraId="1D56852F" w14:textId="77777777" w:rsidR="00A11081" w:rsidRDefault="00A11081" w:rsidP="00A11081">
      <w:pPr>
        <w:pStyle w:val="Heading4"/>
      </w:pPr>
      <w:r>
        <w:t>Xi is consolidating unprecedented political power – that’s only possible with strong PLA support</w:t>
      </w:r>
    </w:p>
    <w:p w14:paraId="1B40232F" w14:textId="77777777" w:rsidR="00A11081" w:rsidRPr="00845F67" w:rsidRDefault="00A11081" w:rsidP="00A11081">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6928404" w14:textId="77777777" w:rsidR="00A11081" w:rsidRPr="00225479" w:rsidRDefault="00A11081" w:rsidP="00A11081">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3DDF3AEF" w14:textId="77777777" w:rsidR="00A11081" w:rsidRPr="00225479" w:rsidRDefault="00A11081" w:rsidP="00A11081">
      <w:r w:rsidRPr="00225479">
        <w:rPr>
          <w:rStyle w:val="StyleUnderline"/>
        </w:rPr>
        <w:t>Why is the People's Liberation Army making a comeback? The answer lies in succession politics</w:t>
      </w:r>
      <w:r w:rsidRPr="00225479">
        <w:t>.</w:t>
      </w:r>
    </w:p>
    <w:p w14:paraId="37E4C67B" w14:textId="77777777" w:rsidR="00A11081" w:rsidRPr="00225479" w:rsidRDefault="00A11081" w:rsidP="00A11081">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5E9F267D" w14:textId="77777777" w:rsidR="00A11081" w:rsidRPr="00225479" w:rsidRDefault="00A11081" w:rsidP="00A11081">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1A946008" w14:textId="77777777" w:rsidR="00A11081" w:rsidRPr="00225479" w:rsidRDefault="00A11081" w:rsidP="00A11081">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4934C57C" w14:textId="77777777" w:rsidR="00A11081" w:rsidRPr="00225479" w:rsidRDefault="00A11081" w:rsidP="00A11081">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0888F0D4" w14:textId="77777777" w:rsidR="00A11081" w:rsidRPr="00225479" w:rsidRDefault="00A11081" w:rsidP="00A11081">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088BB323" w14:textId="77777777" w:rsidR="00A11081" w:rsidRPr="00225479" w:rsidRDefault="00A11081" w:rsidP="00A11081">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7263E914" w14:textId="77777777" w:rsidR="00A11081" w:rsidRPr="00225479" w:rsidRDefault="00A11081" w:rsidP="00A11081">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7DF19A46" w14:textId="77777777" w:rsidR="00A11081" w:rsidRPr="00225479" w:rsidRDefault="00A11081" w:rsidP="00A11081">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38B872EE" w14:textId="77777777" w:rsidR="00A11081" w:rsidRPr="00225479" w:rsidRDefault="00A11081" w:rsidP="00A11081">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171DE5E9" w14:textId="77777777" w:rsidR="00A11081" w:rsidRDefault="00A11081" w:rsidP="00A11081">
      <w:pPr>
        <w:pStyle w:val="Heading4"/>
      </w:pPr>
      <w:r>
        <w:t>The plan alienates the PLA – they view space dominance as the linchpin of China’s legitimacy – specifically, public-private tech development is key</w:t>
      </w:r>
    </w:p>
    <w:p w14:paraId="7109E020" w14:textId="77777777" w:rsidR="00A11081" w:rsidRPr="00D25E3F" w:rsidRDefault="00A11081" w:rsidP="00A11081">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2E82C94" w14:textId="77777777" w:rsidR="00A11081" w:rsidRPr="00A022B6" w:rsidRDefault="00A11081" w:rsidP="00A11081">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4002F478" w14:textId="77777777" w:rsidR="00A11081" w:rsidRPr="00A022B6" w:rsidRDefault="00A11081" w:rsidP="00A11081">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4C697D1B" w14:textId="77777777" w:rsidR="00A11081" w:rsidRPr="00A022B6" w:rsidRDefault="00A11081" w:rsidP="00A11081">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05F142AA" w14:textId="77777777" w:rsidR="00A11081" w:rsidRPr="00A022B6" w:rsidRDefault="00A11081" w:rsidP="00A11081">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13971CAC" w14:textId="77777777" w:rsidR="00A11081" w:rsidRPr="00A022B6" w:rsidRDefault="00A11081" w:rsidP="00A11081">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733ACB5" w14:textId="77777777" w:rsidR="00A11081" w:rsidRPr="00A022B6" w:rsidRDefault="00A11081" w:rsidP="00A11081">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04755467" w14:textId="77777777" w:rsidR="00A11081" w:rsidRPr="00A022B6" w:rsidRDefault="00A11081" w:rsidP="00A11081">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2433B32F" w14:textId="77777777" w:rsidR="00A11081" w:rsidRPr="00A022B6" w:rsidRDefault="00A11081" w:rsidP="00A11081">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6E6DDBA7" w14:textId="77777777" w:rsidR="00A11081" w:rsidRPr="00A022B6" w:rsidRDefault="00A11081" w:rsidP="00A11081">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07907DBF" w14:textId="77777777" w:rsidR="00A11081" w:rsidRPr="00A022B6" w:rsidRDefault="00A11081" w:rsidP="00A11081">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4D34C767" w14:textId="77777777" w:rsidR="00A11081" w:rsidRPr="00A022B6" w:rsidRDefault="00A11081" w:rsidP="00A11081">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7CD28B0A" w14:textId="77777777" w:rsidR="00A11081" w:rsidRPr="00A022B6" w:rsidRDefault="00A11081" w:rsidP="00A11081">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342CE98E" w14:textId="77777777" w:rsidR="00A11081" w:rsidRPr="00A022B6" w:rsidRDefault="00A11081" w:rsidP="00A11081">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A08CE38" w14:textId="77777777" w:rsidR="00A11081" w:rsidRPr="00A022B6" w:rsidRDefault="00A11081" w:rsidP="00A11081">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EDC07D1" w14:textId="77777777" w:rsidR="00A11081" w:rsidRPr="00A022B6" w:rsidRDefault="00A11081" w:rsidP="00A11081">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5A24D615" w14:textId="77777777" w:rsidR="00A11081" w:rsidRPr="00A022B6" w:rsidRDefault="00A11081" w:rsidP="00A11081">
      <w:pPr>
        <w:rPr>
          <w:sz w:val="12"/>
          <w:szCs w:val="12"/>
        </w:rPr>
      </w:pPr>
      <w:r w:rsidRPr="00A022B6">
        <w:rPr>
          <w:sz w:val="12"/>
          <w:szCs w:val="12"/>
        </w:rPr>
        <w:t>Nonetheless, the report asserted that the US still assumed a technological lead in space.</w:t>
      </w:r>
    </w:p>
    <w:p w14:paraId="5235D8E4" w14:textId="77777777" w:rsidR="00A11081" w:rsidRPr="00ED4AF3" w:rsidRDefault="00A11081" w:rsidP="00A11081">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76CE86EE" w14:textId="77777777" w:rsidR="00A11081" w:rsidRPr="003057A9" w:rsidRDefault="00A11081" w:rsidP="00A11081">
      <w:pPr>
        <w:pStyle w:val="Heading4"/>
        <w:rPr>
          <w:u w:val="single"/>
        </w:rPr>
      </w:pPr>
      <w:r>
        <w:t xml:space="preserve">That factionalizes the CCP and emboldens challenges to Xi – the PLA is increasingly powerful and </w:t>
      </w:r>
      <w:r w:rsidRPr="003057A9">
        <w:rPr>
          <w:u w:val="single"/>
        </w:rPr>
        <w:t>not unconditionally subservient</w:t>
      </w:r>
    </w:p>
    <w:p w14:paraId="6C1B4C13" w14:textId="77777777" w:rsidR="00A11081" w:rsidRDefault="00A11081" w:rsidP="00A11081">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6E42593B" w14:textId="77777777" w:rsidR="00A11081" w:rsidRPr="00DF7688" w:rsidRDefault="00A11081" w:rsidP="00A11081">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2660EAB" w14:textId="77777777" w:rsidR="00A11081" w:rsidRPr="00DF7688" w:rsidRDefault="00A11081" w:rsidP="00A11081">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w:t>
      </w:r>
      <w:r w:rsidRPr="00DF7688">
        <w:lastRenderedPageBreak/>
        <w:t>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204D6EB2" w14:textId="77777777" w:rsidR="00A11081" w:rsidRPr="00DF7688" w:rsidRDefault="00A11081" w:rsidP="00A11081">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559C5B76" w14:textId="77777777" w:rsidR="00A11081" w:rsidRPr="00DF7688" w:rsidRDefault="00A11081" w:rsidP="00A11081">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6A6DA292" w14:textId="77777777" w:rsidR="00A11081" w:rsidRPr="00DF7688" w:rsidRDefault="00A11081" w:rsidP="00A11081">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0B0299AD" w14:textId="77777777" w:rsidR="00A11081" w:rsidRPr="00DF7688" w:rsidRDefault="00A11081" w:rsidP="00A11081">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7DCE4521" w14:textId="77777777" w:rsidR="00A11081" w:rsidRPr="00DF7688" w:rsidRDefault="00A11081" w:rsidP="00A11081">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6D3F0789" w14:textId="77777777" w:rsidR="00A11081" w:rsidRPr="00DF7688" w:rsidRDefault="00A11081" w:rsidP="00A11081">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2610F90C" w14:textId="77777777" w:rsidR="00A11081" w:rsidRPr="00DF7688" w:rsidRDefault="00A11081" w:rsidP="00A11081">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742F18F3" w14:textId="77777777" w:rsidR="00A11081" w:rsidRPr="00DF7688" w:rsidRDefault="00A11081" w:rsidP="00A11081">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DDD0914" w14:textId="77777777" w:rsidR="00A11081" w:rsidRPr="00DF7688" w:rsidRDefault="00A11081" w:rsidP="00A11081">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 xml:space="preserve">Xi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14:paraId="33B22633" w14:textId="77777777" w:rsidR="00A11081" w:rsidRPr="00DF7688" w:rsidRDefault="00A11081" w:rsidP="00A11081">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4703583" w14:textId="77777777" w:rsidR="00A11081" w:rsidRPr="00DF7688" w:rsidRDefault="00A11081" w:rsidP="00A11081">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6FC1CB43" w14:textId="77777777" w:rsidR="00A11081" w:rsidRPr="00ED4AF3" w:rsidRDefault="00A11081" w:rsidP="00A11081">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789FC006" w14:textId="77777777" w:rsidR="00A11081" w:rsidRDefault="00A11081" w:rsidP="00A11081">
      <w:pPr>
        <w:pStyle w:val="Heading4"/>
      </w:pPr>
      <w:r>
        <w:t>CCP instability collapses the international order – extinction</w:t>
      </w:r>
    </w:p>
    <w:p w14:paraId="23969B98" w14:textId="77777777" w:rsidR="00A11081" w:rsidRPr="00770553" w:rsidRDefault="00A11081" w:rsidP="00A11081">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63DBE1F8" w14:textId="77777777" w:rsidR="00A11081" w:rsidRPr="00770553" w:rsidRDefault="00A11081" w:rsidP="00A11081">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0578D970" w14:textId="77777777" w:rsidR="00A11081" w:rsidRPr="00770553" w:rsidRDefault="00A11081" w:rsidP="00A11081">
      <w:pPr>
        <w:rPr>
          <w:sz w:val="12"/>
        </w:rPr>
      </w:pPr>
      <w:r w:rsidRPr="00770553">
        <w:rPr>
          <w:sz w:val="12"/>
        </w:rPr>
        <w:lastRenderedPageBreak/>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83A5836" w14:textId="77777777" w:rsidR="00A11081" w:rsidRDefault="00A11081" w:rsidP="00A11081">
      <w:pPr>
        <w:pStyle w:val="Heading4"/>
      </w:pPr>
      <w:r>
        <w:t xml:space="preserve">Independently, Xi will lash out to preserve cred in the SCS – US draw-in ensures extinction </w:t>
      </w:r>
    </w:p>
    <w:p w14:paraId="4156BDC6" w14:textId="77777777" w:rsidR="00A11081" w:rsidRPr="00B0737B" w:rsidRDefault="00A11081" w:rsidP="00A11081">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37BB2A93" w14:textId="77777777" w:rsidR="00A11081" w:rsidRPr="00F56426" w:rsidRDefault="00A11081" w:rsidP="00A11081">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225D147C" w14:textId="77777777" w:rsidR="00A11081" w:rsidRPr="00F56426" w:rsidRDefault="00A11081" w:rsidP="00A11081">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7E78CAC" w14:textId="77777777" w:rsidR="00A11081" w:rsidRPr="00F56426" w:rsidRDefault="00A11081" w:rsidP="00A11081">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390C8218" w14:textId="77777777" w:rsidR="00A11081" w:rsidRDefault="00A11081" w:rsidP="00A11081">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 xml:space="preserve">more confident that China </w:t>
      </w:r>
      <w:r w:rsidRPr="00F56426">
        <w:rPr>
          <w:rStyle w:val="StyleUnderline"/>
          <w:highlight w:val="green"/>
        </w:rPr>
        <w:lastRenderedPageBreak/>
        <w:t>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2FE7A3DE" w14:textId="77777777" w:rsidR="00A11081" w:rsidRPr="00100A2B" w:rsidRDefault="00A11081" w:rsidP="00A11081">
      <w:pPr>
        <w:pStyle w:val="Heading3"/>
        <w:rPr>
          <w:rFonts w:cs="Calibri"/>
        </w:rPr>
      </w:pPr>
      <w:r w:rsidRPr="00100A2B">
        <w:rPr>
          <w:rFonts w:cs="Calibri"/>
        </w:rPr>
        <w:lastRenderedPageBreak/>
        <w:t xml:space="preserve">1NC – </w:t>
      </w:r>
      <w:r>
        <w:rPr>
          <w:rFonts w:cs="Calibri"/>
        </w:rPr>
        <w:t>Off</w:t>
      </w:r>
    </w:p>
    <w:p w14:paraId="64864A9F" w14:textId="77777777" w:rsidR="00A11081" w:rsidRPr="00100A2B" w:rsidRDefault="00A11081" w:rsidP="00A11081">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0EE9A0D6" w14:textId="77777777" w:rsidR="00A11081" w:rsidRPr="00100A2B" w:rsidRDefault="00A11081" w:rsidP="00A11081">
      <w:pPr>
        <w:pStyle w:val="Heading4"/>
      </w:pPr>
      <w:r w:rsidRPr="00100A2B">
        <w:t>The PIC is key to beat China and protect against Chinese REM gatekeeping</w:t>
      </w:r>
    </w:p>
    <w:p w14:paraId="33CBFAE0" w14:textId="77777777" w:rsidR="00A11081" w:rsidRPr="00100A2B" w:rsidRDefault="00A11081" w:rsidP="00A11081">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336421A4" w14:textId="77777777" w:rsidR="00A11081" w:rsidRPr="00100A2B" w:rsidRDefault="00A11081" w:rsidP="00A11081">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236B683F" w14:textId="77777777" w:rsidR="00A11081" w:rsidRPr="00100A2B" w:rsidRDefault="00A11081" w:rsidP="00A11081">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6A8B004B" w14:textId="77777777" w:rsidR="00A11081" w:rsidRPr="00100A2B" w:rsidRDefault="00A11081" w:rsidP="00A11081">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71971B0E" w14:textId="77777777" w:rsidR="00A11081" w:rsidRPr="00100A2B" w:rsidRDefault="00A11081" w:rsidP="00A11081">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CF5D1CF" w14:textId="77777777" w:rsidR="00A11081" w:rsidRPr="00100A2B" w:rsidRDefault="00A11081" w:rsidP="00A11081">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0D7ED76E" w14:textId="77777777" w:rsidR="00A11081" w:rsidRPr="00100A2B" w:rsidRDefault="00A11081" w:rsidP="00A11081">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61B59A5" w14:textId="77777777" w:rsidR="00A11081" w:rsidRPr="00100A2B" w:rsidRDefault="00A11081" w:rsidP="00A11081">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724B021A" w14:textId="77777777" w:rsidR="00A11081" w:rsidRPr="00100A2B" w:rsidRDefault="00A11081" w:rsidP="00A11081">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its policies concerning future sales of rare earths. In all probability, the tactics of the increase are temporary, and fit within a larger strategy.</w:t>
      </w:r>
    </w:p>
    <w:p w14:paraId="429CA69E" w14:textId="77777777" w:rsidR="00A11081" w:rsidRPr="00100A2B" w:rsidRDefault="00A11081" w:rsidP="00A11081">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0EB0C8F4" w14:textId="77777777" w:rsidR="00A11081" w:rsidRPr="00100A2B" w:rsidRDefault="00A11081" w:rsidP="00A11081">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2F19EC0B" w14:textId="77777777" w:rsidR="00A11081" w:rsidRPr="00100A2B" w:rsidRDefault="00A11081" w:rsidP="00A11081">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10812CB4" w14:textId="77777777" w:rsidR="00A11081" w:rsidRPr="00100A2B" w:rsidRDefault="00A11081" w:rsidP="00A11081">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469CAC8A" w14:textId="77777777" w:rsidR="00A11081" w:rsidRPr="00100A2B" w:rsidRDefault="00A11081" w:rsidP="00A11081"/>
    <w:p w14:paraId="0393F7FD" w14:textId="77777777" w:rsidR="00A11081" w:rsidRPr="00100A2B" w:rsidRDefault="00A11081" w:rsidP="00A11081">
      <w:pPr>
        <w:pStyle w:val="Heading4"/>
        <w:rPr>
          <w:rFonts w:cs="Calibri"/>
        </w:rPr>
      </w:pPr>
      <w:r w:rsidRPr="00100A2B">
        <w:rPr>
          <w:rFonts w:cs="Calibri"/>
        </w:rPr>
        <w:t>REM access key to military primacy and tech advancement – alternatives fail</w:t>
      </w:r>
    </w:p>
    <w:p w14:paraId="5E9D4DD2" w14:textId="77777777" w:rsidR="00A11081" w:rsidRPr="00100A2B" w:rsidRDefault="00A11081" w:rsidP="00A11081">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r w:rsidRPr="00FB3D96">
        <w:rPr>
          <w:szCs w:val="26"/>
        </w:rPr>
        <w:t>https://digital.stpetersburg.usf.edu/cgi/viewcontent.cgi?article=1132&amp;context=honorstheses</w:t>
      </w:r>
      <w:r w:rsidRPr="00100A2B">
        <w:rPr>
          <w:szCs w:val="26"/>
        </w:rPr>
        <w:t>] TDI</w:t>
      </w:r>
    </w:p>
    <w:p w14:paraId="53BF51DF" w14:textId="77777777" w:rsidR="00A11081" w:rsidRPr="00100A2B" w:rsidRDefault="00A11081" w:rsidP="00A11081">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DB4B705" w14:textId="77777777" w:rsidR="00A11081" w:rsidRPr="00100A2B" w:rsidRDefault="00A11081" w:rsidP="00A11081">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48DE20F2" w14:textId="77777777" w:rsidR="00A11081" w:rsidRPr="00100A2B" w:rsidRDefault="00A11081" w:rsidP="00A11081">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0CA2AD92" w14:textId="77777777" w:rsidR="00A11081" w:rsidRPr="00100A2B" w:rsidRDefault="00A11081" w:rsidP="00A11081">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57E982B8" w14:textId="77777777" w:rsidR="00A11081" w:rsidRPr="00100A2B" w:rsidRDefault="00A11081" w:rsidP="00A11081">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 xml:space="preserve">As </w:t>
      </w:r>
      <w:r w:rsidRPr="00B43D3A">
        <w:rPr>
          <w:rStyle w:val="StyleUnderline"/>
          <w:highlight w:val="green"/>
        </w:rPr>
        <w:t xml:space="preserve">planes get </w:t>
      </w:r>
      <w:r w:rsidRPr="00B97F0E">
        <w:rPr>
          <w:rStyle w:val="StyleUnderline"/>
          <w:highlight w:val="green"/>
        </w:rPr>
        <w:t>faster and</w:t>
      </w:r>
      <w:r w:rsidRPr="00100A2B">
        <w:rPr>
          <w:rStyle w:val="StyleUnderline"/>
        </w:rPr>
        <w:t xml:space="preserve"> faster, they have to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3448AE07" w14:textId="77777777" w:rsidR="00A11081" w:rsidRPr="00100A2B" w:rsidRDefault="00A11081" w:rsidP="00A11081">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63490C92" w14:textId="77777777" w:rsidR="00A11081" w:rsidRPr="00100A2B" w:rsidRDefault="00A11081" w:rsidP="00A11081">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04742891" w14:textId="77777777" w:rsidR="00A11081" w:rsidRPr="00100A2B" w:rsidRDefault="00A11081" w:rsidP="00A11081">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7744E8E3" w14:textId="77777777" w:rsidR="00A11081" w:rsidRPr="00100A2B" w:rsidRDefault="00A11081" w:rsidP="00A11081">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29A73EBB" w14:textId="77777777" w:rsidR="00A11081" w:rsidRPr="00100A2B" w:rsidRDefault="00A11081" w:rsidP="00A11081">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101E65ED" w14:textId="77777777" w:rsidR="00A11081" w:rsidRPr="00100A2B" w:rsidRDefault="00A11081" w:rsidP="00A11081"/>
    <w:p w14:paraId="7938EE57" w14:textId="77777777" w:rsidR="00A11081" w:rsidRPr="00100A2B" w:rsidRDefault="00A11081" w:rsidP="00A11081">
      <w:pPr>
        <w:pStyle w:val="Heading4"/>
      </w:pPr>
      <w:r w:rsidRPr="00100A2B">
        <w:t>Primacy and allied commitments solve arms races and great power war – unipolarity is sustainable, and prevents power vacuums and global escalation</w:t>
      </w:r>
    </w:p>
    <w:p w14:paraId="181C771E" w14:textId="77777777" w:rsidR="00A11081" w:rsidRPr="00100A2B" w:rsidRDefault="00A11081" w:rsidP="00A11081">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171288F3" w14:textId="77777777" w:rsidR="00A11081" w:rsidRPr="00100A2B" w:rsidRDefault="00A11081" w:rsidP="00A11081">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3D1C9DF5" w14:textId="77777777" w:rsidR="00A11081" w:rsidRPr="00100A2B" w:rsidRDefault="00A11081" w:rsidP="00A11081">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0DE48504" w14:textId="77777777" w:rsidR="00A11081" w:rsidRPr="00100A2B" w:rsidRDefault="00A11081" w:rsidP="00A11081">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12CFA919" w14:textId="77777777" w:rsidR="00A11081" w:rsidRPr="00100A2B" w:rsidRDefault="00A11081" w:rsidP="00A11081">
      <w:pPr>
        <w:rPr>
          <w:rStyle w:val="StyleUnderline"/>
        </w:rPr>
      </w:pPr>
      <w:r w:rsidRPr="00100A2B">
        <w:rPr>
          <w:rStyle w:val="StyleUnderline"/>
        </w:rPr>
        <w:lastRenderedPageBreak/>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396D1DD" w14:textId="77777777" w:rsidR="00A11081" w:rsidRPr="00100A2B" w:rsidRDefault="00A11081" w:rsidP="00A11081">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BFDE474" w14:textId="77777777" w:rsidR="00A11081" w:rsidRPr="00100A2B" w:rsidRDefault="00A11081" w:rsidP="00A11081">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2631EF76" w14:textId="77777777" w:rsidR="00A11081" w:rsidRPr="00100A2B" w:rsidRDefault="00A11081" w:rsidP="00A11081">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64BC59FB" w14:textId="77777777" w:rsidR="00A11081" w:rsidRPr="00100A2B" w:rsidRDefault="00A11081" w:rsidP="00A11081">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antiaccess/area </w:t>
      </w:r>
      <w:r w:rsidRPr="00100A2B">
        <w:rPr>
          <w:rStyle w:val="StyleUnderline"/>
        </w:rPr>
        <w:lastRenderedPageBreak/>
        <w:t>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28D4E367" w14:textId="77777777" w:rsidR="00A11081" w:rsidRPr="00100A2B" w:rsidRDefault="00A11081" w:rsidP="00A11081"/>
    <w:p w14:paraId="0A24AB81" w14:textId="77777777" w:rsidR="00A11081" w:rsidRDefault="00A11081" w:rsidP="00A11081">
      <w:pPr>
        <w:pStyle w:val="Heading2"/>
      </w:pPr>
      <w:r>
        <w:lastRenderedPageBreak/>
        <w:t>1NC- Case</w:t>
      </w:r>
    </w:p>
    <w:p w14:paraId="3BEBC4B9" w14:textId="77777777" w:rsidR="00A11081" w:rsidRDefault="00A11081" w:rsidP="00A11081">
      <w:pPr>
        <w:pStyle w:val="Heading3"/>
      </w:pPr>
      <w:r>
        <w:lastRenderedPageBreak/>
        <w:t>Framing</w:t>
      </w:r>
    </w:p>
    <w:p w14:paraId="5EE6C95E" w14:textId="77777777" w:rsidR="00A11081" w:rsidRPr="00A355C6" w:rsidRDefault="00A11081" w:rsidP="00A1108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6C80505" w14:textId="77777777" w:rsidR="00A11081" w:rsidRPr="00A355C6" w:rsidRDefault="00A11081" w:rsidP="00A1108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27583E8" w14:textId="77777777" w:rsidR="00A11081" w:rsidRPr="00A355C6" w:rsidRDefault="00A11081" w:rsidP="00A1108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1523520" w14:textId="77777777" w:rsidR="00A11081" w:rsidRPr="00A355C6" w:rsidRDefault="00A11081" w:rsidP="00A11081">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9CCB7EF" w14:textId="77777777" w:rsidR="00A11081" w:rsidRPr="00A355C6" w:rsidRDefault="00A11081" w:rsidP="00A11081">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DB92537" w14:textId="77777777" w:rsidR="00A11081" w:rsidRPr="00A355C6" w:rsidRDefault="00A11081" w:rsidP="00A11081">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2D588AB" w14:textId="77777777" w:rsidR="00A11081" w:rsidRPr="00A355C6" w:rsidRDefault="00A11081" w:rsidP="00A11081">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4E8F238" w14:textId="77777777" w:rsidR="00A11081" w:rsidRPr="00A355C6" w:rsidRDefault="00A11081" w:rsidP="00A11081">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7A12FF9" w14:textId="77777777" w:rsidR="00A11081" w:rsidRPr="00B12264" w:rsidRDefault="00A11081" w:rsidP="00A11081">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DBA574B" w14:textId="03441BE0" w:rsidR="00A11081" w:rsidRDefault="00A11081" w:rsidP="00A11081">
      <w:pPr>
        <w:pStyle w:val="Heading3"/>
      </w:pPr>
      <w:r>
        <w:lastRenderedPageBreak/>
        <w:t>Case</w:t>
      </w:r>
    </w:p>
    <w:p w14:paraId="7F4EC965" w14:textId="5A3BDB09" w:rsidR="00C05865" w:rsidRDefault="00C05865" w:rsidP="00C05865">
      <w:pPr>
        <w:pStyle w:val="Heading4"/>
        <w:numPr>
          <w:ilvl w:val="0"/>
          <w:numId w:val="16"/>
        </w:numPr>
      </w:pPr>
      <w:r>
        <w:t xml:space="preserve">The Penny 20 card just says countries and companies may exert ownership over certain parts of space (asteroids, belts, some planets, etc.), not that they are actively practicing imperialist policies and killing people to take their land. Nowhere in this card does it say space colonization relies on instances of inequality. </w:t>
      </w:r>
    </w:p>
    <w:p w14:paraId="744CF331" w14:textId="6807A738" w:rsidR="005371B8" w:rsidRDefault="005371B8" w:rsidP="005371B8">
      <w:pPr>
        <w:pStyle w:val="Heading4"/>
        <w:numPr>
          <w:ilvl w:val="0"/>
          <w:numId w:val="16"/>
        </w:numPr>
      </w:pPr>
      <w:r>
        <w:t xml:space="preserve">Spencer 17 is missing an internal link - this card only says that Elon will want to pursue larger space projects, but it’s unclear how the aspirations of one man spills over to the rest of the world and governments. </w:t>
      </w:r>
    </w:p>
    <w:p w14:paraId="2C6D2985" w14:textId="77777777" w:rsidR="00A11081" w:rsidRDefault="00A11081" w:rsidP="00A11081">
      <w:pPr>
        <w:pStyle w:val="Heading3"/>
      </w:pPr>
      <w:r>
        <w:lastRenderedPageBreak/>
        <w:t xml:space="preserve">Cap </w:t>
      </w:r>
    </w:p>
    <w:p w14:paraId="72DE9148" w14:textId="77777777" w:rsidR="00A11081" w:rsidRDefault="00A11081" w:rsidP="00A11081">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5F785950" w14:textId="77777777" w:rsidR="00A11081" w:rsidRDefault="00A11081" w:rsidP="00A11081">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9" w:history="1">
        <w:r w:rsidRPr="00532880">
          <w:rPr>
            <w:rStyle w:val="Hyperlink"/>
            <w:szCs w:val="16"/>
          </w:rPr>
          <w:t>http://reason.com/archives/2016/12/16/is-economic-growth-environmentally-sust1)</w:t>
        </w:r>
      </w:hyperlink>
    </w:p>
    <w:p w14:paraId="27072A1B" w14:textId="77777777" w:rsidR="00A11081" w:rsidRPr="00812B62" w:rsidRDefault="00A11081" w:rsidP="00A11081">
      <w:pPr>
        <w:rPr>
          <w:rStyle w:val="StyleUnderline"/>
        </w:rPr>
      </w:pPr>
      <w:r w:rsidRPr="005F48B0">
        <w:t xml:space="preserve">Is economic growth environmentally sustainable? No, say a group of prominent </w:t>
      </w:r>
      <w:r w:rsidRPr="00957695">
        <w:rPr>
          <w:rStyle w:val="StyleUnderline"/>
        </w:rPr>
        <w:t>ecological economists led by the Australian hydrologist James 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957695">
        <w:rPr>
          <w:rStyle w:val="StyleUnderline"/>
        </w:rPr>
        <w:t>think we're still heading for a collapse. I think they're wrong</w:t>
      </w:r>
      <w:r w:rsidRPr="005F48B0">
        <w:t xml:space="preserve">. But they're wrong in an instructive way. </w:t>
      </w:r>
      <w:r w:rsidRPr="00957695">
        <w:rPr>
          <w:rStyle w:val="StyleUnderline"/>
        </w:rPr>
        <w:t>The authors describe two types of "decoupling," relative and absolute. Relative decoupling means that economic growth increases faster than rates of growth in material and energy consumption and environmental impact. Between 1990 and 2012</w:t>
      </w:r>
      <w:r w:rsidRPr="005F48B0">
        <w:t xml:space="preserve">, for example, </w:t>
      </w:r>
      <w:r w:rsidRPr="00957695">
        <w:rPr>
          <w:rStyle w:val="StyleUnderline"/>
        </w:rPr>
        <w:t xml:space="preserve">China's </w:t>
      </w:r>
      <w:r w:rsidRPr="00957695">
        <w:rPr>
          <w:rStyle w:val="StyleUnderline"/>
          <w:highlight w:val="green"/>
        </w:rPr>
        <w:t>GDP rose 20-fold while</w:t>
      </w:r>
      <w:r w:rsidRPr="00957695">
        <w:rPr>
          <w:rStyle w:val="StyleUnderline"/>
        </w:rPr>
        <w:t xml:space="preserve"> its </w:t>
      </w:r>
      <w:r w:rsidRPr="00957695">
        <w:rPr>
          <w:rStyle w:val="StyleUnderline"/>
          <w:highlight w:val="green"/>
        </w:rPr>
        <w:t>energy</w:t>
      </w:r>
      <w:r w:rsidRPr="00957695">
        <w:rPr>
          <w:rStyle w:val="StyleUnderline"/>
        </w:rPr>
        <w:t xml:space="preserve"> use </w:t>
      </w:r>
      <w:r w:rsidRPr="00957695">
        <w:rPr>
          <w:rStyle w:val="StyleUnderline"/>
          <w:highlight w:val="green"/>
        </w:rPr>
        <w:t>increased by</w:t>
      </w:r>
      <w:r w:rsidRPr="00957695">
        <w:rPr>
          <w:rStyle w:val="StyleUnderline"/>
        </w:rPr>
        <w:t xml:space="preserve"> a factor of </w:t>
      </w:r>
      <w:r w:rsidRPr="00957695">
        <w:rPr>
          <w:rStyle w:val="StyleUnderline"/>
          <w:highlight w:val="green"/>
        </w:rPr>
        <w:t>four and</w:t>
      </w:r>
      <w:r w:rsidRPr="00957695">
        <w:rPr>
          <w:rStyle w:val="StyleUnderline"/>
        </w:rPr>
        <w:t xml:space="preserve"> its material </w:t>
      </w:r>
      <w:r w:rsidRPr="00957695">
        <w:rPr>
          <w:rStyle w:val="StyleUnderline"/>
          <w:highlight w:val="green"/>
        </w:rPr>
        <w:t>use by</w:t>
      </w:r>
      <w:r w:rsidRPr="00957695">
        <w:rPr>
          <w:rStyle w:val="StyleUnderline"/>
        </w:rPr>
        <w:t xml:space="preserve"> a factor of </w:t>
      </w:r>
      <w:r w:rsidRPr="00957695">
        <w:rPr>
          <w:rStyle w:val="StyleUnderline"/>
          <w:highlight w:val="green"/>
        </w:rPr>
        <w:t>five</w:t>
      </w:r>
      <w:r w:rsidRPr="00957695">
        <w:rPr>
          <w:rStyle w:val="StyleUnderline"/>
        </w:rPr>
        <w:t>.</w:t>
      </w:r>
      <w:r w:rsidRPr="005F48B0">
        <w:t xml:space="preserve"> Basically </w:t>
      </w:r>
      <w:r w:rsidRPr="00957695">
        <w:rPr>
          <w:rStyle w:val="StyleUnderline"/>
        </w:rPr>
        <w:t>this entails increases in efficiency that result in using fewer resources to produce more value. Absolute decoupling is</w:t>
      </w:r>
      <w:r w:rsidRPr="005F48B0">
        <w:t xml:space="preserve"> what happens </w:t>
      </w:r>
      <w:r w:rsidRPr="00957695">
        <w:rPr>
          <w:rStyle w:val="StyleUnderline"/>
        </w:rPr>
        <w:t xml:space="preserve">when </w:t>
      </w:r>
      <w:r w:rsidRPr="00957695">
        <w:rPr>
          <w:rStyle w:val="StyleUnderline"/>
          <w:highlight w:val="green"/>
        </w:rPr>
        <w:t>continued</w:t>
      </w:r>
      <w:r w:rsidRPr="005F48B0">
        <w:t xml:space="preserve"> economic </w:t>
      </w:r>
      <w:r w:rsidRPr="00957695">
        <w:rPr>
          <w:rStyle w:val="StyleUnderline"/>
          <w:highlight w:val="green"/>
        </w:rPr>
        <w:t>growth</w:t>
      </w:r>
      <w:r w:rsidRPr="005F48B0">
        <w:t xml:space="preserve"> actually </w:t>
      </w:r>
      <w:r w:rsidRPr="00957695">
        <w:rPr>
          <w:rStyle w:val="StyleUnderline"/>
          <w:highlight w:val="green"/>
        </w:rPr>
        <w:t>lessens resource use</w:t>
      </w:r>
      <w:r w:rsidRPr="005F48B0">
        <w:t xml:space="preserve"> and impacts on the natural environment, that is, creating more value while using less stuff. Essentially humanity becomes richer while withdrawing from nature</w:t>
      </w:r>
      <w:r w:rsidRPr="00957695">
        <w:rPr>
          <w:rStyle w:val="StyleUnderline"/>
        </w:rPr>
        <w:t>. To demonstrate that continued economic growth is unsustainable, the authors recycle the hoary I=PAT 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C75971">
        <w:rPr>
          <w:rStyle w:val="StyleUnderline"/>
        </w:rPr>
        <w:t>They also cite "the upper limits to energy and material efficiencies</w:t>
      </w:r>
      <w:r w:rsidRPr="005F48B0">
        <w:t xml:space="preserve"> govern minimum resource throughput </w:t>
      </w:r>
      <w:r w:rsidRPr="00C75971">
        <w:rPr>
          <w:rStyle w:val="StyleUnderlin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C75971">
        <w:rPr>
          <w:rStyle w:val="StyleUnderline"/>
        </w:rPr>
        <w:t xml:space="preserve">They crank the notion that there are nonsubstitutable physical limits </w:t>
      </w:r>
      <w:r w:rsidRPr="004A12B7">
        <w:rPr>
          <w:u w:val="single"/>
        </w:rPr>
        <w:t>o</w:t>
      </w:r>
      <w:r w:rsidRPr="005F48B0">
        <w:t xml:space="preserve">n material and energy </w:t>
      </w:r>
      <w:r w:rsidRPr="00C75971">
        <w:rPr>
          <w:rStyle w:val="StyleUnderline"/>
        </w:rPr>
        <w:t xml:space="preserve">resources </w:t>
      </w:r>
      <w:r w:rsidRPr="005F48B0">
        <w:t xml:space="preserve">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957695">
        <w:rPr>
          <w:rStyle w:val="StyleUnderline"/>
        </w:rPr>
        <w:t>Malthus wins again! Or does he? GDP growth—increases in the monetary value of all finished goods and services—is a crude measure for improvements in human well-being</w:t>
      </w:r>
      <w:r w:rsidRPr="005F48B0">
        <w:t xml:space="preserve">. Nevertheless, </w:t>
      </w:r>
      <w:r w:rsidRPr="00957695">
        <w:rPr>
          <w:rStyle w:val="StyleUnderline"/>
          <w:highlight w:val="green"/>
        </w:rPr>
        <w:t>rising incomes</w:t>
      </w:r>
      <w:r w:rsidRPr="00957695">
        <w:rPr>
          <w:rStyle w:val="StyleUnderline"/>
        </w:rPr>
        <w:t xml:space="preserve"> </w:t>
      </w:r>
      <w:r w:rsidRPr="005F48B0">
        <w:t xml:space="preserve">(GDP per capita) </w:t>
      </w:r>
      <w:r w:rsidRPr="00957695">
        <w:rPr>
          <w:rStyle w:val="StyleUnderline"/>
          <w:highlight w:val="green"/>
        </w:rPr>
        <w:t>correlate with</w:t>
      </w:r>
      <w:r w:rsidRPr="005F48B0">
        <w:t xml:space="preserve"> lots of good things that nearly everybody wants, including access to more and </w:t>
      </w:r>
      <w:r w:rsidRPr="00957695">
        <w:rPr>
          <w:rStyle w:val="StyleUnderline"/>
        </w:rPr>
        <w:t xml:space="preserve">better </w:t>
      </w:r>
      <w:r w:rsidRPr="00957695">
        <w:rPr>
          <w:rStyle w:val="StyleUnderline"/>
          <w:highlight w:val="green"/>
        </w:rPr>
        <w:t>food</w:t>
      </w:r>
      <w:r w:rsidRPr="00957695">
        <w:rPr>
          <w:rStyle w:val="StyleUnderline"/>
        </w:rPr>
        <w:t xml:space="preserve">, longer and </w:t>
      </w:r>
      <w:r w:rsidRPr="00957695">
        <w:rPr>
          <w:rStyle w:val="StyleUnderline"/>
          <w:highlight w:val="green"/>
        </w:rPr>
        <w:t>healthier lives</w:t>
      </w:r>
      <w:r w:rsidRPr="00957695">
        <w:rPr>
          <w:rStyle w:val="StyleUnderline"/>
        </w:rPr>
        <w:t xml:space="preserve">, more educational </w:t>
      </w:r>
      <w:r w:rsidRPr="00957695">
        <w:rPr>
          <w:rStyle w:val="StyleUnderline"/>
          <w:highlight w:val="green"/>
        </w:rPr>
        <w:t>opportunities, and</w:t>
      </w:r>
      <w:r w:rsidRPr="00957695">
        <w:rPr>
          <w:rStyle w:val="StyleUnderline"/>
        </w:rPr>
        <w:t xml:space="preserve"> greater </w:t>
      </w:r>
      <w:r w:rsidRPr="00957695">
        <w:rPr>
          <w:rStyle w:val="StyleUnderline"/>
          <w:highlight w:val="green"/>
        </w:rPr>
        <w:t>scope</w:t>
      </w:r>
      <w:r w:rsidRPr="005F48B0">
        <w:t xml:space="preserve"> for life choices. Ward and his colleagues are clearly right that there is only so much physical stuff on the Earth, but even they know that </w:t>
      </w:r>
      <w:r w:rsidRPr="00957695">
        <w:rPr>
          <w:rStyle w:val="StyleUnderline"/>
        </w:rPr>
        <w:t>wealth is not created simply by using more stuff. Where they go wrong</w:t>
      </w:r>
      <w:r w:rsidRPr="005F48B0">
        <w:t xml:space="preserve"> (as so many Malthusians do) </w:t>
      </w:r>
      <w:r w:rsidRPr="00957695">
        <w:rPr>
          <w:rStyle w:val="StyleUnderline"/>
        </w:rPr>
        <w:t xml:space="preserve">is by implicitly </w:t>
      </w:r>
      <w:r w:rsidRPr="00957695">
        <w:rPr>
          <w:rStyle w:val="StyleUnderline"/>
        </w:rPr>
        <w:lastRenderedPageBreak/>
        <w:t>assuming that there are limits to human creativity. Interestingly, Ward and his colleagues, like Malthus before them, focus on the supposed limits to agricultural productivity.</w:t>
      </w:r>
      <w:r w:rsidRPr="005F48B0">
        <w:t xml:space="preserve"> For example, </w:t>
      </w:r>
      <w:r w:rsidRPr="00957695">
        <w:rPr>
          <w:rStyle w:val="StyleUnderline"/>
        </w:rPr>
        <w:t>they cite the limits to photosynthesis, which will limit the amount of food that humanity can produce. But as they acknowledge, human population may not continue to increase</w:t>
      </w:r>
      <w:r w:rsidRPr="005F48B0">
        <w:t xml:space="preserve">. In fact, </w:t>
      </w:r>
      <w:r w:rsidRPr="00957695">
        <w:rPr>
          <w:rStyle w:val="StyleUnderline"/>
          <w:highlight w:val="green"/>
        </w:rPr>
        <w:t xml:space="preserve">global fertility rates have been decelerating </w:t>
      </w:r>
      <w:r w:rsidRPr="00957695">
        <w:rPr>
          <w:rStyle w:val="StyleUnderline"/>
        </w:rPr>
        <w:t>for</w:t>
      </w:r>
      <w:r w:rsidRPr="005F48B0">
        <w:t xml:space="preserve"> many </w:t>
      </w:r>
      <w:r w:rsidRPr="00957695">
        <w:rPr>
          <w:rStyle w:val="StyleUnderline"/>
        </w:rPr>
        <w:t>decades</w:t>
      </w:r>
      <w:r w:rsidRPr="005F48B0">
        <w:t xml:space="preserve"> now, </w:t>
      </w:r>
      <w:r w:rsidRPr="00957695">
        <w:rPr>
          <w:rStyle w:val="StyleUnderline"/>
          <w:highlight w:val="green"/>
        </w:rPr>
        <w:t>and</w:t>
      </w:r>
      <w:r w:rsidRPr="00957695">
        <w:rPr>
          <w:rStyle w:val="StyleUnderline"/>
        </w:rPr>
        <w:t xml:space="preserve"> demographer Wolfgang Lutz calculates that world </w:t>
      </w:r>
      <w:r w:rsidRPr="00957695">
        <w:rPr>
          <w:rStyle w:val="StyleUnderline"/>
          <w:highlight w:val="green"/>
        </w:rPr>
        <w:t xml:space="preserve">population will </w:t>
      </w:r>
      <w:r w:rsidRPr="00957695">
        <w:rPr>
          <w:rStyle w:val="StyleUnderline"/>
        </w:rPr>
        <w:t>peak after the middle of this century</w:t>
      </w:r>
      <w:r w:rsidRPr="004A12B7">
        <w:rPr>
          <w:u w:val="single"/>
        </w:rPr>
        <w:t xml:space="preserve"> </w:t>
      </w:r>
      <w:r w:rsidRPr="00957695">
        <w:rPr>
          <w:rStyle w:val="StyleUnderline"/>
        </w:rPr>
        <w:t>and</w:t>
      </w:r>
      <w:r w:rsidRPr="005F48B0">
        <w:t xml:space="preserve"> begin </w:t>
      </w:r>
      <w:r w:rsidRPr="00957695">
        <w:rPr>
          <w:rStyle w:val="StyleUnderline"/>
        </w:rPr>
        <w:t>falling. Since the number of mouths to feed will stabilize</w:t>
      </w:r>
      <w:r w:rsidRPr="005F48B0">
        <w:t xml:space="preserve"> and people can eat only so much, </w:t>
      </w:r>
      <w:r w:rsidRPr="00957695">
        <w:rPr>
          <w:rStyle w:val="StyleUnderline"/>
          <w:highlight w:val="green"/>
        </w:rPr>
        <w:t>it is unlikely</w:t>
      </w:r>
      <w:r w:rsidRPr="00957695">
        <w:rPr>
          <w:rStyle w:val="StyleUnderline"/>
        </w:rPr>
        <w:t xml:space="preserve"> that the </w:t>
      </w:r>
      <w:r w:rsidRPr="00957695">
        <w:rPr>
          <w:rStyle w:val="StyleUnderline"/>
          <w:highlight w:val="green"/>
        </w:rPr>
        <w:t>biophysical limits</w:t>
      </w:r>
      <w:r w:rsidRPr="00957695">
        <w:rPr>
          <w:rStyle w:val="StyleUnderline"/>
        </w:rPr>
        <w:t xml:space="preserve"> of agriculture on Earth </w:t>
      </w:r>
      <w:r w:rsidRPr="00957695">
        <w:rPr>
          <w:rStyle w:val="StyleUnderline"/>
          <w:highlight w:val="green"/>
        </w:rPr>
        <w:t>will be exceeded</w:t>
      </w:r>
      <w:r w:rsidRPr="005F48B0">
        <w:t xml:space="preserve">. But it gets even better. </w:t>
      </w:r>
      <w:r w:rsidRPr="00957695">
        <w:rPr>
          <w:rStyle w:val="StyleUnderline"/>
        </w:rPr>
        <w:t xml:space="preserve">Agricultural </w:t>
      </w:r>
      <w:r w:rsidRPr="00957695">
        <w:rPr>
          <w:rStyle w:val="StyleUnderline"/>
          <w:highlight w:val="green"/>
        </w:rPr>
        <w:t>productivity is improving</w:t>
      </w:r>
      <w:r w:rsidRPr="005F48B0">
        <w:t xml:space="preserve">. Consider the biophysical limit on photosynthesis cited by the study. In fact, </w:t>
      </w:r>
      <w:r w:rsidRPr="00957695">
        <w:rPr>
          <w:rStyle w:val="StyleUnderline"/>
        </w:rPr>
        <w:t>researchers are</w:t>
      </w:r>
      <w:r w:rsidRPr="005F48B0">
        <w:t xml:space="preserve"> already making progress on </w:t>
      </w:r>
      <w:r w:rsidRPr="00957695">
        <w:rPr>
          <w:rStyle w:val="StyleUnderline"/>
        </w:rPr>
        <w:t xml:space="preserve">installing </w:t>
      </w:r>
      <w:r w:rsidRPr="00957695">
        <w:rPr>
          <w:rStyle w:val="StyleUnderline"/>
          <w:highlight w:val="green"/>
        </w:rPr>
        <w:t>more efficient</w:t>
      </w:r>
      <w:r w:rsidRPr="00957695">
        <w:rPr>
          <w:rStyle w:val="StyleUnderline"/>
        </w:rPr>
        <w:t xml:space="preserve"> C-4 </w:t>
      </w:r>
      <w:r w:rsidRPr="00957695">
        <w:rPr>
          <w:rStyle w:val="StyleUnderline"/>
          <w:highlight w:val="green"/>
        </w:rPr>
        <w:t>photosynthesis</w:t>
      </w:r>
      <w:r w:rsidRPr="004A12B7">
        <w:rPr>
          <w:u w:val="single"/>
        </w:rPr>
        <w:t xml:space="preserve"> into </w:t>
      </w:r>
      <w:r w:rsidRPr="00957695">
        <w:rPr>
          <w:rStyle w:val="StyleUnderline"/>
        </w:rPr>
        <w:t xml:space="preserve">rice and wheat, which would boost yields by as much as </w:t>
      </w:r>
      <w:r w:rsidRPr="00957695">
        <w:rPr>
          <w:rStyle w:val="StyleUnderline"/>
          <w:highlight w:val="green"/>
        </w:rPr>
        <w:t>50 percent</w:t>
      </w:r>
      <w:r w:rsidRPr="005F48B0">
        <w:t xml:space="preserve">. British </w:t>
      </w:r>
      <w:r w:rsidRPr="00957695">
        <w:rPr>
          <w:rStyle w:val="StyleUnderline"/>
        </w:rPr>
        <w:t>researchers</w:t>
      </w:r>
      <w:r w:rsidRPr="005F48B0">
        <w:t xml:space="preserve"> just announced that they had </w:t>
      </w:r>
      <w:r w:rsidRPr="00957695">
        <w:rPr>
          <w:rStyle w:val="StyleUnderline"/>
        </w:rPr>
        <w:t>figured out how to boost photosynthetic efficiency to create a super-wheat would increase yields by 20 percent</w:t>
      </w:r>
      <w:r w:rsidRPr="005F48B0">
        <w:t xml:space="preserve">. In a 2015 article for the Breakthrough Journal, "The Return of Nature: How Technology Liberates the Environment," Jesse H. Ausubel of Rockefeller University reviews how </w:t>
      </w:r>
      <w:r w:rsidRPr="00957695">
        <w:rPr>
          <w:rStyle w:val="StyleUnderline"/>
          <w:highlight w:val="green"/>
        </w:rPr>
        <w:t>humanity is</w:t>
      </w:r>
      <w:r w:rsidRPr="00957695">
        <w:rPr>
          <w:rStyle w:val="StyleUnderline"/>
        </w:rPr>
        <w:t xml:space="preserve"> already </w:t>
      </w:r>
      <w:r w:rsidRPr="00957695">
        <w:rPr>
          <w:rStyle w:val="StyleUnderline"/>
          <w:highlight w:val="green"/>
        </w:rPr>
        <w:t>decoupling</w:t>
      </w:r>
      <w:r w:rsidRPr="00957695">
        <w:rPr>
          <w:rStyle w:val="StyleUnderline"/>
        </w:rPr>
        <w:t xml:space="preserve"> </w:t>
      </w:r>
      <w:r w:rsidRPr="00957695">
        <w:t>in</w:t>
      </w:r>
      <w:r w:rsidRPr="005F48B0">
        <w:t xml:space="preserve"> many ways from the natural world. "A series of 'decouplings' is occurring, so that </w:t>
      </w:r>
      <w:r w:rsidRPr="00957695">
        <w:rPr>
          <w:rStyle w:val="StyleUnderline"/>
        </w:rPr>
        <w:t>our economy no longer advances</w:t>
      </w:r>
      <w:r w:rsidRPr="005F48B0">
        <w:t xml:space="preserve"> in tandem with </w:t>
      </w:r>
      <w:r w:rsidRPr="00957695">
        <w:rPr>
          <w:rStyle w:val="StyleUnderline"/>
        </w:rPr>
        <w:t>exploitation of land, forests, water, and minerals</w:t>
      </w:r>
      <w:r w:rsidRPr="005F48B0">
        <w:t>," he writes. "</w:t>
      </w:r>
      <w:r w:rsidRPr="00957695">
        <w:rPr>
          <w:rStyle w:val="StyleUnderline"/>
        </w:rPr>
        <w:t xml:space="preserve">American use of almost </w:t>
      </w:r>
      <w:r w:rsidRPr="00957695">
        <w:rPr>
          <w:rStyle w:val="StyleUnderline"/>
          <w:highlight w:val="green"/>
        </w:rPr>
        <w:t>everything except information</w:t>
      </w:r>
      <w:r w:rsidRPr="00957695">
        <w:rPr>
          <w:rStyle w:val="StyleUnderline"/>
        </w:rPr>
        <w:t xml:space="preserve"> seems to be peaking."</w:t>
      </w:r>
      <w:r w:rsidRPr="005F48B0">
        <w:t xml:space="preserve"> He notes that </w:t>
      </w:r>
      <w:r w:rsidRPr="00957695">
        <w:rPr>
          <w:rStyle w:val="StyleUnderline"/>
        </w:rPr>
        <w:t>agricultural applications of fertilizer</w:t>
      </w:r>
      <w:r w:rsidRPr="005F48B0">
        <w:t xml:space="preserve"> and water in the U.S. </w:t>
      </w:r>
      <w:r w:rsidRPr="00957695">
        <w:rPr>
          <w:rStyle w:val="StyleUnderline"/>
        </w:rPr>
        <w:t>peaked in the 1980s while yields</w:t>
      </w:r>
      <w:r w:rsidRPr="005F48B0">
        <w:t xml:space="preserve"> continued to </w:t>
      </w:r>
      <w:r w:rsidRPr="00957695">
        <w:rPr>
          <w:rStyle w:val="StyleUnderline"/>
        </w:rPr>
        <w:t>increase. Thanks to</w:t>
      </w:r>
      <w:r w:rsidRPr="005F48B0">
        <w:t xml:space="preserve"> increasing agricultural </w:t>
      </w:r>
      <w:r w:rsidRPr="00957695">
        <w:rPr>
          <w:rStyle w:val="StyleUnderline"/>
        </w:rPr>
        <w:t xml:space="preserve">productivity, </w:t>
      </w:r>
      <w:r w:rsidRPr="00957695">
        <w:rPr>
          <w:rStyle w:val="StyleUnderline"/>
          <w:highlight w:val="green"/>
        </w:rPr>
        <w:t>humanity is</w:t>
      </w:r>
      <w:r w:rsidRPr="005F48B0">
        <w:t xml:space="preserve"> already </w:t>
      </w:r>
      <w:r w:rsidRPr="00957695">
        <w:rPr>
          <w:rStyle w:val="StyleUnderline"/>
          <w:highlight w:val="green"/>
        </w:rPr>
        <w:t>at "peak farmland";</w:t>
      </w:r>
      <w:r w:rsidRPr="005F48B0">
        <w:t xml:space="preserve"> as a result, </w:t>
      </w:r>
      <w:r w:rsidRPr="00957695">
        <w:rPr>
          <w:rStyle w:val="StyleUnderline"/>
        </w:rPr>
        <w:t>"an area the size of India or of the United States east of the Mississippi could be released</w:t>
      </w:r>
      <w:r w:rsidRPr="005F48B0">
        <w:t xml:space="preserve"> globally </w:t>
      </w:r>
      <w:r w:rsidRPr="00957695">
        <w:rPr>
          <w:rStyle w:val="StyleUnderline"/>
        </w:rPr>
        <w:t>from agriculture</w:t>
      </w:r>
      <w:r w:rsidRPr="005F48B0">
        <w:t xml:space="preserve"> over the next 50 years or so." Ward is worried about biophysical limits on water use. But as Ausubel notes, </w:t>
      </w:r>
      <w:r w:rsidRPr="00957695">
        <w:rPr>
          <w:rStyle w:val="StyleUnderline"/>
        </w:rPr>
        <w:t xml:space="preserve">U.S. </w:t>
      </w:r>
      <w:r w:rsidRPr="00957695">
        <w:rPr>
          <w:rStyle w:val="StyleUnderline"/>
          <w:highlight w:val="green"/>
        </w:rPr>
        <w:t>water use</w:t>
      </w:r>
      <w:r w:rsidRPr="00957695">
        <w:rPr>
          <w:rStyle w:val="StyleUnderline"/>
        </w:rPr>
        <w:t xml:space="preserve"> has </w:t>
      </w:r>
      <w:r w:rsidRPr="00957695">
        <w:rPr>
          <w:rStyle w:val="StyleUnderline"/>
          <w:highlight w:val="green"/>
        </w:rPr>
        <w:t>peaked and</w:t>
      </w:r>
      <w:r w:rsidRPr="00957695">
        <w:rPr>
          <w:rStyle w:val="StyleUnderline"/>
        </w:rPr>
        <w:t xml:space="preserve"> has </w:t>
      </w:r>
      <w:r w:rsidRPr="00957695">
        <w:rPr>
          <w:rStyle w:val="StyleUnderline"/>
          <w:highlight w:val="green"/>
        </w:rPr>
        <w:t>declined below</w:t>
      </w:r>
      <w:r w:rsidRPr="00957695">
        <w:rPr>
          <w:rStyle w:val="StyleUnderline"/>
        </w:rPr>
        <w:t xml:space="preserve"> the level of </w:t>
      </w:r>
      <w:r w:rsidRPr="00957695">
        <w:rPr>
          <w:rStyle w:val="StyleUnderline"/>
          <w:highlight w:val="green"/>
        </w:rPr>
        <w:t>1970</w:t>
      </w:r>
      <w:r w:rsidRPr="005F48B0">
        <w:t xml:space="preserve">. What about meat? Ausubel notes the </w:t>
      </w:r>
      <w:r w:rsidRPr="00791F8C">
        <w:rPr>
          <w:rStyle w:val="StyleUnderline"/>
        </w:rPr>
        <w:t>greater efficiency with</w:t>
      </w:r>
      <w:r w:rsidRPr="005F48B0">
        <w:t xml:space="preserve"> which </w:t>
      </w:r>
      <w:r w:rsidRPr="00791F8C">
        <w:rPr>
          <w:rStyle w:val="StyleUnderline"/>
        </w:rPr>
        <w:t>chickens and cultivated fish turn grains and plant matter into meat</w:t>
      </w:r>
      <w:r w:rsidRPr="005F48B0">
        <w:t xml:space="preserve">. In any event, </w:t>
      </w:r>
      <w:r w:rsidRPr="00791F8C">
        <w:rPr>
          <w:rStyle w:val="StyleUnderline"/>
        </w:rPr>
        <w:t>the future of farming is not fields but factories. Innovators</w:t>
      </w:r>
      <w:r w:rsidRPr="005F48B0">
        <w:t xml:space="preserve"> are already seeking to </w:t>
      </w:r>
      <w:r w:rsidRPr="00791F8C">
        <w:rPr>
          <w:rStyle w:val="StyleUnderline"/>
        </w:rPr>
        <w:t>replace the</w:t>
      </w:r>
      <w:r w:rsidRPr="005F48B0">
        <w:t xml:space="preserve"> entire </w:t>
      </w:r>
      <w:r w:rsidRPr="00791F8C">
        <w:rPr>
          <w:rStyle w:val="StyleUnderline"/>
        </w:rPr>
        <w:t>dairy industry with</w:t>
      </w:r>
      <w:r w:rsidRPr="005F48B0">
        <w:t xml:space="preserve"> milk, yogurt, and cheeses made by </w:t>
      </w:r>
      <w:r w:rsidRPr="00791F8C">
        <w:rPr>
          <w:rStyle w:val="StyleUnderline"/>
        </w:rPr>
        <w:t>genetically modified bacteria</w:t>
      </w:r>
      <w:r w:rsidRPr="005F48B0">
        <w:t xml:space="preserve"> grown in tanks. </w:t>
      </w:r>
      <w:r w:rsidRPr="00791F8C">
        <w:rPr>
          <w:rStyle w:val="StyleUnderline"/>
        </w:rPr>
        <w:t>Others</w:t>
      </w:r>
      <w:r w:rsidRPr="005F48B0">
        <w:t xml:space="preserve"> are figuring how to </w:t>
      </w:r>
      <w:r w:rsidRPr="00791F8C">
        <w:rPr>
          <w:rStyle w:val="StyleUnderline"/>
        </w:rPr>
        <w:t>culture meat</w:t>
      </w:r>
      <w:r w:rsidRPr="005F48B0">
        <w:t xml:space="preserve"> in vat. Ausubel also notes that many </w:t>
      </w:r>
      <w:r w:rsidRPr="00791F8C">
        <w:rPr>
          <w:rStyle w:val="StyleUnderline"/>
          <w:highlight w:val="green"/>
        </w:rPr>
        <w:t>countries</w:t>
      </w:r>
      <w:r w:rsidRPr="005F48B0">
        <w:t xml:space="preserve"> have already been through or </w:t>
      </w:r>
      <w:r w:rsidRPr="00791F8C">
        <w:rPr>
          <w:rStyle w:val="StyleUnderline"/>
          <w:highlight w:val="green"/>
        </w:rPr>
        <w:t>are about to enter</w:t>
      </w:r>
      <w:r w:rsidRPr="00791F8C">
        <w:rPr>
          <w:rStyle w:val="StyleUnderline"/>
        </w:rPr>
        <w:t xml:space="preserve"> the "</w:t>
      </w:r>
      <w:r w:rsidRPr="00791F8C">
        <w:rPr>
          <w:rStyle w:val="StyleUnderline"/>
          <w:highlight w:val="green"/>
        </w:rPr>
        <w:t>forest transition</w:t>
      </w:r>
      <w:r w:rsidRPr="00791F8C">
        <w:rPr>
          <w:rStyle w:val="StyleUnderline"/>
        </w:rPr>
        <w:t>," in which forests</w:t>
      </w:r>
      <w:r w:rsidRPr="005F48B0">
        <w:t xml:space="preserve"> begin to </w:t>
      </w:r>
      <w:r w:rsidRPr="00791F8C">
        <w:rPr>
          <w:rStyle w:val="StyleUnderline"/>
        </w:rPr>
        <w:t>expand</w:t>
      </w:r>
      <w:r w:rsidRPr="005F48B0">
        <w:t xml:space="preserve">. Roger Sedjo, a forest economist at Resources of the Future, has projected that </w:t>
      </w:r>
      <w:r w:rsidRPr="00791F8C">
        <w:rPr>
          <w:rStyle w:val="StyleUnderline"/>
        </w:rPr>
        <w:t>by the middle of this century most</w:t>
      </w:r>
      <w:r w:rsidRPr="005F48B0">
        <w:t xml:space="preserve"> of world's </w:t>
      </w:r>
      <w:r w:rsidRPr="00791F8C">
        <w:rPr>
          <w:rStyle w:val="StyleUnderline"/>
          <w:highlight w:val="green"/>
        </w:rPr>
        <w:t>industrial wood will be</w:t>
      </w:r>
      <w:r w:rsidRPr="00791F8C">
        <w:rPr>
          <w:rStyle w:val="StyleUnderline"/>
        </w:rPr>
        <w:t xml:space="preserve"> produced from planted forests covering a remarkably small land</w:t>
      </w:r>
      <w:r w:rsidRPr="005F48B0">
        <w:t xml:space="preserve"> area, perhaps </w:t>
      </w:r>
      <w:r w:rsidRPr="00791F8C">
        <w:rPr>
          <w:rStyle w:val="StyleUnderline"/>
          <w:highlight w:val="green"/>
        </w:rPr>
        <w:t>only 5 to 10 percent of</w:t>
      </w:r>
      <w:r w:rsidRPr="005F48B0">
        <w:t xml:space="preserve"> the extent of </w:t>
      </w:r>
      <w:r w:rsidRPr="00791F8C">
        <w:rPr>
          <w:rStyle w:val="StyleUnderline"/>
        </w:rPr>
        <w:t xml:space="preserve">today's global </w:t>
      </w:r>
      <w:r w:rsidRPr="00791F8C">
        <w:rPr>
          <w:rStyle w:val="StyleUnderline"/>
          <w:highlight w:val="green"/>
        </w:rPr>
        <w:t>forest</w:t>
      </w:r>
      <w:r w:rsidRPr="00791F8C">
        <w:rPr>
          <w:rStyle w:val="StyleUnderline"/>
        </w:rPr>
        <w:t>. Shrinking farms and ranches and expanding forests will</w:t>
      </w:r>
      <w:r w:rsidRPr="005F48B0">
        <w:t xml:space="preserve"> do a lot toward </w:t>
      </w:r>
      <w:r w:rsidRPr="00791F8C">
        <w:rPr>
          <w:rStyle w:val="StyleUnderline"/>
        </w:rPr>
        <w:t>turning around</w:t>
      </w:r>
      <w:r w:rsidRPr="005F48B0">
        <w:t xml:space="preserve"> the alarming global </w:t>
      </w:r>
      <w:r w:rsidRPr="00791F8C">
        <w:rPr>
          <w:rStyle w:val="StyleUnderline"/>
        </w:rPr>
        <w:t>reduction in wildlife</w:t>
      </w:r>
      <w:r w:rsidRPr="005F48B0">
        <w:t xml:space="preserve">. How about unsubstitutable stuff? Are we running out of that? Ausubel notes that </w:t>
      </w:r>
      <w:r w:rsidRPr="00791F8C">
        <w:rPr>
          <w:rStyle w:val="StyleUnderline"/>
          <w:highlight w:val="green"/>
        </w:rPr>
        <w:t>the U.S.</w:t>
      </w:r>
      <w:r w:rsidRPr="00791F8C">
        <w:rPr>
          <w:rStyle w:val="StyleUnderline"/>
        </w:rPr>
        <w:t xml:space="preserve"> has apparently already </w:t>
      </w:r>
      <w:r w:rsidRPr="00791F8C">
        <w:rPr>
          <w:rStyle w:val="StyleUnderline"/>
          <w:highlight w:val="green"/>
        </w:rPr>
        <w:t>achieved absolute decoupling</w:t>
      </w:r>
      <w:r w:rsidRPr="00791F8C">
        <w:rPr>
          <w:rStyle w:val="StyleUnderline"/>
        </w:rPr>
        <w:t>—call it peak stuff—</w:t>
      </w:r>
      <w:r w:rsidRPr="00791F8C">
        <w:rPr>
          <w:rStyle w:val="StyleUnderline"/>
          <w:highlight w:val="green"/>
        </w:rPr>
        <w:t>for</w:t>
      </w:r>
      <w:r w:rsidRPr="00791F8C">
        <w:rPr>
          <w:rStyle w:val="StyleUnderline"/>
        </w:rPr>
        <w:t xml:space="preserve"> a lot of materials, including </w:t>
      </w:r>
      <w:r w:rsidRPr="00791F8C">
        <w:rPr>
          <w:rStyle w:val="StyleUnderline"/>
          <w:highlight w:val="green"/>
        </w:rPr>
        <w:t>plastics, paper</w:t>
      </w:r>
      <w:r w:rsidRPr="00791F8C">
        <w:rPr>
          <w:rStyle w:val="StyleUnderline"/>
        </w:rPr>
        <w:t xml:space="preserve">, timber, phosphate, </w:t>
      </w:r>
      <w:r w:rsidRPr="00791F8C">
        <w:rPr>
          <w:rStyle w:val="StyleUnderline"/>
          <w:highlight w:val="green"/>
        </w:rPr>
        <w:t>aluminum, steel</w:t>
      </w:r>
      <w:r w:rsidRPr="00791F8C">
        <w:rPr>
          <w:rStyle w:val="StyleUnderline"/>
        </w:rPr>
        <w:t xml:space="preserve">, and copper. </w:t>
      </w:r>
      <w:r w:rsidRPr="00791F8C">
        <w:rPr>
          <w:rStyle w:val="StyleUnderline"/>
          <w:highlight w:val="green"/>
        </w:rPr>
        <w:t>And</w:t>
      </w:r>
      <w:r w:rsidRPr="00791F8C">
        <w:rPr>
          <w:rStyle w:val="StyleUnderline"/>
        </w:rPr>
        <w:t xml:space="preserve"> he reports </w:t>
      </w:r>
      <w:r w:rsidRPr="00791F8C">
        <w:rPr>
          <w:rStyle w:val="StyleUnderline"/>
          <w:highlight w:val="green"/>
        </w:rPr>
        <w:t>relative</w:t>
      </w:r>
      <w:r w:rsidRPr="00791F8C">
        <w:rPr>
          <w:rStyle w:val="StyleUnderline"/>
        </w:rPr>
        <w:t xml:space="preserve"> decoupling </w:t>
      </w:r>
      <w:r w:rsidRPr="00791F8C">
        <w:rPr>
          <w:rStyle w:val="StyleUnderline"/>
          <w:highlight w:val="green"/>
        </w:rPr>
        <w:t>for 53</w:t>
      </w:r>
      <w:r w:rsidRPr="00791F8C">
        <w:rPr>
          <w:rStyle w:val="StyleUnderline"/>
        </w:rPr>
        <w:t xml:space="preserve"> other </w:t>
      </w:r>
      <w:r w:rsidRPr="00791F8C">
        <w:rPr>
          <w:rStyle w:val="StyleUnderline"/>
          <w:highlight w:val="green"/>
        </w:rPr>
        <w:t>commodities</w:t>
      </w:r>
      <w:r w:rsidRPr="00791F8C">
        <w:rPr>
          <w:rStyle w:val="StyleUnderline"/>
        </w:rPr>
        <w:t xml:space="preserve">, all of which are likely heading toward absolute decoupling. </w:t>
      </w:r>
      <w:r w:rsidRPr="00791F8C">
        <w:rPr>
          <w:rStyle w:val="StyleUnderline"/>
          <w:highlight w:val="green"/>
        </w:rPr>
        <w:t>Additive</w:t>
      </w:r>
      <w:r w:rsidRPr="00791F8C">
        <w:rPr>
          <w:rStyle w:val="StyleUnderline"/>
        </w:rPr>
        <w:t xml:space="preserve"> </w:t>
      </w:r>
      <w:r w:rsidRPr="00791F8C">
        <w:rPr>
          <w:rStyle w:val="StyleUnderline"/>
          <w:highlight w:val="green"/>
        </w:rPr>
        <w:t>manufacturing</w:t>
      </w:r>
      <w:r w:rsidRPr="005F48B0">
        <w:t xml:space="preserve"> is also known as 3-D printing, in which machines build up new items one layer at a time. The Advanced Manufacturing Office suggested that additive manufacturing </w:t>
      </w:r>
      <w:r w:rsidRPr="00791F8C">
        <w:rPr>
          <w:rStyle w:val="StyleUnderline"/>
          <w:highlight w:val="green"/>
        </w:rPr>
        <w:t xml:space="preserve">can reduce </w:t>
      </w:r>
      <w:r w:rsidRPr="00791F8C">
        <w:rPr>
          <w:rStyle w:val="StyleUnderline"/>
        </w:rPr>
        <w:t xml:space="preserve">material needs and </w:t>
      </w:r>
      <w:r w:rsidRPr="00791F8C">
        <w:rPr>
          <w:rStyle w:val="StyleUnderline"/>
          <w:highlight w:val="green"/>
        </w:rPr>
        <w:t>costs by</w:t>
      </w:r>
      <w:r w:rsidRPr="00791F8C">
        <w:rPr>
          <w:rStyle w:val="StyleUnderline"/>
        </w:rPr>
        <w:t xml:space="preserve"> up to </w:t>
      </w:r>
      <w:r w:rsidRPr="00791F8C">
        <w:rPr>
          <w:rStyle w:val="StyleUnderline"/>
          <w:highlight w:val="green"/>
        </w:rPr>
        <w:t>90 percent</w:t>
      </w:r>
      <w:r w:rsidRPr="005F48B0">
        <w:t xml:space="preserve">. And instead of the replacement of worn-out items, their </w:t>
      </w:r>
      <w:r w:rsidRPr="00791F8C">
        <w:rPr>
          <w:rStyle w:val="StyleUnderline"/>
        </w:rPr>
        <w:t>material can simply be recycled</w:t>
      </w:r>
      <w:r w:rsidRPr="005F48B0">
        <w:t xml:space="preserve"> through a printer to return it to </w:t>
      </w:r>
      <w:r w:rsidRPr="00791F8C">
        <w:rPr>
          <w:rStyle w:val="StyleUnderline"/>
        </w:rPr>
        <w:t>good-as-new</w:t>
      </w:r>
      <w:r w:rsidRPr="005F48B0">
        <w:t xml:space="preserve"> condition </w:t>
      </w:r>
      <w:r w:rsidRPr="00791F8C">
        <w:rPr>
          <w:rStyle w:val="StyleUnderline"/>
        </w:rPr>
        <w:t>using only 2 to 25 percent of the energy</w:t>
      </w:r>
      <w:r w:rsidRPr="005F48B0">
        <w:t xml:space="preserve"> required </w:t>
      </w:r>
      <w:r w:rsidRPr="00791F8C">
        <w:rPr>
          <w:rStyle w:val="StyleUnderline"/>
        </w:rPr>
        <w:t xml:space="preserve">to make new parts. 3-D printing on demand will also eliminate storage and inventory costs, and will significantly cut transportation costs. </w:t>
      </w:r>
      <w:r w:rsidRPr="00791F8C">
        <w:rPr>
          <w:rStyle w:val="StyleUnderline"/>
          <w:highlight w:val="green"/>
        </w:rPr>
        <w:t>Nanomanufacturing</w:t>
      </w:r>
      <w:r w:rsidRPr="005F48B0">
        <w:t>—building atom-by-atom—</w:t>
      </w:r>
      <w:r w:rsidRPr="00791F8C">
        <w:rPr>
          <w:rStyle w:val="StyleUnderline"/>
          <w:highlight w:val="green"/>
        </w:rPr>
        <w:t>will</w:t>
      </w:r>
      <w:r w:rsidRPr="00791F8C">
        <w:rPr>
          <w:rStyle w:val="StyleUnderline"/>
        </w:rPr>
        <w:t xml:space="preserve"> likely </w:t>
      </w:r>
      <w:r w:rsidRPr="00791F8C">
        <w:rPr>
          <w:rStyle w:val="StyleUnderline"/>
          <w:highlight w:val="green"/>
        </w:rPr>
        <w:t>engender a fourth</w:t>
      </w:r>
      <w:r w:rsidRPr="00791F8C">
        <w:rPr>
          <w:rStyle w:val="StyleUnderline"/>
        </w:rPr>
        <w:t xml:space="preserve"> industrial </w:t>
      </w:r>
      <w:r w:rsidRPr="00791F8C">
        <w:rPr>
          <w:rStyle w:val="StyleUnderline"/>
          <w:highlight w:val="green"/>
        </w:rPr>
        <w:t>revolution</w:t>
      </w:r>
      <w:r w:rsidRPr="00791F8C">
        <w:rPr>
          <w:rStyle w:val="StyleUnderline"/>
        </w:rPr>
        <w:t xml:space="preserve"> by spurring exponential </w:t>
      </w:r>
      <w:r w:rsidRPr="005F48B0">
        <w:t xml:space="preserve">economic </w:t>
      </w:r>
      <w:r w:rsidRPr="00791F8C">
        <w:rPr>
          <w:rStyle w:val="StyleUnderline"/>
        </w:rPr>
        <w:t>growth while reducing</w:t>
      </w:r>
      <w:r w:rsidRPr="005F48B0">
        <w:t xml:space="preserve"> human </w:t>
      </w:r>
      <w:r w:rsidRPr="00791F8C">
        <w:rPr>
          <w:rStyle w:val="StyleUnderline"/>
        </w:rPr>
        <w:t>demands for</w:t>
      </w:r>
      <w:r w:rsidRPr="005F48B0">
        <w:t xml:space="preserve"> material </w:t>
      </w:r>
      <w:r w:rsidRPr="00791F8C">
        <w:rPr>
          <w:rStyle w:val="StyleUnderline"/>
        </w:rPr>
        <w:t>resources</w:t>
      </w:r>
      <w:r w:rsidRPr="005F48B0">
        <w:t xml:space="preserve">. Ward and company project that Australians will be using 250 percent more energy by 2100. Is there an upper limit to energy production that implies unsustainability? In their analysis, the </w:t>
      </w:r>
      <w:r w:rsidRPr="00791F8C">
        <w:rPr>
          <w:rStyle w:val="StyleUnderline"/>
        </w:rPr>
        <w:t>ecological economists</w:t>
      </w:r>
      <w:r w:rsidRPr="005F48B0">
        <w:t xml:space="preserve"> apparently </w:t>
      </w:r>
      <w:r w:rsidRPr="00791F8C">
        <w:rPr>
          <w:rStyle w:val="StyleUnderline"/>
        </w:rPr>
        <w:t>assume</w:t>
      </w:r>
      <w:r w:rsidRPr="005F48B0">
        <w:t xml:space="preserve"> that </w:t>
      </w:r>
      <w:r w:rsidRPr="00791F8C">
        <w:rPr>
          <w:rStyle w:val="StyleUnderline"/>
        </w:rPr>
        <w:t>energy supplies are limited</w:t>
      </w:r>
      <w:r w:rsidRPr="005F48B0">
        <w:t xml:space="preserve">. Why </w:t>
      </w:r>
      <w:r w:rsidRPr="00791F8C">
        <w:rPr>
          <w:rStyle w:val="StyleUnderline"/>
        </w:rPr>
        <w:t>this is not clear</w:t>
      </w:r>
      <w:r w:rsidRPr="005F48B0">
        <w:t xml:space="preserve">, unless </w:t>
      </w:r>
      <w:r w:rsidRPr="00791F8C">
        <w:rPr>
          <w:rStyle w:val="StyleUnderline"/>
        </w:rPr>
        <w:t>their model implicitly assumes</w:t>
      </w:r>
      <w:r w:rsidRPr="005F48B0">
        <w:t xml:space="preserve"> a growing </w:t>
      </w:r>
      <w:r w:rsidRPr="00791F8C">
        <w:rPr>
          <w:rStyle w:val="StyleUnderline"/>
        </w:rPr>
        <w:t xml:space="preserve">consumption of </w:t>
      </w:r>
      <w:r w:rsidRPr="00791F8C">
        <w:rPr>
          <w:rStyle w:val="StyleUnderline"/>
          <w:highlight w:val="green"/>
        </w:rPr>
        <w:t xml:space="preserve">fossil </w:t>
      </w:r>
      <w:r w:rsidRPr="00791F8C">
        <w:rPr>
          <w:rStyle w:val="StyleUnderline"/>
          <w:highlight w:val="green"/>
        </w:rPr>
        <w:lastRenderedPageBreak/>
        <w:t>fuels</w:t>
      </w:r>
      <w:r w:rsidRPr="005F48B0">
        <w:t xml:space="preserve"> (and even then, the world is not close to running out of those). But </w:t>
      </w:r>
      <w:r w:rsidRPr="00C75971">
        <w:rPr>
          <w:rStyle w:val="StyleUnderline"/>
        </w:rPr>
        <w:t>there is a source of energy that</w:t>
      </w:r>
      <w:r w:rsidRPr="005F48B0">
        <w:t xml:space="preserve">, for all practical purposes, </w:t>
      </w:r>
      <w:r w:rsidRPr="00791F8C">
        <w:rPr>
          <w:rStyle w:val="StyleUnderline"/>
        </w:rPr>
        <w:t>is limitless and has few deleterious</w:t>
      </w:r>
      <w:r w:rsidRPr="005F48B0">
        <w:t xml:space="preserve"> environmental </w:t>
      </w:r>
      <w:r w:rsidRPr="00791F8C">
        <w:rPr>
          <w:rStyle w:val="StyleUnderline"/>
        </w:rPr>
        <w:t xml:space="preserve">effects: nuclear power. </w:t>
      </w:r>
      <w:r w:rsidRPr="00791F8C">
        <w:rPr>
          <w:rStyle w:val="StyleUnderline"/>
          <w:highlight w:val="green"/>
        </w:rPr>
        <w:t>If demand for</w:t>
      </w:r>
      <w:r w:rsidRPr="005F48B0">
        <w:t xml:space="preserve"> primary </w:t>
      </w:r>
      <w:r w:rsidRPr="00791F8C">
        <w:rPr>
          <w:rStyle w:val="StyleUnderline"/>
        </w:rPr>
        <w:t>energy were to double by 2050,</w:t>
      </w:r>
      <w:r w:rsidRPr="005F48B0">
        <w:t xml:space="preserve"> a back-of-the-envelope calculation finds that </w:t>
      </w:r>
      <w:r w:rsidRPr="00791F8C">
        <w:rPr>
          <w:rStyle w:val="StyleUnderline"/>
          <w:highlight w:val="green"/>
        </w:rPr>
        <w:t>the entire world's energy needs could be supplied by 6,000</w:t>
      </w:r>
      <w:r w:rsidRPr="00791F8C">
        <w:rPr>
          <w:rStyle w:val="StyleUnderline"/>
        </w:rPr>
        <w:t xml:space="preserve"> conventional</w:t>
      </w:r>
      <w:r w:rsidRPr="005F48B0">
        <w:t xml:space="preserve"> nuclear power </w:t>
      </w:r>
      <w:r w:rsidRPr="00791F8C">
        <w:rPr>
          <w:rStyle w:val="StyleUnderline"/>
          <w:highlight w:val="green"/>
        </w:rPr>
        <w:t>plants</w:t>
      </w:r>
      <w:r w:rsidRPr="00791F8C">
        <w:rPr>
          <w:rStyle w:val="StyleUnderline"/>
        </w:rPr>
        <w:t xml:space="preserve">. The deployment of </w:t>
      </w:r>
      <w:r w:rsidRPr="00791F8C">
        <w:rPr>
          <w:rStyle w:val="StyleUnderline"/>
          <w:highlight w:val="green"/>
        </w:rPr>
        <w:t>fast reactors would supply</w:t>
      </w:r>
      <w:r w:rsidRPr="005F48B0">
        <w:t xml:space="preserve"> "renewable" </w:t>
      </w:r>
      <w:r w:rsidRPr="00791F8C">
        <w:rPr>
          <w:rStyle w:val="StyleUnderline"/>
        </w:rPr>
        <w:t xml:space="preserve">energy for </w:t>
      </w:r>
      <w:r w:rsidRPr="00791F8C">
        <w:rPr>
          <w:rStyle w:val="StyleUnderline"/>
          <w:highlight w:val="green"/>
        </w:rPr>
        <w:t>thousands of years</w:t>
      </w:r>
      <w:r w:rsidRPr="00791F8C">
        <w:rPr>
          <w:rStyle w:val="StyleUnderline"/>
        </w:rPr>
        <w:t>. The development of thorium reactors could also supply thousands of years</w:t>
      </w:r>
      <w:r w:rsidRPr="005F48B0">
        <w:t xml:space="preserve"> of energy. And </w:t>
      </w:r>
      <w:r w:rsidRPr="00791F8C">
        <w:rPr>
          <w:rStyle w:val="StyleUnderline"/>
        </w:rPr>
        <w:t>both</w:t>
      </w:r>
      <w:r w:rsidRPr="005F48B0">
        <w:t xml:space="preserve"> could </w:t>
      </w:r>
      <w:r w:rsidRPr="00791F8C">
        <w:rPr>
          <w:rStyle w:val="StyleUnderline"/>
        </w:rPr>
        <w:t xml:space="preserve">do so without harming the environment. (Waste heat at that scale would not </w:t>
      </w:r>
      <w:r w:rsidRPr="00791F8C">
        <w:rPr>
          <w:rStyle w:val="StyleUnderline"/>
          <w:highlight w:val="green"/>
        </w:rPr>
        <w:t>be</w:t>
      </w:r>
      <w:r w:rsidRPr="00791F8C">
        <w:rPr>
          <w:rStyle w:val="StyleUnderline"/>
        </w:rPr>
        <w:t xml:space="preserve"> much of a problem.) Such power sources are </w:t>
      </w:r>
      <w:r w:rsidRPr="005F48B0">
        <w:t xml:space="preserve">in any relevant sense </w:t>
      </w:r>
      <w:r w:rsidRPr="00791F8C">
        <w:rPr>
          <w:rStyle w:val="StyleUnderline"/>
        </w:rPr>
        <w:t>"decoupled"</w:t>
      </w:r>
      <w:r w:rsidRPr="005F48B0">
        <w:t xml:space="preserve"> from the natural world, </w:t>
      </w:r>
      <w:r w:rsidRPr="00791F8C">
        <w:rPr>
          <w:rStyle w:val="StyleUnderline"/>
        </w:rPr>
        <w:t>since their fuel cycles produce little pollution</w:t>
      </w:r>
      <w:r w:rsidRPr="005F48B0">
        <w:t xml:space="preserve">. Recall that GDP measures the monetary value of all finished goods and services. </w:t>
      </w:r>
      <w:r w:rsidRPr="00812B62">
        <w:rPr>
          <w:rStyle w:val="StyleUnderline"/>
        </w:rPr>
        <w:t>Finished goods will</w:t>
      </w:r>
      <w:r w:rsidRPr="005F48B0">
        <w:t xml:space="preserve"> become a </w:t>
      </w:r>
      <w:r w:rsidRPr="00812B62">
        <w:rPr>
          <w:rStyle w:val="StyleUnderline"/>
        </w:rPr>
        <w:t xml:space="preserve">shrinking </w:t>
      </w:r>
      <w:r w:rsidRPr="005F48B0">
        <w:t xml:space="preserve">part of the world's economy </w:t>
      </w:r>
      <w:r w:rsidRPr="00812B62">
        <w:rPr>
          <w:rStyle w:val="StyleUnderline"/>
        </w:rPr>
        <w:t>as more</w:t>
      </w:r>
      <w:r w:rsidRPr="005F48B0">
        <w:t xml:space="preserve"> people </w:t>
      </w:r>
      <w:r w:rsidRPr="00812B62">
        <w:rPr>
          <w:rStyle w:val="StyleUnderline"/>
        </w:rPr>
        <w:t>gain access to food, clothing</w:t>
      </w:r>
      <w:r w:rsidRPr="005F48B0">
        <w:t xml:space="preserve">, housing, </w:t>
      </w:r>
      <w:r w:rsidRPr="00812B62">
        <w:rPr>
          <w:rStyle w:val="StyleUnderline"/>
        </w:rPr>
        <w:t>transportation</w:t>
      </w:r>
      <w:r w:rsidRPr="005F48B0">
        <w:t xml:space="preserve">, and so forth. Already, </w:t>
      </w:r>
      <w:r w:rsidRPr="00812B62">
        <w:rPr>
          <w:rStyle w:val="StyleUnderline"/>
        </w:rPr>
        <w:t xml:space="preserve">services account for 80 percent of U.S. GDP and </w:t>
      </w:r>
      <w:r w:rsidRPr="005F48B0">
        <w:t xml:space="preserve">80 percent of civilian </w:t>
      </w:r>
      <w:r w:rsidRPr="00812B62">
        <w:rPr>
          <w:rStyle w:val="StyleUnderline"/>
        </w:rPr>
        <w:t>employment</w:t>
      </w:r>
      <w:r w:rsidRPr="005F48B0">
        <w:t xml:space="preserve">. Instead of stuff, people will want to spend time creating and enjoying themselves. As technological progress enables economic growth, </w:t>
      </w:r>
      <w:r w:rsidRPr="00812B62">
        <w:rPr>
          <w:rStyle w:val="StyleUnderline"/>
        </w:rPr>
        <w:t xml:space="preserve">people will consume </w:t>
      </w:r>
      <w:r w:rsidRPr="005F48B0">
        <w:t xml:space="preserve">more pixels and </w:t>
      </w:r>
      <w:r w:rsidRPr="00812B62">
        <w:rPr>
          <w:rStyle w:val="StyleUnderline"/>
        </w:rPr>
        <w:t>less</w:t>
      </w:r>
      <w:r w:rsidRPr="005F48B0">
        <w:t xml:space="preserve"> petroleum, more massages and less mortar, more handicrafts and less hardwood. Ultimately, </w:t>
      </w:r>
      <w:r w:rsidRPr="00812B62">
        <w:rPr>
          <w:rStyle w:val="StyleUnderline"/>
          <w:highlight w:val="green"/>
        </w:rPr>
        <w:t>Ward</w:t>
      </w:r>
      <w:r w:rsidRPr="00812B62">
        <w:rPr>
          <w:rStyle w:val="StyleUnderline"/>
        </w:rPr>
        <w:t xml:space="preserve"> and his colleagues make the same mistake as Malthus</w:t>
      </w:r>
      <w:r w:rsidRPr="005F48B0">
        <w:t xml:space="preserve"> and the Limits to Growth folks: </w:t>
      </w:r>
      <w:r w:rsidRPr="00812B62">
        <w:rPr>
          <w:rStyle w:val="StyleUnderline"/>
        </w:rPr>
        <w:t xml:space="preserve">They </w:t>
      </w:r>
      <w:r w:rsidRPr="00812B62">
        <w:rPr>
          <w:rStyle w:val="StyleUnderline"/>
          <w:highlight w:val="green"/>
        </w:rPr>
        <w:t>extrapolate trends without</w:t>
      </w:r>
      <w:r w:rsidRPr="00812B62">
        <w:rPr>
          <w:rStyle w:val="StyleUnderline"/>
        </w:rPr>
        <w:t xml:space="preserve"> taking adequate account of human </w:t>
      </w:r>
      <w:r w:rsidRPr="00812B62">
        <w:rPr>
          <w:rStyle w:val="StyleUnderline"/>
          <w:highlight w:val="green"/>
        </w:rPr>
        <w:t>ingenuity</w:t>
      </w:r>
      <w:r w:rsidRPr="00812B62">
        <w:rPr>
          <w:rStyle w:val="StyleUnderline"/>
        </w:rPr>
        <w:t>. Will it be possible to grow</w:t>
      </w:r>
      <w:r w:rsidRPr="005F48B0">
        <w:t xml:space="preserve"> the economy </w:t>
      </w:r>
      <w:r w:rsidRPr="00812B62">
        <w:rPr>
          <w:rStyle w:val="StyleUnderline"/>
        </w:rPr>
        <w:t>7-fold</w:t>
      </w:r>
      <w:r w:rsidRPr="005F48B0">
        <w:t xml:space="preserve"> over this century </w:t>
      </w:r>
      <w:r w:rsidRPr="00812B62">
        <w:rPr>
          <w:rStyle w:val="StyleUnderline"/>
        </w:rPr>
        <w:t>while reducing</w:t>
      </w:r>
      <w:r w:rsidRPr="005F48B0">
        <w:t xml:space="preserve"> </w:t>
      </w:r>
      <w:r w:rsidRPr="00812B62">
        <w:t>resource</w:t>
      </w:r>
      <w:r w:rsidRPr="00812B62">
        <w:rPr>
          <w:rStyle w:val="StyleUnderline"/>
        </w:rPr>
        <w:t xml:space="preserve"> consumption and restoring the natural world? Yes.</w:t>
      </w:r>
    </w:p>
    <w:p w14:paraId="58E711B1" w14:textId="77777777" w:rsidR="00A11081" w:rsidRDefault="00A11081" w:rsidP="00A11081">
      <w:pPr>
        <w:pStyle w:val="Heading4"/>
        <w:rPr>
          <w:rFonts w:cs="Calibri"/>
        </w:rPr>
      </w:pPr>
      <w:r w:rsidRPr="00A355C6">
        <w:rPr>
          <w:rFonts w:cs="Calibri"/>
        </w:rPr>
        <w:t xml:space="preserve">Neolib is sustainable and </w:t>
      </w:r>
      <w:r w:rsidRPr="00A355C6">
        <w:rPr>
          <w:rFonts w:cs="Calibri"/>
          <w:u w:val="single"/>
        </w:rPr>
        <w:t>entrenched</w:t>
      </w:r>
      <w:r w:rsidRPr="00A355C6">
        <w:rPr>
          <w:rFonts w:cs="Calibri"/>
        </w:rPr>
        <w:t xml:space="preserve"> – any alternative fails</w:t>
      </w:r>
    </w:p>
    <w:p w14:paraId="339EA2DF" w14:textId="77777777" w:rsidR="00A11081" w:rsidRPr="004F007E" w:rsidRDefault="00A11081" w:rsidP="00A11081">
      <w:r w:rsidRPr="004F007E">
        <w:rPr>
          <w:b/>
          <w:bCs/>
          <w:sz w:val="26"/>
          <w:szCs w:val="26"/>
        </w:rPr>
        <w:t>Arvidsson 13</w:t>
      </w:r>
      <w:r w:rsidRPr="004F007E">
        <w:t xml:space="preserve"> [(Adam Arvidsson is a Professor of Sociology at the University of Milano) “Thinking beyond neo-liberalism: A response to Detlev Zwick” Epherma, volume 13(2):407-412] </w:t>
      </w:r>
    </w:p>
    <w:p w14:paraId="67DB0A3E" w14:textId="77777777" w:rsidR="00A11081" w:rsidRPr="00A355C6" w:rsidRDefault="00A11081" w:rsidP="00A11081">
      <w:r w:rsidRPr="0024508B">
        <w:rPr>
          <w:rStyle w:val="StyleUnderline"/>
        </w:rPr>
        <w:t xml:space="preserve">Today </w:t>
      </w:r>
      <w:r w:rsidRPr="0024508B">
        <w:rPr>
          <w:rStyle w:val="StyleUnderline"/>
          <w:highlight w:val="green"/>
        </w:rPr>
        <w:t>this</w:t>
      </w:r>
      <w:r w:rsidRPr="0024508B">
        <w:rPr>
          <w:rStyle w:val="StyleUnderline"/>
        </w:rPr>
        <w:t xml:space="preserve"> realistic </w:t>
      </w:r>
      <w:r w:rsidRPr="0024508B">
        <w:rPr>
          <w:rStyle w:val="StyleUnderline"/>
          <w:highlight w:val="green"/>
        </w:rPr>
        <w:t xml:space="preserve">alternative no longer exists: </w:t>
      </w:r>
      <w:r w:rsidRPr="0024508B">
        <w:rPr>
          <w:rStyle w:val="StyleUnderline"/>
        </w:rPr>
        <w:t xml:space="preserve">actually </w:t>
      </w:r>
      <w:r w:rsidRPr="0024508B">
        <w:rPr>
          <w:rStyle w:val="Emphasis"/>
          <w:highlight w:val="green"/>
        </w:rPr>
        <w:t>existing socialism has become insignificant</w:t>
      </w:r>
      <w:r w:rsidRPr="0024508B">
        <w:rPr>
          <w:rStyle w:val="StyleUnderline"/>
        </w:rPr>
        <w:t xml:space="preserve"> as a geopolitical player. More importantly, </w:t>
      </w:r>
      <w:r w:rsidRPr="0024508B">
        <w:rPr>
          <w:rStyle w:val="StyleUnderline"/>
          <w:highlight w:val="green"/>
        </w:rPr>
        <w:t>thirty years of neoliberal governance</w:t>
      </w:r>
      <w:r w:rsidRPr="0024508B">
        <w:rPr>
          <w:rStyle w:val="StyleUnderline"/>
        </w:rPr>
        <w:t xml:space="preserve">, </w:t>
      </w:r>
      <w:r w:rsidRPr="00A355C6">
        <w:rPr>
          <w:sz w:val="10"/>
        </w:rPr>
        <w:t xml:space="preserve">together with the transition to a new global information-intensive regime of capitalist accumulation – ‘communicative capitalism’ perhaps – </w:t>
      </w:r>
      <w:r w:rsidRPr="0024508B">
        <w:rPr>
          <w:rStyle w:val="StyleUnderline"/>
        </w:rPr>
        <w:t xml:space="preserve">has effectively </w:t>
      </w:r>
      <w:r w:rsidRPr="0024508B">
        <w:rPr>
          <w:rStyle w:val="StyleUnderline"/>
          <w:highlight w:val="green"/>
        </w:rPr>
        <w:t>dismantled what was left of the structure</w:t>
      </w:r>
      <w:r w:rsidRPr="0024508B">
        <w:rPr>
          <w:rStyle w:val="StyleUnderline"/>
        </w:rPr>
        <w:t xml:space="preserve"> and subjectivities </w:t>
      </w:r>
      <w:r w:rsidRPr="0024508B">
        <w:rPr>
          <w:rStyle w:val="StyleUnderline"/>
          <w:highlight w:val="green"/>
        </w:rPr>
        <w:t>that supported this alternative vision</w:t>
      </w:r>
      <w:r w:rsidRPr="0024508B">
        <w:rPr>
          <w:rStyle w:val="StyleUnderline"/>
        </w:rPr>
        <w:t>.</w:t>
      </w:r>
      <w:r w:rsidRPr="00A355C6">
        <w:rPr>
          <w:sz w:val="10"/>
        </w:rPr>
        <w:t xml:space="preserve"> Traditional </w:t>
      </w:r>
      <w:r w:rsidRPr="00A355C6">
        <w:rPr>
          <w:rStyle w:val="Emphasis"/>
        </w:rPr>
        <w:t>working class politics is dead</w:t>
      </w:r>
      <w:r w:rsidRPr="00A355C6">
        <w:rPr>
          <w:sz w:val="10"/>
        </w:rPr>
        <w:t xml:space="preserve">, and the working class itself has been recomposed beyond recognition; people supposedly ‘bowl alone’ and the counter culture has been more or less entirely absorbed within consumer society. We have seen the completion of what Marx described as the process of ‘real subsumption’. Every alternative to capitalism has been included within capitalism and positioned as a potential source of value. As a consequence, life within capitalism has been depoliticized, deprived of an alternative in the name of which a practically effective critique can be mounted. This makes it trickier to do critical theory. </w:t>
      </w:r>
      <w:r w:rsidRPr="0024508B">
        <w:rPr>
          <w:rStyle w:val="StyleUnderline"/>
        </w:rPr>
        <w:t>We can of course still criticize the actual state of things. We can point to the precarious relations</w:t>
      </w:r>
      <w:r w:rsidRPr="00A355C6">
        <w:rPr>
          <w:sz w:val="10"/>
        </w:rPr>
        <w:t xml:space="preserve"> that prevail among creative knowledge workers; show how exploitative and unjust conditions are intensified by the very forces that drive the globalization of communicative capitalism, like the outsourcing of design work; or lament the fact that a triumphant neoliberal regime subsumes and appropriates aspects of subjectivity and social life that we think should have been left alone. To produce such critiques remains useful intellectual work – I have done it in other contexts (Arvidsson et al., 2010; Arvidsson, 2007), as has Detlev Zwick (2008), and many others. To the extent that such critiques reach a mass audience, they can become a progressive impulse to action and reflection – as in the case of Naomi Klein’s work inspiring the ‘no global’ movement (to use an inadequate name coined by the mainstream press</w:t>
      </w:r>
      <w:r w:rsidRPr="0024508B">
        <w:rPr>
          <w:rStyle w:val="StyleUnderline"/>
        </w:rPr>
        <w:t xml:space="preserve">). But such </w:t>
      </w:r>
      <w:r w:rsidRPr="0024508B">
        <w:rPr>
          <w:rStyle w:val="StyleUnderline"/>
          <w:highlight w:val="green"/>
        </w:rPr>
        <w:t>a critique without an alternative remains unsatisfactory</w:t>
      </w:r>
      <w:r w:rsidRPr="0024508B">
        <w:rPr>
          <w:rStyle w:val="StyleUnderline"/>
        </w:rPr>
        <w:t xml:space="preserve"> for at least three reasons. First, and most superficially, since everyone else is doing it, the marginal utility of yet another</w:t>
      </w:r>
      <w:r w:rsidRPr="00A355C6">
        <w:rPr>
          <w:b/>
          <w:u w:val="single"/>
        </w:rPr>
        <w:t xml:space="preserve"> </w:t>
      </w:r>
      <w:r w:rsidRPr="0024508B">
        <w:rPr>
          <w:rStyle w:val="StyleUnderline"/>
        </w:rPr>
        <w:t xml:space="preserve">piece of critical theory </w:t>
      </w:r>
      <w:r w:rsidRPr="0024508B">
        <w:rPr>
          <w:rStyle w:val="Emphasis"/>
        </w:rPr>
        <w:t>rapidly diminishes</w:t>
      </w:r>
      <w:r w:rsidRPr="0024508B">
        <w:rPr>
          <w:rStyle w:val="StyleUnderline"/>
        </w:rPr>
        <w:t xml:space="preserve">, </w:t>
      </w:r>
      <w:r w:rsidRPr="00A355C6">
        <w:rPr>
          <w:sz w:val="10"/>
        </w:rPr>
        <w:t xml:space="preserve">as does the intellectual satisfaction that can be derived form producing it. Second, and more seriously, </w:t>
      </w:r>
      <w:r w:rsidRPr="0024508B">
        <w:rPr>
          <w:rStyle w:val="StyleUnderline"/>
        </w:rPr>
        <w:t>the absence of a realistic alternative,</w:t>
      </w:r>
      <w:r w:rsidRPr="00A355C6">
        <w:rPr>
          <w:sz w:val="10"/>
        </w:rPr>
        <w:t xml:space="preserve"> or even of a historical subject in the name of which such a critique can be pronounced, </w:t>
      </w:r>
      <w:r w:rsidRPr="0024508B">
        <w:rPr>
          <w:rStyle w:val="StyleUnderline"/>
        </w:rPr>
        <w:t xml:space="preserve">risks rendering critical theory moralistic and rather </w:t>
      </w:r>
      <w:r w:rsidRPr="0024508B">
        <w:rPr>
          <w:rStyle w:val="Emphasis"/>
        </w:rPr>
        <w:t>toothless</w:t>
      </w:r>
      <w:r w:rsidRPr="0024508B">
        <w:rPr>
          <w:rStyle w:val="StyleUnderline"/>
        </w:rPr>
        <w:t>.</w:t>
      </w:r>
      <w:r w:rsidRPr="00A355C6">
        <w:rPr>
          <w:sz w:val="10"/>
        </w:rPr>
        <w:t xml:space="preserve"> We might agree with Zwick when he suggests that the outsourcing of design work from Toronto to the Philippines is somehow wrong, but it is difficult to understand exactly why this would be the case. (Why shouldn’t Philippine designers be allowed to compete with Canadian designers? Can the ‘creative class’ claim an exemption from the global economy? Perhaps the answer is ‘yes’, but I do not know of any viable alternative vision of society that is able to substantiate that ‘yes’.) Third, and most importantly, </w:t>
      </w:r>
      <w:r w:rsidRPr="0024508B">
        <w:rPr>
          <w:rStyle w:val="StyleUnderline"/>
        </w:rPr>
        <w:t>in the absence of an alternative vision</w:t>
      </w:r>
      <w:r w:rsidRPr="00A355C6">
        <w:rPr>
          <w:sz w:val="10"/>
        </w:rPr>
        <w:t xml:space="preserve">, critical </w:t>
      </w:r>
      <w:r w:rsidRPr="0024508B">
        <w:rPr>
          <w:rStyle w:val="StyleUnderline"/>
        </w:rPr>
        <w:t>theory remains rather unconvincing to the people in the name of whom it proposes to speak.</w:t>
      </w:r>
      <w:r w:rsidRPr="00A355C6">
        <w:rPr>
          <w:sz w:val="10"/>
        </w:rPr>
        <w:t xml:space="preserve"> I can assure you – and I’ve tried! – </w:t>
      </w:r>
      <w:r w:rsidRPr="0024508B">
        <w:rPr>
          <w:rStyle w:val="StyleUnderline"/>
        </w:rPr>
        <w:t xml:space="preserve">that you won’t become an organic intellectual among social entrepreneurs or precarious creative workers by telling them that they are exploited, that they sell out their subjectivity, or that the system in which they operate is unjust. </w:t>
      </w:r>
      <w:r w:rsidRPr="0024508B">
        <w:rPr>
          <w:rStyle w:val="Emphasis"/>
          <w:highlight w:val="green"/>
        </w:rPr>
        <w:t>Pure critique is simply not attractive enough</w:t>
      </w:r>
      <w:r w:rsidRPr="0024508B">
        <w:rPr>
          <w:rStyle w:val="StyleUnderline"/>
          <w:highlight w:val="green"/>
        </w:rPr>
        <w:t xml:space="preserve"> to make the multitude of new productive subjects,</w:t>
      </w:r>
      <w:r w:rsidRPr="00A355C6">
        <w:rPr>
          <w:sz w:val="10"/>
        </w:rPr>
        <w:t xml:space="preserve"> fragmented by neoliberalism, cohere into a historical subject. To do that you need at least the myth of an alternative, as agitators from Sorel via Lenin to </w:t>
      </w:r>
      <w:r w:rsidRPr="00A355C6">
        <w:rPr>
          <w:sz w:val="10"/>
        </w:rPr>
        <w:lastRenderedPageBreak/>
        <w:t xml:space="preserve">Subcomandante Marcos could tell you. Don’t get me wrong. I am not proposing that it is wrong to point to the precarious conditions of knowledge work, or that we should not do this as academics and researchers. This is still an important task. But it is not enough. Critical theory must do this, but it must also do more. It must also engage with the question of what a realistic alternative to neoliberalism could be, and it must elaborate a realistic political vision in the name of which a critique that is productive and progressive, and not simply moralistic, can be articulated. By realistic, I mean that such an alternative must be sought in the actual relations of production that characterize the contemporary information economy. Zwick’s suggestion that we imagine a commonism of productive consumption as collaborative sharing in the absence of private property and combined with an inclusive model of political determination, collective sovereignty, belonging and justice – and so on – is simply unproductive to my mind. </w:t>
      </w:r>
      <w:r w:rsidRPr="0024508B">
        <w:rPr>
          <w:rStyle w:val="StyleUnderline"/>
        </w:rPr>
        <w:t xml:space="preserve">We might all agree that an economy of commons that has done away with capitalism might be more desirable, but the reality is that hybrid forms, like the game modders </w:t>
      </w:r>
      <w:r w:rsidRPr="00A355C6">
        <w:rPr>
          <w:sz w:val="10"/>
        </w:rPr>
        <w:t xml:space="preserve">that Zwick cites, </w:t>
      </w:r>
      <w:r w:rsidRPr="0024508B">
        <w:rPr>
          <w:rStyle w:val="StyleUnderline"/>
          <w:highlight w:val="green"/>
        </w:rPr>
        <w:t>where</w:t>
      </w:r>
      <w:r w:rsidRPr="0024508B">
        <w:rPr>
          <w:rStyle w:val="StyleUnderline"/>
        </w:rPr>
        <w:t xml:space="preserve"> a </w:t>
      </w:r>
      <w:r w:rsidRPr="0024508B">
        <w:rPr>
          <w:rStyle w:val="StyleUnderline"/>
          <w:highlight w:val="green"/>
        </w:rPr>
        <w:t>an economy of commons co-exists with a capitalist value logic</w:t>
      </w:r>
      <w:r w:rsidRPr="0024508B">
        <w:rPr>
          <w:rStyle w:val="StyleUnderline"/>
        </w:rPr>
        <w:t>,</w:t>
      </w:r>
      <w:r w:rsidRPr="00A355C6">
        <w:rPr>
          <w:b/>
          <w:sz w:val="10"/>
        </w:rPr>
        <w:t xml:space="preserve"> i</w:t>
      </w:r>
      <w:r w:rsidRPr="00A355C6">
        <w:rPr>
          <w:sz w:val="10"/>
        </w:rPr>
        <w:t>n some form</w:t>
      </w:r>
      <w:r w:rsidRPr="005735E0">
        <w:rPr>
          <w:rStyle w:val="StyleUnderline"/>
        </w:rPr>
        <w:t xml:space="preserve">, </w:t>
      </w:r>
      <w:r w:rsidRPr="0024508B">
        <w:rPr>
          <w:rStyle w:val="StyleUnderline"/>
          <w:highlight w:val="green"/>
        </w:rPr>
        <w:t>are indeed becoming the norm</w:t>
      </w:r>
      <w:r w:rsidRPr="0024508B">
        <w:rPr>
          <w:rStyle w:val="StyleUnderline"/>
        </w:rPr>
        <w:t>.</w:t>
      </w:r>
      <w:r w:rsidRPr="00A355C6">
        <w:rPr>
          <w:sz w:val="10"/>
        </w:rPr>
        <w:t xml:space="preserve"> At that point the interesting thing to do is not so much to criticize the enduring capitalist nature of these hybrid forms, but rather to investigate the new forms of politics that they might give rise to. This in no way implies that one does away with conflict and politics. Rather, it implies investigating and understanding the new spaces and discourses through which such a new type of politics can be articulated. In order to do </w:t>
      </w:r>
      <w:r w:rsidRPr="0024508B">
        <w:rPr>
          <w:rStyle w:val="StyleUnderline"/>
        </w:rPr>
        <w:t xml:space="preserve">this </w:t>
      </w:r>
      <w:r w:rsidRPr="0024508B">
        <w:rPr>
          <w:rStyle w:val="StyleUnderline"/>
          <w:highlight w:val="green"/>
        </w:rPr>
        <w:t xml:space="preserve">we must start with what the </w:t>
      </w:r>
      <w:r w:rsidRPr="0024508B">
        <w:rPr>
          <w:rStyle w:val="Emphasis"/>
          <w:highlight w:val="green"/>
        </w:rPr>
        <w:t>actors</w:t>
      </w:r>
      <w:r w:rsidRPr="0024508B">
        <w:rPr>
          <w:rStyle w:val="StyleUnderline"/>
          <w:highlight w:val="green"/>
        </w:rPr>
        <w:t xml:space="preserve"> involved in these processes actually think themselves. It</w:t>
      </w:r>
      <w:r w:rsidRPr="0024508B">
        <w:rPr>
          <w:rStyle w:val="StyleUnderline"/>
        </w:rPr>
        <w:t xml:space="preserve"> is quite useless to simply deploy existing philosophical perspectives, or to compare the reality of communicative capitalism to </w:t>
      </w:r>
      <w:r w:rsidRPr="0024508B">
        <w:rPr>
          <w:rStyle w:val="Emphasis"/>
        </w:rPr>
        <w:t>utopian projections</w:t>
      </w:r>
      <w:r w:rsidRPr="0024508B">
        <w:rPr>
          <w:rStyle w:val="StyleUnderline"/>
        </w:rPr>
        <w:t xml:space="preserve"> of the political visions of last</w:t>
      </w:r>
      <w:r w:rsidRPr="00A355C6">
        <w:rPr>
          <w:b/>
          <w:u w:val="single"/>
        </w:rPr>
        <w:t xml:space="preserve"> </w:t>
      </w:r>
      <w:r w:rsidRPr="0024508B">
        <w:rPr>
          <w:rStyle w:val="StyleUnderline"/>
        </w:rPr>
        <w:t>century</w:t>
      </w:r>
      <w:r w:rsidRPr="00A355C6">
        <w:rPr>
          <w:sz w:val="10"/>
        </w:rPr>
        <w:t xml:space="preserve">. Instead we must start with the ‘empirical metaphysics’, to use Bruno Latour’s term, that actually prevail among people engaged in such hybrid practices. We might all want to do away with neoliberalism and the forms of life that it has promoted. But at the same time, </w:t>
      </w:r>
      <w:r w:rsidRPr="0024508B">
        <w:rPr>
          <w:rStyle w:val="StyleUnderline"/>
        </w:rPr>
        <w:t xml:space="preserve">we all recognize that the neoliberal project has been one of the </w:t>
      </w:r>
      <w:r w:rsidRPr="0024508B">
        <w:rPr>
          <w:rStyle w:val="Emphasis"/>
        </w:rPr>
        <w:t>most successful projects</w:t>
      </w:r>
      <w:r w:rsidRPr="0024508B">
        <w:rPr>
          <w:rStyle w:val="StyleUnderline"/>
        </w:rPr>
        <w:t xml:space="preserve"> of governmentality </w:t>
      </w:r>
      <w:r w:rsidRPr="0024508B">
        <w:t>since, perhaps, the very project of disciplinary power that Foucault himself described.</w:t>
      </w:r>
      <w:r w:rsidRPr="0024508B">
        <w:rPr>
          <w:rStyle w:val="StyleUnderline"/>
        </w:rPr>
        <w:t xml:space="preserve"> Rebus sic stantibus </w:t>
      </w:r>
      <w:r w:rsidRPr="0024508B">
        <w:rPr>
          <w:rStyle w:val="Emphasis"/>
        </w:rPr>
        <w:t>we cannot simply wish it away</w:t>
      </w:r>
      <w:r w:rsidRPr="0024508B">
        <w:rPr>
          <w:rStyle w:val="StyleUnderline"/>
        </w:rPr>
        <w:t xml:space="preserve">. We need to recognize that people have changed, that </w:t>
      </w:r>
      <w:r w:rsidRPr="0024508B">
        <w:rPr>
          <w:rStyle w:val="StyleUnderline"/>
          <w:highlight w:val="green"/>
        </w:rPr>
        <w:t xml:space="preserve">competitive </w:t>
      </w:r>
      <w:r w:rsidRPr="0024508B">
        <w:rPr>
          <w:rStyle w:val="Emphasis"/>
          <w:highlight w:val="green"/>
        </w:rPr>
        <w:t>individualism</w:t>
      </w:r>
      <w:r w:rsidRPr="0024508B">
        <w:rPr>
          <w:rStyle w:val="StyleUnderline"/>
        </w:rPr>
        <w:t xml:space="preserve">, self-branding and an entrepreneurial mentality are, </w:t>
      </w:r>
      <w:r w:rsidRPr="0024508B">
        <w:rPr>
          <w:rStyle w:val="StyleUnderline"/>
          <w:highlight w:val="green"/>
        </w:rPr>
        <w:t>by now, normal features of</w:t>
      </w:r>
      <w:r w:rsidRPr="0024508B">
        <w:rPr>
          <w:rStyle w:val="StyleUnderline"/>
        </w:rPr>
        <w:t xml:space="preserve"> life. The same thing goes for</w:t>
      </w:r>
      <w:r w:rsidRPr="00A355C6">
        <w:rPr>
          <w:sz w:val="10"/>
        </w:rPr>
        <w:t xml:space="preserve"> the popular political </w:t>
      </w:r>
      <w:r w:rsidRPr="0024508B">
        <w:rPr>
          <w:rStyle w:val="StyleUnderline"/>
        </w:rPr>
        <w:t>myths that prevail among advanced knowledge workers,</w:t>
      </w:r>
      <w:r w:rsidRPr="00A355C6">
        <w:rPr>
          <w:sz w:val="10"/>
        </w:rPr>
        <w:t xml:space="preserve"> what Zwick calls ‘cyber-utopianism’. We need to recognize that </w:t>
      </w:r>
      <w:r w:rsidRPr="0024508B">
        <w:rPr>
          <w:rStyle w:val="StyleUnderline"/>
        </w:rPr>
        <w:t>notions like peer-to-peer production, high-tech gift economies</w:t>
      </w:r>
      <w:r w:rsidRPr="00A355C6">
        <w:rPr>
          <w:sz w:val="10"/>
        </w:rPr>
        <w:t xml:space="preserve"> and the like have the power to mobilize the energies of the subjects that are most likely to become the pioneers of a new political vision – </w:t>
      </w:r>
      <w:r w:rsidRPr="0024508B">
        <w:rPr>
          <w:rStyle w:val="StyleUnderline"/>
        </w:rPr>
        <w:t>today’s version of the skilled workers that have taken the lead in most modern political movements.</w:t>
      </w:r>
      <w:r w:rsidRPr="00A355C6">
        <w:rPr>
          <w:sz w:val="10"/>
        </w:rPr>
        <w:t xml:space="preserve"> Even though the social theory that they produce might be shallow and imperfect, and even though they might not have read Marx and Foucault as well as we have, we cannot simply dismiss this vision as a mere ideology to be replaced by our theoretically more refined ideology. Like the relations of production that are emerging in communicative capitalism and the subjectivity of knowledge workers, these myths are part of the raw material with which the Gramscian intellectual must engage in order to articulate new understandings of common sense that are both politically progressive and intuitively attractive to the people that they are supposed to mobilize. In other words, in order to articulate an alternative, we cannot simply dismiss the reality of communicative capitalism and fall back on what remains of the political utopias of last century. </w:t>
      </w:r>
      <w:r w:rsidRPr="0024508B">
        <w:rPr>
          <w:rStyle w:val="StyleUnderline"/>
        </w:rPr>
        <w:t xml:space="preserve">We need to engage with the reality of neoliberal communicative capitalism </w:t>
      </w:r>
      <w:r w:rsidRPr="00A355C6">
        <w:rPr>
          <w:sz w:val="10"/>
        </w:rPr>
        <w:t xml:space="preserve">and try to push its dialectic beyond its apolitical present state. We must investigate what the real conditions of production and imagination are and ask ourselves where they might lead. Critical theory needs to become an empirical, and not simply a philosophical, enterprise. </w:t>
      </w:r>
    </w:p>
    <w:p w14:paraId="7A349D6C" w14:textId="77777777" w:rsidR="00A11081" w:rsidRDefault="00A11081" w:rsidP="00A11081">
      <w:pPr>
        <w:pStyle w:val="Heading4"/>
      </w:pPr>
      <w:r>
        <w:t>Capitalism solves environmental crisis - i</w:t>
      </w:r>
      <w:r w:rsidRPr="00647805">
        <w:t>ndustrial development</w:t>
      </w:r>
      <w:r>
        <w:t xml:space="preserve">, </w:t>
      </w:r>
      <w:r w:rsidRPr="00647805">
        <w:t>technological advances</w:t>
      </w:r>
      <w:r>
        <w:t>, and any alternative fails</w:t>
      </w:r>
    </w:p>
    <w:p w14:paraId="4F882AF3" w14:textId="77777777" w:rsidR="00A11081" w:rsidRPr="00B46D49" w:rsidRDefault="00A11081" w:rsidP="00A11081">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35E489B7" w14:textId="77777777" w:rsidR="00A11081" w:rsidRDefault="00A11081" w:rsidP="00A11081">
      <w:r>
        <w:t>The Price Of Growth—Destruction Of The Environment?</w:t>
      </w:r>
    </w:p>
    <w:p w14:paraId="1B83F85D" w14:textId="77777777" w:rsidR="00A11081" w:rsidRDefault="00A11081" w:rsidP="00A11081">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C0545D">
        <w:rPr>
          <w:rStyle w:val="Emphasis"/>
        </w:rPr>
        <w:t xml:space="preserve">the </w:t>
      </w:r>
      <w:r w:rsidRPr="00C0545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 xml:space="preserve">there is </w:t>
      </w:r>
      <w:r w:rsidRPr="00C0545D">
        <w:rPr>
          <w:rStyle w:val="Emphasis"/>
        </w:rPr>
        <w:t xml:space="preserve">a </w:t>
      </w:r>
      <w:r w:rsidRPr="00C0545D">
        <w:rPr>
          <w:rStyle w:val="Emphasis"/>
          <w:highlight w:val="green"/>
        </w:rPr>
        <w:t xml:space="preserve">strong correlation </w:t>
      </w:r>
      <w:r w:rsidRPr="00FB3ECD">
        <w:rPr>
          <w:rStyle w:val="Emphasis"/>
          <w:highlight w:val="green"/>
        </w:rPr>
        <w:t>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 xml:space="preserve">capitalist countries achieve high </w:t>
      </w:r>
      <w:r w:rsidRPr="00C0545D">
        <w:rPr>
          <w:rStyle w:val="Emphasis"/>
          <w:highlight w:val="green"/>
        </w:rPr>
        <w:t>environmental 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30DBDB2E" w14:textId="77777777" w:rsidR="00A11081" w:rsidRDefault="00A11081" w:rsidP="00A11081">
      <w:r>
        <w:lastRenderedPageBreak/>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 xml:space="preserve">to relieving the burden on </w:t>
      </w:r>
      <w:r w:rsidRPr="00C0545D">
        <w:rPr>
          <w:rStyle w:val="Emphasis"/>
          <w:highlight w:val="green"/>
        </w:rPr>
        <w:t>the 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7D7453EA" w14:textId="77777777" w:rsidR="00A11081" w:rsidRDefault="00A11081" w:rsidP="00A11081">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72C440E6" w14:textId="77777777" w:rsidR="00A11081" w:rsidRPr="00647805" w:rsidRDefault="00A11081" w:rsidP="00A11081">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C0545D">
        <w:rPr>
          <w:rStyle w:val="Emphasis"/>
          <w:highlight w:val="green"/>
        </w:rPr>
        <w:t xml:space="preserve">score less than </w:t>
      </w:r>
      <w:r w:rsidRPr="00FB3ECD">
        <w:rPr>
          <w:rStyle w:val="Emphasis"/>
          <w:highlight w:val="green"/>
        </w:rPr>
        <w:t>50</w:t>
      </w:r>
      <w:r w:rsidRPr="00647805">
        <w:rPr>
          <w:rStyle w:val="Emphasis"/>
        </w:rPr>
        <w:t xml:space="preserve"> for environmental performance.</w:t>
      </w:r>
    </w:p>
    <w:p w14:paraId="6DFAB25C" w14:textId="77777777" w:rsidR="00A11081" w:rsidRDefault="00A11081" w:rsidP="00A11081">
      <w:r>
        <w:t>Is Government The Best Solution To Environmental Problems?</w:t>
      </w:r>
    </w:p>
    <w:p w14:paraId="45996889" w14:textId="77777777" w:rsidR="00A11081" w:rsidRDefault="00A11081" w:rsidP="00A11081">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C0545D">
        <w:rPr>
          <w:rStyle w:val="Emphasis"/>
          <w:highlight w:val="green"/>
        </w:rPr>
        <w:t xml:space="preserve">achieve the opposite of </w:t>
      </w:r>
      <w:r w:rsidRPr="00FB3ECD">
        <w:rPr>
          <w:rStyle w:val="Emphasis"/>
          <w:highlight w:val="green"/>
        </w:rPr>
        <w:t>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294C2604" w14:textId="77777777" w:rsidR="00A11081" w:rsidRDefault="00A11081" w:rsidP="00A11081">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695B1D8D" w14:textId="77777777" w:rsidR="00A11081" w:rsidRPr="00B46D49" w:rsidRDefault="00A11081" w:rsidP="00A11081">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6789899B" w14:textId="77777777" w:rsidR="00A11081" w:rsidRDefault="00A11081" w:rsidP="00A11081">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2270E1EB" w14:textId="77777777" w:rsidR="00A11081" w:rsidRDefault="00A11081" w:rsidP="00A11081">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r>
        <w:lastRenderedPageBreak/>
        <w:t xml:space="preserve">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5F97A958" w14:textId="77777777" w:rsidR="00A11081" w:rsidRDefault="00A11081" w:rsidP="00A11081">
      <w:pPr>
        <w:rPr>
          <w:rStyle w:val="StyleUnderlin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 xml:space="preserve">do not </w:t>
      </w:r>
      <w:r w:rsidRPr="00C0545D">
        <w:rPr>
          <w:rStyle w:val="Emphasis"/>
          <w:highlight w:val="green"/>
        </w:rPr>
        <w:t xml:space="preserve">usually say which system </w:t>
      </w:r>
      <w:r w:rsidRPr="00FB3ECD">
        <w:rPr>
          <w:rStyle w:val="Emphasis"/>
          <w:highlight w:val="green"/>
        </w:rPr>
        <w:t>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C0545D">
        <w:rPr>
          <w:rStyle w:val="Emphasis"/>
        </w:rPr>
        <w:t xml:space="preserve">that </w:t>
      </w:r>
      <w:r w:rsidRPr="00FB3ECD">
        <w:rPr>
          <w:rStyle w:val="Emphasis"/>
          <w:highlight w:val="green"/>
        </w:rPr>
        <w:t>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C0545D">
        <w:rPr>
          <w:rStyle w:val="Emphasis"/>
          <w:highlight w:val="green"/>
        </w:rPr>
        <w:t>this non</w:t>
      </w:r>
      <w:r w:rsidRPr="00FB3ECD">
        <w:rPr>
          <w:rStyle w:val="Emphasis"/>
          <w:highlight w:val="green"/>
        </w:rPr>
        <w:t>-capitalist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58487EEB" w14:textId="77777777" w:rsidR="00A11081" w:rsidRDefault="00A11081" w:rsidP="00A11081">
      <w:pPr>
        <w:pStyle w:val="Heading4"/>
        <w:jc w:val="both"/>
      </w:pPr>
      <w:r>
        <w:t xml:space="preserve">It’s key to CCS – link-turns </w:t>
      </w:r>
      <w:r>
        <w:rPr>
          <w:u w:val="single"/>
        </w:rPr>
        <w:t>every</w:t>
      </w:r>
      <w:r>
        <w:t xml:space="preserve"> impact. </w:t>
      </w:r>
    </w:p>
    <w:p w14:paraId="7039D110" w14:textId="77777777" w:rsidR="00A11081" w:rsidRPr="00A92EA2" w:rsidRDefault="00A11081" w:rsidP="00A11081">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7F24956B" w14:textId="77777777" w:rsidR="00596364" w:rsidRDefault="00A11081" w:rsidP="00A11081">
      <w:pPr>
        <w:rPr>
          <w:rStyle w:val="Emphasis"/>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 xml:space="preserve">Carbon capture from air can be done anywhere and at any time, and so </w:t>
      </w:r>
      <w:r w:rsidRPr="00A92EA2">
        <w:rPr>
          <w:rStyle w:val="StyleUnderline"/>
          <w:szCs w:val="22"/>
        </w:rPr>
        <w:lastRenderedPageBreak/>
        <w:t>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w:t>
      </w:r>
      <w:r w:rsidRPr="00A92EA2">
        <w:rPr>
          <w:szCs w:val="22"/>
        </w:rPr>
        <w:lastRenderedPageBreak/>
        <w:t xml:space="preserve">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 xml:space="preserve">air capture </w:t>
      </w:r>
      <w:r w:rsidRPr="00512BB3">
        <w:rPr>
          <w:rStyle w:val="StyleUnderline"/>
          <w:szCs w:val="22"/>
          <w:highlight w:val="green"/>
        </w:rPr>
        <w:t>of CO2 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p>
    <w:p w14:paraId="422529D3" w14:textId="77777777" w:rsidR="00596364" w:rsidRDefault="00596364" w:rsidP="00A11081">
      <w:pPr>
        <w:rPr>
          <w:rStyle w:val="Emphasis"/>
          <w:szCs w:val="22"/>
        </w:rPr>
      </w:pPr>
    </w:p>
    <w:p w14:paraId="06C93C22" w14:textId="7114A397" w:rsidR="00596364" w:rsidRDefault="00596364" w:rsidP="00A11081">
      <w:pPr>
        <w:rPr>
          <w:rStyle w:val="Emphasis"/>
          <w:szCs w:val="22"/>
        </w:rPr>
      </w:pPr>
    </w:p>
    <w:p w14:paraId="3FD4BD62" w14:textId="5F72373C" w:rsidR="00596364" w:rsidRDefault="00596364" w:rsidP="00A11081">
      <w:pPr>
        <w:rPr>
          <w:rStyle w:val="Emphasis"/>
          <w:szCs w:val="22"/>
        </w:rPr>
      </w:pPr>
    </w:p>
    <w:p w14:paraId="3BBDE272" w14:textId="77777777" w:rsidR="00596364" w:rsidRDefault="00596364" w:rsidP="00A11081">
      <w:pPr>
        <w:rPr>
          <w:rStyle w:val="Emphasis"/>
          <w:szCs w:val="22"/>
        </w:rPr>
      </w:pPr>
    </w:p>
    <w:p w14:paraId="75164EE4" w14:textId="26C24B23" w:rsidR="00A11081" w:rsidRPr="00F94F3F" w:rsidRDefault="00A11081" w:rsidP="00A11081">
      <w:pPr>
        <w:rPr>
          <w:szCs w:val="22"/>
        </w:rPr>
      </w:pP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73DD793C" w14:textId="77777777" w:rsidR="00A11081" w:rsidRPr="00AC4611" w:rsidRDefault="00A11081" w:rsidP="00A11081">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1280EF1B" w14:textId="77777777" w:rsidR="00A11081" w:rsidRPr="00AC4611" w:rsidRDefault="00A11081" w:rsidP="00A11081">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7619F78" w14:textId="77777777" w:rsidR="00A11081" w:rsidRPr="00360D1B" w:rsidRDefault="00A11081" w:rsidP="00A11081">
      <w:pPr>
        <w:spacing w:line="276" w:lineRule="auto"/>
        <w:rPr>
          <w:sz w:val="14"/>
        </w:rPr>
      </w:pPr>
      <w:r w:rsidRPr="00401C55">
        <w:rPr>
          <w:rStyle w:val="StyleUnderline"/>
          <w:highlight w:val="green"/>
        </w:rPr>
        <w:t>Climate change is</w:t>
      </w:r>
      <w:r w:rsidRPr="00401C55">
        <w:rPr>
          <w:rStyle w:val="StyleUnderline"/>
        </w:rPr>
        <w:t xml:space="preserve"> becoming </w:t>
      </w:r>
      <w:r w:rsidRPr="00401C55">
        <w:rPr>
          <w:rStyle w:val="StyleUnderline"/>
          <w:highlight w:val="green"/>
        </w:rPr>
        <w:t>an existential threat with warming in excess of 2°C within the next three decades and 4</w:t>
      </w:r>
      <w:r w:rsidRPr="00401C55">
        <w:rPr>
          <w:rStyle w:val="StyleUnderline"/>
        </w:rPr>
        <w:t xml:space="preserve">°C </w:t>
      </w:r>
      <w:r w:rsidRPr="00401C55">
        <w:rPr>
          <w:rStyle w:val="StyleUnderline"/>
          <w:highlight w:val="green"/>
        </w:rPr>
        <w:t>to 6</w:t>
      </w:r>
      <w:r w:rsidRPr="00401C55">
        <w:rPr>
          <w:rStyle w:val="StyleUnderline"/>
        </w:rPr>
        <w:t>°C with</w:t>
      </w:r>
      <w:r w:rsidRPr="00401C55">
        <w:rPr>
          <w:rStyle w:val="StyleUnderline"/>
          <w:highlight w:val="green"/>
        </w:rPr>
        <w:t>in the next several</w:t>
      </w:r>
      <w:r w:rsidRPr="00401C55">
        <w:rPr>
          <w:rStyle w:val="StyleUnderline"/>
        </w:rPr>
        <w:t xml:space="preserve"> decades. </w:t>
      </w:r>
      <w:r w:rsidRPr="00401C55">
        <w:rPr>
          <w:rStyle w:val="StyleUnderline"/>
          <w:highlight w:val="green"/>
        </w:rPr>
        <w:t>Warming of such magnitudes</w:t>
      </w:r>
      <w:r w:rsidRPr="00401C55">
        <w:rPr>
          <w:rStyle w:val="StyleUnderline"/>
        </w:rPr>
        <w:t xml:space="preserve"> will </w:t>
      </w:r>
      <w:r w:rsidRPr="00401C55">
        <w:rPr>
          <w:rStyle w:val="StyleUnderline"/>
          <w:highlight w:val="green"/>
        </w:rPr>
        <w:t>expose</w:t>
      </w:r>
      <w:r w:rsidRPr="00401C55">
        <w:rPr>
          <w:rStyle w:val="StyleUnderline"/>
        </w:rPr>
        <w:t xml:space="preserve"> as many as </w:t>
      </w:r>
      <w:r w:rsidRPr="00401C55">
        <w:rPr>
          <w:rStyle w:val="StyleUnderline"/>
          <w:highlight w:val="green"/>
        </w:rPr>
        <w:t>75% of the world’s population to deadly heat stress</w:t>
      </w:r>
      <w:r w:rsidRPr="00401C55">
        <w:rPr>
          <w:rStyle w:val="StyleUnderline"/>
        </w:rPr>
        <w:t xml:space="preserve"> in addition to disrupting the climate and weather worldwide. Climate change is an urgent </w:t>
      </w:r>
      <w:r w:rsidRPr="00401C55">
        <w:rPr>
          <w:rStyle w:val="StyleUnderline"/>
        </w:rPr>
        <w:lastRenderedPageBreak/>
        <w:t>problem requiring urgent solutions. This paper lays out urgent and 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772FB56D" w14:textId="77777777" w:rsidR="00A11081" w:rsidRPr="00360D1B" w:rsidRDefault="00A11081" w:rsidP="00A11081">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01C55">
        <w:rPr>
          <w:rStyle w:val="StyleUnderline"/>
          <w:highlight w:val="green"/>
        </w:rPr>
        <w:t>emissions</w:t>
      </w:r>
      <w:r w:rsidRPr="00401C55">
        <w:rPr>
          <w:rStyle w:val="StyleUnderline"/>
        </w:rPr>
        <w:t xml:space="preserve"> of greenhouse gases and air pollutants </w:t>
      </w:r>
      <w:r w:rsidRPr="00401C55">
        <w:rPr>
          <w:rStyle w:val="StyleUnderline"/>
          <w:highlight w:val="green"/>
        </w:rPr>
        <w:t>can be decoupled from economic growth</w:t>
      </w:r>
      <w:r w:rsidRPr="00401C55">
        <w:rPr>
          <w:rStyle w:val="StyleUnderline"/>
        </w:rPr>
        <w:t>. Another favorable sign is that 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360D1B">
        <w:rPr>
          <w:sz w:val="14"/>
        </w:rPr>
        <w:t xml:space="preserve">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C501A18" w14:textId="77777777" w:rsidR="00A11081" w:rsidRPr="00360D1B" w:rsidRDefault="00A11081" w:rsidP="00A11081">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28060288" w14:textId="77777777" w:rsidR="00A11081" w:rsidRPr="00360D1B" w:rsidRDefault="00A11081" w:rsidP="00A11081">
      <w:pPr>
        <w:spacing w:line="276" w:lineRule="auto"/>
        <w:rPr>
          <w:sz w:val="14"/>
        </w:rPr>
      </w:pPr>
      <w:r w:rsidRPr="00401C55">
        <w:rPr>
          <w:rStyle w:val="StyleUnderline"/>
          <w:highlight w:val="green"/>
        </w:rPr>
        <w:t>The climate has already warmed by 1°C.</w:t>
      </w:r>
      <w:r w:rsidRPr="00401C55">
        <w:rPr>
          <w:rStyle w:val="StyleUnderline"/>
        </w:rPr>
        <w:t xml:space="preserve"> The problem is running ahead of us, </w:t>
      </w:r>
      <w:r w:rsidRPr="00401C55">
        <w:rPr>
          <w:rStyle w:val="StyleUnderline"/>
          <w:highlight w:val="green"/>
        </w:rPr>
        <w:t>and under current trends we will</w:t>
      </w:r>
      <w:r w:rsidRPr="00401C55">
        <w:rPr>
          <w:rStyle w:val="StyleUnderline"/>
        </w:rPr>
        <w:t xml:space="preserve"> likely reach 1.5°C in the next fifteen years and </w:t>
      </w:r>
      <w:r w:rsidRPr="00401C55">
        <w:rPr>
          <w:rStyle w:val="StyleUnderline"/>
          <w:highlight w:val="green"/>
        </w:rPr>
        <w:t xml:space="preserve">surpass </w:t>
      </w:r>
      <w:r w:rsidRPr="00401C55">
        <w:rPr>
          <w:rStyle w:val="StyleUnderline"/>
        </w:rPr>
        <w:t xml:space="preserve">the </w:t>
      </w:r>
      <w:r w:rsidRPr="00401C55">
        <w:rPr>
          <w:rStyle w:val="StyleUnderline"/>
          <w:highlight w:val="green"/>
        </w:rPr>
        <w:t>2°C</w:t>
      </w:r>
      <w:r w:rsidRPr="00401C55">
        <w:rPr>
          <w:rStyle w:val="StyleUnderline"/>
        </w:rPr>
        <w:t xml:space="preserve"> guardrail </w:t>
      </w:r>
      <w:r w:rsidRPr="00401C55">
        <w:rPr>
          <w:rStyle w:val="StyleUnderline"/>
          <w:highlight w:val="green"/>
        </w:rPr>
        <w:t>by mid-century with a 50% probability of reaching 4°C by end of century</w:t>
      </w:r>
      <w:r w:rsidRPr="00401C55">
        <w:rPr>
          <w:rStyle w:val="StyleUnderline"/>
        </w:rPr>
        <w:t>.</w:t>
      </w:r>
      <w:r w:rsidRPr="00360D1B">
        <w:rPr>
          <w:sz w:val="14"/>
        </w:rPr>
        <w:t xml:space="preserve"> Warming in excess of 3°C is likely to be a global catastrophe for three major reasons:</w:t>
      </w:r>
    </w:p>
    <w:p w14:paraId="099BDFF8" w14:textId="77777777" w:rsidR="00A11081" w:rsidRPr="00401C55" w:rsidRDefault="00A11081" w:rsidP="00A11081">
      <w:pPr>
        <w:spacing w:line="276" w:lineRule="auto"/>
        <w:rPr>
          <w:rStyle w:val="StyleUnderline"/>
        </w:rPr>
      </w:pPr>
      <w:r w:rsidRPr="00401C55">
        <w:rPr>
          <w:rStyle w:val="StyleUnderline"/>
        </w:rPr>
        <w:t xml:space="preserve">• </w:t>
      </w:r>
      <w:r w:rsidRPr="00401C55">
        <w:rPr>
          <w:rStyle w:val="StyleUnderline"/>
          <w:highlight w:val="green"/>
        </w:rPr>
        <w:t>Warming</w:t>
      </w:r>
      <w:r w:rsidRPr="00401C55">
        <w:rPr>
          <w:rStyle w:val="StyleUnderline"/>
        </w:rPr>
        <w:t xml:space="preserve"> in the range of 3°C to 5°C is suggested as the threshold for several tipping points in the physical and geochemical systems; a warming </w:t>
      </w:r>
      <w:r w:rsidRPr="00401C55">
        <w:rPr>
          <w:rStyle w:val="StyleUnderline"/>
          <w:highlight w:val="green"/>
        </w:rPr>
        <w:t>of</w:t>
      </w:r>
      <w:r w:rsidRPr="00401C55">
        <w:rPr>
          <w:rStyle w:val="StyleUnderline"/>
        </w:rPr>
        <w:t xml:space="preserve"> about </w:t>
      </w:r>
      <w:r w:rsidRPr="00401C55">
        <w:rPr>
          <w:rStyle w:val="StyleUnderline"/>
          <w:highlight w:val="green"/>
        </w:rPr>
        <w:t>3°C has a probability of over 40% to cross</w:t>
      </w:r>
      <w:r w:rsidRPr="00401C55">
        <w:rPr>
          <w:rStyle w:val="StyleUnderline"/>
        </w:rPr>
        <w:t xml:space="preserve"> over </w:t>
      </w:r>
      <w:r w:rsidRPr="00401C55">
        <w:rPr>
          <w:rStyle w:val="StyleUnderline"/>
          <w:highlight w:val="green"/>
        </w:rPr>
        <w:t>multiple tipping points, while</w:t>
      </w:r>
      <w:r w:rsidRPr="00401C55">
        <w:rPr>
          <w:rStyle w:val="StyleUnderline"/>
        </w:rPr>
        <w:t xml:space="preserve"> a warming close to </w:t>
      </w:r>
      <w:r w:rsidRPr="00401C55">
        <w:rPr>
          <w:rStyle w:val="StyleUnderline"/>
          <w:highlight w:val="green"/>
        </w:rPr>
        <w:t>5°C increases it to nearly 90</w:t>
      </w:r>
      <w:r w:rsidRPr="00401C55">
        <w:rPr>
          <w:rStyle w:val="StyleUnderline"/>
        </w:rPr>
        <w:t>%, compared with a baseline warming of less than 1.5°C, which has only just over a 10% probability of exceeding any tipping point.</w:t>
      </w:r>
    </w:p>
    <w:p w14:paraId="3BEBE84A" w14:textId="77777777" w:rsidR="00A11081" w:rsidRPr="00360D1B" w:rsidRDefault="00A11081" w:rsidP="00A11081">
      <w:pPr>
        <w:spacing w:line="276" w:lineRule="auto"/>
        <w:rPr>
          <w:sz w:val="14"/>
        </w:rPr>
      </w:pPr>
      <w:r w:rsidRPr="00401C55">
        <w:rPr>
          <w:rStyle w:val="StyleUnderline"/>
        </w:rPr>
        <w:t xml:space="preserve">• Health effects of such warming are emerging as a major if not dominant source of concern. Warming of </w:t>
      </w:r>
      <w:r w:rsidRPr="00401C55">
        <w:rPr>
          <w:rStyle w:val="StyleUnderline"/>
          <w:highlight w:val="green"/>
        </w:rPr>
        <w:t xml:space="preserve">4°C or more will expose more than </w:t>
      </w:r>
      <w:r w:rsidRPr="00401C55">
        <w:rPr>
          <w:rStyle w:val="StyleUnderline"/>
        </w:rPr>
        <w:t xml:space="preserve">70% of the population, i.e. about </w:t>
      </w:r>
      <w:r w:rsidRPr="00401C55">
        <w:rPr>
          <w:rStyle w:val="StyleUnderline"/>
          <w:highlight w:val="green"/>
        </w:rPr>
        <w:t>7 billion</w:t>
      </w:r>
      <w:r w:rsidRPr="00401C55">
        <w:rPr>
          <w:rStyle w:val="StyleUnderline"/>
        </w:rPr>
        <w:t xml:space="preserve"> by the end of the century, </w:t>
      </w:r>
      <w:r w:rsidRPr="00401C55">
        <w:rPr>
          <w:rStyle w:val="StyleUnderline"/>
          <w:highlight w:val="green"/>
        </w:rPr>
        <w:t>to deadly heat stress and</w:t>
      </w:r>
      <w:r w:rsidRPr="00401C55">
        <w:rPr>
          <w:rStyle w:val="StyleUnderline"/>
        </w:rPr>
        <w:t xml:space="preserve"> expose about 2.4 billion to </w:t>
      </w:r>
      <w:r w:rsidRPr="00401C55">
        <w:rPr>
          <w:rStyle w:val="StyleUnderline"/>
          <w:highlight w:val="green"/>
        </w:rPr>
        <w:t>vector borne diseases</w:t>
      </w:r>
      <w:r w:rsidRPr="00401C55">
        <w:rPr>
          <w:rStyle w:val="StyleUnderlin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643B2563" w14:textId="77777777" w:rsidR="00A11081" w:rsidRPr="00D73DBA" w:rsidRDefault="00A11081" w:rsidP="00A11081">
      <w:pPr>
        <w:spacing w:line="276" w:lineRule="auto"/>
        <w:rPr>
          <w:b/>
          <w:bCs/>
          <w:szCs w:val="22"/>
        </w:rPr>
      </w:pPr>
      <w:r w:rsidRPr="00360D1B">
        <w:rPr>
          <w:sz w:val="14"/>
        </w:rPr>
        <w:t xml:space="preserve">The good news is that </w:t>
      </w:r>
      <w:r w:rsidRPr="00401C55">
        <w:rPr>
          <w:rStyle w:val="StyleUnderline"/>
          <w:highlight w:val="green"/>
        </w:rPr>
        <w:t>there may still be time to avert</w:t>
      </w:r>
      <w:r w:rsidRPr="00401C55">
        <w:rPr>
          <w:rStyle w:val="StyleUnderline"/>
        </w:rPr>
        <w:t xml:space="preserve"> such </w:t>
      </w:r>
      <w:r w:rsidRPr="00401C55">
        <w:rPr>
          <w:rStyle w:val="StyleUnderline"/>
          <w:highlight w:val="green"/>
        </w:rPr>
        <w:t>catastrophic changes</w:t>
      </w:r>
      <w:r w:rsidRPr="00360D1B">
        <w:rPr>
          <w:sz w:val="14"/>
        </w:rPr>
        <w:t xml:space="preserve">. The Paris Agreement and </w:t>
      </w:r>
      <w:r w:rsidRPr="00401C55">
        <w:rPr>
          <w:rStyle w:val="StyleUnderline"/>
        </w:rPr>
        <w:t xml:space="preserve">supporting climate </w:t>
      </w:r>
      <w:r w:rsidRPr="00401C55">
        <w:rPr>
          <w:rStyle w:val="StyleUnderline"/>
          <w:highlight w:val="green"/>
        </w:rPr>
        <w:t>policies must be strengthened substantially within the next five years</w:t>
      </w:r>
      <w:r w:rsidRPr="00401C55">
        <w:rPr>
          <w:rStyle w:val="StyleUnderline"/>
        </w:rPr>
        <w:t xml:space="preserve"> to bend the emissions curve down faster, stabilize climate, and prevent </w:t>
      </w:r>
      <w:r w:rsidRPr="00401C55">
        <w:rPr>
          <w:rStyle w:val="StyleUnderline"/>
          <w:highlight w:val="green"/>
        </w:rPr>
        <w:t>catastrophic warming</w:t>
      </w:r>
      <w:r w:rsidRPr="00360D1B">
        <w:rPr>
          <w:sz w:val="14"/>
        </w:rPr>
        <w:t xml:space="preserve">. To the extent those efforts fall short, societies and </w:t>
      </w:r>
      <w:r w:rsidRPr="00401C55">
        <w:rPr>
          <w:rStyle w:val="StyleUnderline"/>
        </w:rPr>
        <w:t xml:space="preserve">ecosystems will be forced to contend with substantial needs for </w:t>
      </w:r>
      <w:r w:rsidRPr="00401C55">
        <w:rPr>
          <w:rStyle w:val="Emphasis"/>
          <w:highlight w:val="green"/>
        </w:rPr>
        <w:t>adaptation</w:t>
      </w:r>
      <w:r w:rsidRPr="00401C55">
        <w:rPr>
          <w:rStyle w:val="StyleUnderline"/>
        </w:rPr>
        <w:t xml:space="preserve">—a burden that </w:t>
      </w:r>
      <w:r w:rsidRPr="00401C55">
        <w:rPr>
          <w:rStyle w:val="Emphasis"/>
          <w:highlight w:val="green"/>
        </w:rPr>
        <w:t>will fall disproportionately on the poorest three billion</w:t>
      </w:r>
      <w:r w:rsidRPr="00401C55">
        <w:rPr>
          <w:rStyle w:val="Emphasis"/>
        </w:rPr>
        <w:t xml:space="preserve"> </w:t>
      </w:r>
      <w:r w:rsidRPr="00401C55">
        <w:rPr>
          <w:rStyle w:val="StyleUnderline"/>
        </w:rPr>
        <w:t>who are least responsible for causing the climate change problem</w:t>
      </w:r>
      <w:r w:rsidRPr="00D73DBA">
        <w:rPr>
          <w:b/>
          <w:bCs/>
          <w:szCs w:val="22"/>
        </w:rPr>
        <w:t>.</w:t>
      </w:r>
    </w:p>
    <w:p w14:paraId="4C16443F" w14:textId="77777777" w:rsidR="00A11081" w:rsidRPr="00360D1B" w:rsidRDefault="00A11081" w:rsidP="00A11081">
      <w:pPr>
        <w:spacing w:line="276" w:lineRule="auto"/>
        <w:rPr>
          <w:sz w:val="14"/>
          <w:szCs w:val="14"/>
        </w:rPr>
      </w:pPr>
      <w:r w:rsidRPr="00360D1B">
        <w:rPr>
          <w:sz w:val="14"/>
          <w:szCs w:val="14"/>
        </w:rPr>
        <w:lastRenderedPageBreak/>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0D44F357" w14:textId="77777777" w:rsidR="00A11081" w:rsidRPr="00360D1B" w:rsidRDefault="00A11081" w:rsidP="00A11081">
      <w:pPr>
        <w:spacing w:line="276" w:lineRule="auto"/>
        <w:rPr>
          <w:sz w:val="14"/>
        </w:rPr>
      </w:pPr>
      <w:r w:rsidRPr="00360D1B">
        <w:rPr>
          <w:sz w:val="14"/>
        </w:rPr>
        <w:t>Where Do We Go from Here?</w:t>
      </w:r>
    </w:p>
    <w:p w14:paraId="29380AE7" w14:textId="77777777" w:rsidR="00A11081" w:rsidRPr="00360D1B" w:rsidRDefault="00A11081" w:rsidP="00A11081">
      <w:pPr>
        <w:spacing w:line="276" w:lineRule="auto"/>
        <w:rPr>
          <w:sz w:val="14"/>
        </w:rPr>
      </w:pPr>
      <w:r w:rsidRPr="00401C55">
        <w:rPr>
          <w:rStyle w:val="StyleUnderline"/>
        </w:rPr>
        <w:t xml:space="preserve">A massive effort will be needed </w:t>
      </w:r>
      <w:r w:rsidRPr="00401C55">
        <w:rPr>
          <w:rStyle w:val="StyleUnderline"/>
          <w:highlight w:val="green"/>
        </w:rPr>
        <w:t>to stop warming at 2°C</w:t>
      </w:r>
      <w:r w:rsidRPr="00401C55">
        <w:rPr>
          <w:rStyle w:val="StyleUnderline"/>
        </w:rPr>
        <w:t xml:space="preserve">, and </w:t>
      </w:r>
      <w:r w:rsidRPr="00401C55">
        <w:rPr>
          <w:rStyle w:val="StyleUnderline"/>
          <w:highlight w:val="green"/>
        </w:rPr>
        <w:t>time is of the essence</w:t>
      </w:r>
      <w:r w:rsidRPr="00401C55">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606FF88" w14:textId="77777777" w:rsidR="00A11081" w:rsidRPr="00360D1B" w:rsidRDefault="00A11081" w:rsidP="00A11081">
      <w:pPr>
        <w:spacing w:line="276" w:lineRule="auto"/>
        <w:rPr>
          <w:sz w:val="14"/>
        </w:rPr>
      </w:pPr>
      <w:r w:rsidRPr="00360D1B">
        <w:rPr>
          <w:sz w:val="14"/>
        </w:rPr>
        <w:t>2. Tipping Points</w:t>
      </w:r>
      <w:r w:rsidRPr="00D73DBA">
        <w:rPr>
          <w:b/>
          <w:bCs/>
          <w:szCs w:val="22"/>
        </w:rPr>
        <w:t xml:space="preserve">: </w:t>
      </w:r>
      <w:r w:rsidRPr="00401C55">
        <w:rPr>
          <w:rStyle w:val="StyleUnderline"/>
        </w:rPr>
        <w:t xml:space="preserve">It is likely that </w:t>
      </w:r>
      <w:r w:rsidRPr="00401C55">
        <w:rPr>
          <w:rStyle w:val="StyleUnderline"/>
          <w:highlight w:val="green"/>
        </w:rPr>
        <w:t xml:space="preserve">as we cross </w:t>
      </w:r>
      <w:r w:rsidRPr="00694843">
        <w:rPr>
          <w:rStyle w:val="StyleUnderline"/>
        </w:rPr>
        <w:t>the</w:t>
      </w:r>
      <w:r w:rsidRPr="00401C55">
        <w:rPr>
          <w:rStyle w:val="StyleUnderline"/>
        </w:rPr>
        <w:t xml:space="preserve"> 1.5°C to </w:t>
      </w:r>
      <w:r w:rsidRPr="00401C55">
        <w:rPr>
          <w:rStyle w:val="StyleUnderline"/>
          <w:highlight w:val="green"/>
        </w:rPr>
        <w:t>2°C thresholds we will trigger</w:t>
      </w:r>
      <w:r w:rsidRPr="00401C55">
        <w:rPr>
          <w:rStyle w:val="StyleUnderline"/>
        </w:rPr>
        <w:t xml:space="preserve"> so called “</w:t>
      </w:r>
      <w:r w:rsidRPr="00401C55">
        <w:rPr>
          <w:rStyle w:val="StyleUnderline"/>
          <w:highlight w:val="green"/>
        </w:rPr>
        <w:t>tipping points” for abrupt and nonlinear changes</w:t>
      </w:r>
      <w:r w:rsidRPr="00401C55">
        <w:rPr>
          <w:rStyle w:val="StyleUnderline"/>
        </w:rPr>
        <w:t xml:space="preserve"> in the climate system </w:t>
      </w:r>
      <w:r w:rsidRPr="00401C55">
        <w:rPr>
          <w:rStyle w:val="StyleUnderline"/>
          <w:highlight w:val="green"/>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3585E66A" w14:textId="77777777" w:rsidR="00A11081" w:rsidRDefault="00A11081" w:rsidP="00A11081">
      <w:pPr>
        <w:spacing w:line="276" w:lineRule="auto"/>
        <w:rPr>
          <w:rStyle w:val="StyleUnderline"/>
        </w:rPr>
      </w:pPr>
      <w:r w:rsidRPr="00360D1B">
        <w:rPr>
          <w:sz w:val="14"/>
        </w:rPr>
        <w:t>While all climate tipping points have the potential to rapidly destabilize climate, social, and economic systems, some are also</w:t>
      </w:r>
      <w:r w:rsidRPr="00401C55">
        <w:rPr>
          <w:rStyle w:val="StyleUnderline"/>
        </w:rPr>
        <w:t xml:space="preserve"> self-amplifying feedbacks that once set in motion increase warming in such a way that they perpetuate yet even more warming. </w:t>
      </w:r>
      <w:r w:rsidRPr="00401C55">
        <w:rPr>
          <w:rStyle w:val="StyleUnderline"/>
          <w:highlight w:val="green"/>
        </w:rPr>
        <w:t>Declining Arctic sea ice, thawing permafrost, and</w:t>
      </w:r>
      <w:r w:rsidRPr="00401C55">
        <w:rPr>
          <w:rStyle w:val="StyleUnderline"/>
        </w:rPr>
        <w:t xml:space="preserve"> the poleward </w:t>
      </w:r>
      <w:r w:rsidRPr="00401C55">
        <w:rPr>
          <w:rStyle w:val="StyleUnderline"/>
          <w:highlight w:val="green"/>
        </w:rPr>
        <w:t>migration of cloud systems are</w:t>
      </w:r>
      <w:r w:rsidRPr="00401C55">
        <w:rPr>
          <w:rStyle w:val="StyleUnderline"/>
        </w:rPr>
        <w:t xml:space="preserve"> all examples of </w:t>
      </w:r>
      <w:r w:rsidRPr="00401C55">
        <w:rPr>
          <w:rStyle w:val="StyleUnderline"/>
          <w:highlight w:val="green"/>
        </w:rPr>
        <w:t>self-amplifying feedback</w:t>
      </w:r>
      <w:r w:rsidRPr="00401C55">
        <w:rPr>
          <w:rStyle w:val="StyleUnderline"/>
        </w:rPr>
        <w:t xml:space="preserve"> mechanisms, </w:t>
      </w:r>
      <w:r w:rsidRPr="00401C55">
        <w:rPr>
          <w:rStyle w:val="StyleUnderline"/>
          <w:highlight w:val="green"/>
        </w:rPr>
        <w:t xml:space="preserve">where </w:t>
      </w:r>
      <w:r w:rsidRPr="00401C55">
        <w:rPr>
          <w:rStyle w:val="Emphasis"/>
          <w:highlight w:val="green"/>
        </w:rPr>
        <w:t>initial warming feeds upon itself</w:t>
      </w:r>
      <w:r w:rsidRPr="00401C55">
        <w:rPr>
          <w:rStyle w:val="StyleUnderline"/>
          <w:highlight w:val="green"/>
        </w:rPr>
        <w:t xml:space="preserve"> </w:t>
      </w:r>
      <w:r w:rsidRPr="00401C55">
        <w:rPr>
          <w:rStyle w:val="StyleUnderline"/>
        </w:rPr>
        <w:t xml:space="preserve">to cause still more warming acting </w:t>
      </w:r>
      <w:r w:rsidRPr="00401C55">
        <w:rPr>
          <w:rStyle w:val="Emphasis"/>
          <w:highlight w:val="green"/>
        </w:rPr>
        <w:t>as a force multiplier</w:t>
      </w:r>
      <w:r w:rsidRPr="00401C55">
        <w:rPr>
          <w:rStyle w:val="StyleUnderline"/>
        </w:rPr>
        <w:t xml:space="preserve"> (Schuur et al., 2015).</w:t>
      </w:r>
    </w:p>
    <w:p w14:paraId="6CE53A76" w14:textId="77777777" w:rsidR="00A11081" w:rsidRDefault="00A11081" w:rsidP="00A11081">
      <w:pPr>
        <w:pStyle w:val="Heading4"/>
      </w:pPr>
      <w:r>
        <w:t xml:space="preserve">Warming is an impact filter through which you must view structural violence – as positive feedback loops worsen, structural violence does too, because the poorest and most vulnerable of the population suffer from habitat loss, heat stress, disease, and rising sea levels. </w:t>
      </w:r>
    </w:p>
    <w:p w14:paraId="5642E2C2" w14:textId="74AC7C9F" w:rsidR="00E42E4C" w:rsidRDefault="00E42E4C" w:rsidP="00F601E6"/>
    <w:p w14:paraId="1835C9A3" w14:textId="62853F04" w:rsidR="00EE3661" w:rsidRDefault="00EE3661" w:rsidP="00F601E6"/>
    <w:p w14:paraId="2CCF5D43" w14:textId="77777777" w:rsidR="00EE3661" w:rsidRPr="00F601E6" w:rsidRDefault="00EE3661" w:rsidP="00F601E6"/>
    <w:sectPr w:rsidR="00EE366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BFC5C13"/>
    <w:multiLevelType w:val="hybridMultilevel"/>
    <w:tmpl w:val="8A9CF7A8"/>
    <w:lvl w:ilvl="0" w:tplc="75407414">
      <w:start w:val="1"/>
      <w:numFmt w:val="decimal"/>
      <w:lvlText w:val="%1."/>
      <w:lvlJc w:val="left"/>
      <w:pPr>
        <w:ind w:left="720" w:hanging="360"/>
      </w:pPr>
      <w:rPr>
        <w:rFonts w:ascii="Calibri" w:eastAsiaTheme="majorEastAsia" w:hAnsi="Calibri" w:cstheme="maj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2829B8"/>
    <w:multiLevelType w:val="hybridMultilevel"/>
    <w:tmpl w:val="F15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A010B0"/>
    <w:multiLevelType w:val="hybridMultilevel"/>
    <w:tmpl w:val="221E3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5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25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4A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1B8"/>
    <w:rsid w:val="005379C3"/>
    <w:rsid w:val="0054253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36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10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F8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081"/>
    <w:rsid w:val="00A22670"/>
    <w:rsid w:val="00A24B35"/>
    <w:rsid w:val="00A271BA"/>
    <w:rsid w:val="00A27F86"/>
    <w:rsid w:val="00A431C6"/>
    <w:rsid w:val="00A54315"/>
    <w:rsid w:val="00A60FBC"/>
    <w:rsid w:val="00A65C0B"/>
    <w:rsid w:val="00A776BA"/>
    <w:rsid w:val="00A81FD2"/>
    <w:rsid w:val="00A8441A"/>
    <w:rsid w:val="00A8674A"/>
    <w:rsid w:val="00A96E24"/>
    <w:rsid w:val="00AA452E"/>
    <w:rsid w:val="00AA6F6E"/>
    <w:rsid w:val="00AB122B"/>
    <w:rsid w:val="00AB21B0"/>
    <w:rsid w:val="00AB48D3"/>
    <w:rsid w:val="00AE0243"/>
    <w:rsid w:val="00AE1BAD"/>
    <w:rsid w:val="00AE2124"/>
    <w:rsid w:val="00AE24BC"/>
    <w:rsid w:val="00AE3E3F"/>
    <w:rsid w:val="00AF2516"/>
    <w:rsid w:val="00AF4760"/>
    <w:rsid w:val="00AF55D4"/>
    <w:rsid w:val="00B02A7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86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661"/>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7677E"/>
  <w14:defaultImageDpi w14:val="300"/>
  <w15:docId w15:val="{2D1E0549-C2AC-6048-BA4F-659E3E2DC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452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A45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45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A45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AA452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A1108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A45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52E"/>
  </w:style>
  <w:style w:type="character" w:customStyle="1" w:styleId="Heading1Char">
    <w:name w:val="Heading 1 Char"/>
    <w:aliases w:val="Pocket Char"/>
    <w:basedOn w:val="DefaultParagraphFont"/>
    <w:link w:val="Heading1"/>
    <w:uiPriority w:val="9"/>
    <w:rsid w:val="00AA45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452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A452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AA452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AA452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AA452E"/>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A452E"/>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AA452E"/>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AA452E"/>
    <w:rPr>
      <w:color w:val="auto"/>
      <w:u w:val="none"/>
    </w:rPr>
  </w:style>
  <w:style w:type="paragraph" w:styleId="DocumentMap">
    <w:name w:val="Document Map"/>
    <w:basedOn w:val="Normal"/>
    <w:link w:val="DocumentMapChar"/>
    <w:uiPriority w:val="99"/>
    <w:semiHidden/>
    <w:unhideWhenUsed/>
    <w:rsid w:val="00AA45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452E"/>
    <w:rPr>
      <w:rFonts w:ascii="Lucida Grande" w:hAnsi="Lucida Grande" w:cs="Lucida Grande"/>
    </w:rPr>
  </w:style>
  <w:style w:type="character" w:customStyle="1" w:styleId="Heading5Char">
    <w:name w:val="Heading 5 Char"/>
    <w:basedOn w:val="DefaultParagraphFont"/>
    <w:link w:val="Heading5"/>
    <w:uiPriority w:val="9"/>
    <w:semiHidden/>
    <w:rsid w:val="00A11081"/>
    <w:rPr>
      <w:rFonts w:asciiTheme="majorHAnsi" w:eastAsiaTheme="majorEastAsia" w:hAnsiTheme="majorHAnsi" w:cstheme="majorBidi"/>
      <w:color w:val="365F91" w:themeColor="accent1" w:themeShade="BF"/>
      <w:sz w:val="16"/>
    </w:rPr>
  </w:style>
  <w:style w:type="paragraph" w:customStyle="1" w:styleId="Emphasis1">
    <w:name w:val="Emphasis1"/>
    <w:basedOn w:val="Normal"/>
    <w:link w:val="Emphasis"/>
    <w:autoRedefine/>
    <w:uiPriority w:val="20"/>
    <w:qFormat/>
    <w:rsid w:val="00A11081"/>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styleId="ListParagraph">
    <w:name w:val="List Paragraph"/>
    <w:aliases w:val="6 font"/>
    <w:basedOn w:val="Normal"/>
    <w:uiPriority w:val="34"/>
    <w:unhideWhenUsed/>
    <w:qFormat/>
    <w:rsid w:val="00A11081"/>
    <w:pPr>
      <w:ind w:left="720"/>
      <w:contextualSpacing/>
    </w:pPr>
  </w:style>
  <w:style w:type="paragraph" w:customStyle="1" w:styleId="textbold">
    <w:name w:val="text bold"/>
    <w:basedOn w:val="Normal"/>
    <w:uiPriority w:val="20"/>
    <w:qFormat/>
    <w:rsid w:val="00A1108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18" w:space="0" w:color="auto"/>
    </w:rPr>
  </w:style>
  <w:style w:type="paragraph" w:styleId="NoSpacing">
    <w:name w:val="No Spacing"/>
    <w:uiPriority w:val="1"/>
    <w:rsid w:val="00A11081"/>
    <w:rPr>
      <w:rFonts w:ascii="Garamond" w:hAnsi="Garamond"/>
      <w:sz w:val="22"/>
    </w:rPr>
  </w:style>
  <w:style w:type="paragraph" w:customStyle="1" w:styleId="Analytic">
    <w:name w:val="Analytic"/>
    <w:basedOn w:val="Normal"/>
    <w:autoRedefine/>
    <w:qFormat/>
    <w:rsid w:val="00A11081"/>
    <w:rPr>
      <w:b/>
      <w:bCs/>
      <w:color w:val="404040" w:themeColor="text1" w:themeTint="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reason.com/archives/2016/12/16/is-economic-growth-environmentally-sus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28</Pages>
  <Words>16193</Words>
  <Characters>92304</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9</cp:revision>
  <dcterms:created xsi:type="dcterms:W3CDTF">2022-02-13T16:16:00Z</dcterms:created>
  <dcterms:modified xsi:type="dcterms:W3CDTF">2022-02-14T01:50:00Z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