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604AA" w14:textId="77777777" w:rsidR="004A636C" w:rsidRDefault="004A636C" w:rsidP="004A636C">
      <w:pPr>
        <w:pStyle w:val="Heading2"/>
      </w:pPr>
      <w:r>
        <w:t>1NC – Off</w:t>
      </w:r>
    </w:p>
    <w:p w14:paraId="1CFDB34B" w14:textId="77777777" w:rsidR="004A636C" w:rsidRPr="00FE51A3" w:rsidRDefault="004A636C" w:rsidP="004A636C">
      <w:pPr>
        <w:pStyle w:val="Heading4"/>
        <w:rPr>
          <w:rFonts w:asciiTheme="majorHAnsi" w:hAnsiTheme="majorHAnsi" w:cstheme="majorHAnsi"/>
        </w:rPr>
      </w:pPr>
      <w:r w:rsidRPr="00FE51A3">
        <w:rPr>
          <w:rFonts w:asciiTheme="majorHAnsi" w:hAnsiTheme="majorHAnsi" w:cstheme="majorHAnsi"/>
        </w:rPr>
        <w:t>Biotech industry strong now</w:t>
      </w:r>
    </w:p>
    <w:p w14:paraId="4BD40D4D" w14:textId="77777777" w:rsidR="004A636C" w:rsidRPr="00FE51A3" w:rsidRDefault="004A636C" w:rsidP="004A636C">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w:t>
      </w:r>
      <w:proofErr w:type="gramStart"/>
      <w:r w:rsidRPr="00FE51A3">
        <w:rPr>
          <w:rFonts w:asciiTheme="majorHAnsi" w:hAnsiTheme="majorHAnsi" w:cstheme="majorHAnsi"/>
        </w:rPr>
        <w:t>tide?“</w:t>
      </w:r>
      <w:proofErr w:type="gramEnd"/>
      <w:r w:rsidRPr="00FE51A3">
        <w:rPr>
          <w:rFonts w:asciiTheme="majorHAnsi" w:hAnsiTheme="majorHAnsi" w:cstheme="majorHAnsi"/>
        </w:rPr>
        <w:t xml:space="preserv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210F20A3" w14:textId="77777777" w:rsidR="004A636C" w:rsidRPr="00B73CE8" w:rsidRDefault="004A636C" w:rsidP="004A636C">
      <w:pPr>
        <w:rPr>
          <w:rFonts w:asciiTheme="majorHAnsi" w:hAnsiTheme="majorHAnsi" w:cstheme="majorHAnsi"/>
          <w:sz w:val="12"/>
        </w:rPr>
      </w:pPr>
      <w:r w:rsidRPr="00B73CE8">
        <w:rPr>
          <w:rFonts w:asciiTheme="majorHAnsi" w:hAnsiTheme="majorHAnsi" w:cstheme="majorHAnsi"/>
          <w:sz w:val="12"/>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B73CE8">
        <w:rPr>
          <w:rFonts w:asciiTheme="majorHAnsi" w:hAnsiTheme="majorHAnsi" w:cstheme="majorHAnsi"/>
          <w:sz w:val="12"/>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B73CE8">
        <w:rPr>
          <w:rFonts w:asciiTheme="majorHAnsi" w:hAnsiTheme="majorHAnsi" w:cstheme="majorHAnsi"/>
          <w:sz w:val="12"/>
        </w:rPr>
        <w:t xml:space="preserve"> they had in January </w:t>
      </w:r>
      <w:r w:rsidRPr="002669A1">
        <w:rPr>
          <w:rStyle w:val="StyleUnderline"/>
          <w:rFonts w:asciiTheme="majorHAnsi" w:hAnsiTheme="majorHAnsi" w:cstheme="majorHAnsi"/>
          <w:highlight w:val="green"/>
        </w:rPr>
        <w:t>2020</w:t>
      </w:r>
      <w:r w:rsidRPr="00B73CE8">
        <w:rPr>
          <w:rFonts w:asciiTheme="majorHAnsi" w:hAnsiTheme="majorHAnsi" w:cstheme="majorHAnsi"/>
          <w:sz w:val="12"/>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B73CE8">
        <w:rPr>
          <w:rFonts w:asciiTheme="majorHAnsi" w:hAnsiTheme="majorHAnsi" w:cstheme="majorHAnsi"/>
          <w:sz w:val="12"/>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B73CE8">
        <w:rPr>
          <w:rFonts w:asciiTheme="majorHAnsi" w:hAnsiTheme="majorHAnsi" w:cstheme="majorHAnsi"/>
          <w:sz w:val="12"/>
        </w:rPr>
        <w:t xml:space="preserve"> (Exhibit 3).6</w:t>
      </w:r>
    </w:p>
    <w:p w14:paraId="5C63C2A3" w14:textId="77777777" w:rsidR="004A636C" w:rsidRPr="00B73CE8" w:rsidRDefault="004A636C" w:rsidP="004A636C">
      <w:pPr>
        <w:rPr>
          <w:rFonts w:asciiTheme="majorHAnsi" w:hAnsiTheme="majorHAnsi" w:cstheme="majorHAnsi"/>
          <w:sz w:val="12"/>
          <w:szCs w:val="12"/>
        </w:rPr>
      </w:pPr>
      <w:r w:rsidRPr="00B73CE8">
        <w:rPr>
          <w:rFonts w:asciiTheme="majorHAnsi" w:hAnsiTheme="majorHAnsi" w:cstheme="majorHAnsi"/>
          <w:sz w:val="12"/>
          <w:szCs w:val="12"/>
        </w:rPr>
        <w:t>What about SPACs?</w:t>
      </w:r>
    </w:p>
    <w:p w14:paraId="7A2ED49B" w14:textId="77777777" w:rsidR="004A636C" w:rsidRPr="00B73CE8" w:rsidRDefault="004A636C" w:rsidP="004A636C">
      <w:pPr>
        <w:rPr>
          <w:rFonts w:asciiTheme="majorHAnsi" w:hAnsiTheme="majorHAnsi" w:cstheme="majorHAnsi"/>
          <w:sz w:val="12"/>
          <w:szCs w:val="12"/>
        </w:rPr>
      </w:pPr>
      <w:r w:rsidRPr="00B73CE8">
        <w:rPr>
          <w:rFonts w:asciiTheme="majorHAnsi" w:hAnsiTheme="majorHAnsi" w:cstheme="majorHAnsi"/>
          <w:sz w:val="12"/>
          <w:szCs w:val="12"/>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B73CE8">
        <w:rPr>
          <w:rFonts w:asciiTheme="majorHAnsi" w:hAnsiTheme="majorHAnsi" w:cstheme="majorHAnsi"/>
          <w:sz w:val="12"/>
          <w:szCs w:val="12"/>
        </w:rPr>
        <w:t>biotechs</w:t>
      </w:r>
      <w:proofErr w:type="spellEnd"/>
      <w:r w:rsidRPr="00B73CE8">
        <w:rPr>
          <w:rFonts w:asciiTheme="majorHAnsi" w:hAnsiTheme="majorHAnsi" w:cstheme="majorHAnsi"/>
          <w:sz w:val="12"/>
          <w:szCs w:val="12"/>
        </w:rPr>
        <w:t xml:space="preserve"> may be part of their story.</w:t>
      </w:r>
    </w:p>
    <w:p w14:paraId="719F4600" w14:textId="77777777" w:rsidR="004A636C" w:rsidRPr="00B73CE8" w:rsidRDefault="004A636C" w:rsidP="004A636C">
      <w:pPr>
        <w:rPr>
          <w:rFonts w:asciiTheme="majorHAnsi" w:hAnsiTheme="majorHAnsi" w:cstheme="majorHAnsi"/>
          <w:sz w:val="12"/>
          <w:szCs w:val="12"/>
        </w:rPr>
      </w:pPr>
      <w:r w:rsidRPr="00B73CE8">
        <w:rPr>
          <w:rFonts w:asciiTheme="majorHAnsi" w:hAnsiTheme="majorHAnsi" w:cstheme="majorHAnsi"/>
          <w:sz w:val="12"/>
          <w:szCs w:val="12"/>
        </w:rPr>
        <w:t>Fundamentals continue strong</w:t>
      </w:r>
    </w:p>
    <w:p w14:paraId="064D6C68" w14:textId="77777777" w:rsidR="004A636C" w:rsidRPr="00FE51A3" w:rsidRDefault="004A636C" w:rsidP="004A636C">
      <w:pPr>
        <w:rPr>
          <w:rStyle w:val="StyleUnderline"/>
          <w:rFonts w:asciiTheme="majorHAnsi" w:hAnsiTheme="majorHAnsi" w:cstheme="majorHAnsi"/>
        </w:rPr>
      </w:pPr>
      <w:r w:rsidRPr="00B73CE8">
        <w:rPr>
          <w:rFonts w:asciiTheme="majorHAnsi" w:hAnsiTheme="majorHAnsi" w:cstheme="majorHAnsi"/>
          <w:sz w:val="12"/>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B73CE8">
        <w:rPr>
          <w:rFonts w:asciiTheme="majorHAnsi" w:hAnsiTheme="majorHAnsi" w:cstheme="majorHAnsi"/>
          <w:sz w:val="12"/>
        </w:rPr>
        <w:t xml:space="preserve">during the worst economic crisis in decades, they cited </w:t>
      </w:r>
      <w:r w:rsidRPr="00FE51A3">
        <w:rPr>
          <w:rStyle w:val="StyleUnderline"/>
          <w:rFonts w:asciiTheme="majorHAnsi" w:hAnsiTheme="majorHAnsi" w:cstheme="majorHAnsi"/>
        </w:rPr>
        <w:t>innovation</w:t>
      </w:r>
      <w:r w:rsidRPr="00B73CE8">
        <w:rPr>
          <w:rFonts w:asciiTheme="majorHAnsi" w:hAnsiTheme="majorHAnsi" w:cstheme="majorHAnsi"/>
          <w:sz w:val="12"/>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634495BD" w14:textId="77777777" w:rsidR="004A636C" w:rsidRPr="00FE51A3" w:rsidRDefault="004A636C" w:rsidP="004A636C">
      <w:pPr>
        <w:rPr>
          <w:rStyle w:val="StyleUnderline"/>
          <w:rFonts w:asciiTheme="majorHAnsi" w:hAnsiTheme="majorHAnsi" w:cstheme="majorHAnsi"/>
        </w:rPr>
      </w:pPr>
      <w:r w:rsidRPr="00B73CE8">
        <w:rPr>
          <w:rFonts w:asciiTheme="majorHAnsi" w:hAnsiTheme="majorHAnsi" w:cstheme="majorHAnsi"/>
          <w:sz w:val="12"/>
        </w:rPr>
        <w:t xml:space="preserve">In the present day, many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along with the wider pharmaceutical industry, are taking steps to address the COVID-19 pandemic. Together,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59316A32" w14:textId="77777777" w:rsidR="004A636C" w:rsidRPr="00B73CE8" w:rsidRDefault="004A636C" w:rsidP="004A636C">
      <w:pPr>
        <w:rPr>
          <w:rFonts w:asciiTheme="majorHAnsi" w:hAnsiTheme="majorHAnsi" w:cstheme="majorHAnsi"/>
          <w:sz w:val="12"/>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B73CE8">
        <w:rPr>
          <w:rFonts w:asciiTheme="majorHAnsi" w:hAnsiTheme="majorHAnsi" w:cstheme="majorHAnsi"/>
          <w:sz w:val="12"/>
        </w:rPr>
        <w:t xml:space="preserve"> </w:t>
      </w:r>
      <w:proofErr w:type="gramStart"/>
      <w:r w:rsidRPr="00B73CE8">
        <w:rPr>
          <w:rFonts w:asciiTheme="majorHAnsi" w:hAnsiTheme="majorHAnsi" w:cstheme="majorHAnsi"/>
          <w:sz w:val="12"/>
        </w:rPr>
        <w:t xml:space="preserve">as a whole </w:t>
      </w:r>
      <w:r w:rsidRPr="00FE51A3">
        <w:rPr>
          <w:rStyle w:val="StyleUnderline"/>
          <w:rFonts w:asciiTheme="majorHAnsi" w:hAnsiTheme="majorHAnsi" w:cstheme="majorHAnsi"/>
        </w:rPr>
        <w:t>is</w:t>
      </w:r>
      <w:proofErr w:type="gramEnd"/>
      <w:r w:rsidRPr="00FE51A3">
        <w:rPr>
          <w:rStyle w:val="StyleUnderline"/>
          <w:rFonts w:asciiTheme="majorHAnsi" w:hAnsiTheme="majorHAnsi" w:cstheme="majorHAnsi"/>
        </w:rPr>
        <w:t xml:space="preserve"> less dependent on economic cycles</w:t>
      </w:r>
      <w:r w:rsidRPr="00B73CE8">
        <w:rPr>
          <w:rFonts w:asciiTheme="majorHAnsi" w:hAnsiTheme="majorHAnsi" w:cstheme="majorHAnsi"/>
          <w:sz w:val="12"/>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B73CE8">
        <w:rPr>
          <w:rFonts w:asciiTheme="majorHAnsi" w:hAnsiTheme="majorHAnsi" w:cstheme="majorHAnsi"/>
          <w:sz w:val="12"/>
        </w:rPr>
        <w:t xml:space="preserve"> than is the case in most other industries.</w:t>
      </w:r>
    </w:p>
    <w:p w14:paraId="57C3E7A4" w14:textId="77777777" w:rsidR="004A636C" w:rsidRPr="00B73CE8" w:rsidRDefault="004A636C" w:rsidP="004A636C">
      <w:pPr>
        <w:rPr>
          <w:rFonts w:asciiTheme="majorHAnsi" w:hAnsiTheme="majorHAnsi" w:cstheme="majorHAnsi"/>
          <w:sz w:val="12"/>
        </w:rPr>
      </w:pPr>
      <w:r w:rsidRPr="00B73CE8">
        <w:rPr>
          <w:rFonts w:asciiTheme="majorHAnsi" w:hAnsiTheme="majorHAnsi" w:cstheme="majorHAnsi"/>
          <w:sz w:val="12"/>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B73CE8">
        <w:rPr>
          <w:rFonts w:asciiTheme="majorHAnsi" w:hAnsiTheme="majorHAnsi" w:cstheme="majorHAnsi"/>
          <w:sz w:val="12"/>
        </w:rPr>
        <w:t xml:space="preserve"> With </w:t>
      </w:r>
      <w:r w:rsidRPr="00FE51A3">
        <w:rPr>
          <w:rStyle w:val="StyleUnderline"/>
          <w:rFonts w:asciiTheme="majorHAnsi" w:hAnsiTheme="majorHAnsi" w:cstheme="majorHAnsi"/>
        </w:rPr>
        <w:t>the top dozen pharma companies having more than $170 billion in excess reserves</w:t>
      </w:r>
      <w:r w:rsidRPr="00B73CE8">
        <w:rPr>
          <w:rFonts w:asciiTheme="majorHAnsi" w:hAnsiTheme="majorHAnsi" w:cstheme="majorHAnsi"/>
          <w:sz w:val="12"/>
        </w:rPr>
        <w:t xml:space="preserve"> that could be available </w:t>
      </w:r>
      <w:r w:rsidRPr="00FE51A3">
        <w:rPr>
          <w:rStyle w:val="StyleUnderline"/>
          <w:rFonts w:asciiTheme="majorHAnsi" w:hAnsiTheme="majorHAnsi" w:cstheme="majorHAnsi"/>
        </w:rPr>
        <w:t>for spending on M&amp;A,</w:t>
      </w:r>
      <w:r w:rsidRPr="00B73CE8">
        <w:rPr>
          <w:rFonts w:asciiTheme="majorHAnsi" w:hAnsiTheme="majorHAnsi" w:cstheme="majorHAnsi"/>
          <w:sz w:val="12"/>
        </w:rPr>
        <w:t xml:space="preserve"> the prospects for further financing and deal making look promising.</w:t>
      </w:r>
    </w:p>
    <w:p w14:paraId="119A5280" w14:textId="77777777" w:rsidR="004A636C" w:rsidRPr="00B73CE8" w:rsidRDefault="004A636C" w:rsidP="004A636C">
      <w:pPr>
        <w:rPr>
          <w:rFonts w:asciiTheme="majorHAnsi" w:hAnsiTheme="majorHAnsi" w:cstheme="majorHAnsi"/>
          <w:sz w:val="12"/>
        </w:rPr>
      </w:pPr>
      <w:r w:rsidRPr="00B73CE8">
        <w:rPr>
          <w:rFonts w:asciiTheme="majorHAnsi" w:hAnsiTheme="majorHAnsi" w:cstheme="majorHAnsi"/>
          <w:sz w:val="12"/>
        </w:rPr>
        <w:t xml:space="preserve">For these and other reasons, </w:t>
      </w:r>
      <w:r w:rsidRPr="00FE51A3">
        <w:rPr>
          <w:rStyle w:val="StyleUnderline"/>
          <w:rFonts w:asciiTheme="majorHAnsi" w:hAnsiTheme="majorHAnsi" w:cstheme="majorHAnsi"/>
        </w:rPr>
        <w:t xml:space="preserve">many investors regard biotech as </w:t>
      </w:r>
      <w:proofErr w:type="gramStart"/>
      <w:r w:rsidRPr="00FE51A3">
        <w:rPr>
          <w:rStyle w:val="StyleUnderline"/>
          <w:rFonts w:asciiTheme="majorHAnsi" w:hAnsiTheme="majorHAnsi" w:cstheme="majorHAnsi"/>
        </w:rPr>
        <w:t>a safe haven</w:t>
      </w:r>
      <w:proofErr w:type="gramEnd"/>
      <w:r w:rsidRPr="00FE51A3">
        <w:rPr>
          <w:rStyle w:val="StyleUnderline"/>
          <w:rFonts w:asciiTheme="majorHAnsi" w:hAnsiTheme="majorHAnsi" w:cstheme="majorHAnsi"/>
        </w:rPr>
        <w:t xml:space="preserve">. </w:t>
      </w:r>
      <w:r w:rsidRPr="00B73CE8">
        <w:rPr>
          <w:rFonts w:asciiTheme="majorHAnsi" w:hAnsiTheme="majorHAnsi" w:cstheme="majorHAnsi"/>
          <w:sz w:val="12"/>
        </w:rPr>
        <w:t>One interviewee felt it had benefited from a halo effect during the pandemic.</w:t>
      </w:r>
    </w:p>
    <w:p w14:paraId="685BBCC2" w14:textId="77777777" w:rsidR="004A636C" w:rsidRPr="00B73CE8" w:rsidRDefault="004A636C" w:rsidP="004A636C">
      <w:pPr>
        <w:rPr>
          <w:rFonts w:asciiTheme="majorHAnsi" w:hAnsiTheme="majorHAnsi" w:cstheme="majorHAnsi"/>
          <w:sz w:val="12"/>
          <w:szCs w:val="12"/>
        </w:rPr>
      </w:pPr>
      <w:r w:rsidRPr="00B73CE8">
        <w:rPr>
          <w:rFonts w:asciiTheme="majorHAnsi" w:hAnsiTheme="majorHAnsi" w:cstheme="majorHAnsi"/>
          <w:sz w:val="12"/>
          <w:szCs w:val="12"/>
        </w:rPr>
        <w:t>More innovation on the horizon</w:t>
      </w:r>
    </w:p>
    <w:p w14:paraId="22654A86" w14:textId="77777777" w:rsidR="004A636C" w:rsidRPr="00B73CE8" w:rsidRDefault="004A636C" w:rsidP="004A636C">
      <w:pPr>
        <w:rPr>
          <w:rFonts w:asciiTheme="majorHAnsi" w:hAnsiTheme="majorHAnsi" w:cstheme="majorHAnsi"/>
          <w:sz w:val="12"/>
        </w:rPr>
      </w:pPr>
      <w:r w:rsidRPr="00B73CE8">
        <w:rPr>
          <w:rFonts w:asciiTheme="majorHAnsi" w:hAnsiTheme="majorHAnsi" w:cstheme="majorHAnsi"/>
          <w:sz w:val="12"/>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B73CE8">
        <w:rPr>
          <w:rFonts w:asciiTheme="majorHAnsi" w:hAnsiTheme="majorHAnsi" w:cstheme="majorHAnsi"/>
          <w:sz w:val="12"/>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B73CE8">
        <w:rPr>
          <w:rFonts w:asciiTheme="majorHAnsi" w:hAnsiTheme="majorHAnsi" w:cstheme="majorHAnsi"/>
          <w:sz w:val="12"/>
        </w:rPr>
        <w:t xml:space="preserve">than between 2013 and 2018, whereas Phase III assets have maintained much the same pace. There could be many reasons for this, but it is worth noting that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with Phase I and Phase II assets as their lead assets have accounted for more than half of biotech IPOs. Having an early IPO gives a biotech earlier access to capital and leaves it with more scope to concentrate on science.</w:t>
      </w:r>
    </w:p>
    <w:p w14:paraId="22E8CDAC" w14:textId="77777777" w:rsidR="004A636C" w:rsidRDefault="004A636C" w:rsidP="004A636C"/>
    <w:p w14:paraId="582714E7" w14:textId="77777777" w:rsidR="004A636C" w:rsidRPr="00D1700D" w:rsidRDefault="004A636C" w:rsidP="004A636C">
      <w:pPr>
        <w:pStyle w:val="Heading4"/>
        <w:rPr>
          <w:rFonts w:cs="Calibri"/>
          <w:u w:val="single"/>
        </w:rPr>
      </w:pPr>
      <w:r w:rsidRPr="00D1700D">
        <w:rPr>
          <w:rFonts w:cs="Calibri"/>
        </w:rPr>
        <w:lastRenderedPageBreak/>
        <w:t xml:space="preserve">Lack of IP protection makes medical innovation prohibitively </w:t>
      </w:r>
      <w:r w:rsidRPr="00D1700D">
        <w:rPr>
          <w:rFonts w:cs="Calibri"/>
          <w:u w:val="single"/>
        </w:rPr>
        <w:t>risky</w:t>
      </w:r>
      <w:r w:rsidRPr="00D1700D">
        <w:rPr>
          <w:rFonts w:cs="Calibri"/>
        </w:rPr>
        <w:t xml:space="preserve"> and </w:t>
      </w:r>
      <w:r w:rsidRPr="00D1700D">
        <w:rPr>
          <w:rFonts w:cs="Calibri"/>
          <w:u w:val="single"/>
        </w:rPr>
        <w:t>expensive</w:t>
      </w:r>
    </w:p>
    <w:p w14:paraId="6E59BE74" w14:textId="77777777" w:rsidR="004A636C" w:rsidRPr="00D1700D" w:rsidRDefault="004A636C" w:rsidP="004A636C">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03EC4E7F" w14:textId="77777777" w:rsidR="004A636C" w:rsidRPr="006F506E" w:rsidRDefault="004A636C" w:rsidP="004A636C">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1B8C1669" w14:textId="77777777" w:rsidR="004A636C" w:rsidRPr="006F506E" w:rsidRDefault="004A636C" w:rsidP="004A636C">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68447D6E" w14:textId="77777777" w:rsidR="004A636C" w:rsidRPr="006F506E" w:rsidRDefault="004A636C" w:rsidP="004A636C">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268CC326" w14:textId="77777777" w:rsidR="004A636C" w:rsidRPr="006F506E" w:rsidRDefault="004A636C" w:rsidP="004A636C">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012748A6" w14:textId="77777777" w:rsidR="004A636C" w:rsidRPr="00D1700D" w:rsidRDefault="004A636C" w:rsidP="004A636C">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5B1AB27D" w14:textId="77777777" w:rsidR="004A636C" w:rsidRDefault="004A636C" w:rsidP="004A636C">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2A3E495E" w14:textId="77777777" w:rsidR="004A636C" w:rsidRDefault="004A636C" w:rsidP="004A636C">
      <w:pPr>
        <w:rPr>
          <w:sz w:val="12"/>
        </w:rPr>
      </w:pPr>
    </w:p>
    <w:p w14:paraId="329165EE" w14:textId="77777777" w:rsidR="004A636C" w:rsidRDefault="004A636C" w:rsidP="004A636C">
      <w:pPr>
        <w:pStyle w:val="Heading4"/>
      </w:pPr>
      <w:r>
        <w:t>MRNA solves a litany of diseases, but continued innovation is key</w:t>
      </w:r>
    </w:p>
    <w:p w14:paraId="0F001994" w14:textId="77777777" w:rsidR="004A636C" w:rsidRPr="00B769DF" w:rsidRDefault="004A636C" w:rsidP="004A636C">
      <w:pPr>
        <w:rPr>
          <w:rStyle w:val="Style13ptBold"/>
          <w:b w:val="0"/>
          <w:bCs/>
        </w:rPr>
      </w:pPr>
      <w:r>
        <w:rPr>
          <w:rStyle w:val="Style13ptBold"/>
        </w:rPr>
        <w:t xml:space="preserve">Gupta 5/7 </w:t>
      </w:r>
      <w:r w:rsidRPr="00B769DF">
        <w:rPr>
          <w:rStyle w:val="Style13ptBold"/>
          <w:b w:val="0"/>
          <w:bCs/>
          <w:sz w:val="16"/>
          <w:szCs w:val="16"/>
        </w:rPr>
        <w:t xml:space="preserve">[(Swati, </w:t>
      </w:r>
      <w:r w:rsidRPr="00B769DF">
        <w:rPr>
          <w:bCs/>
          <w:szCs w:val="16"/>
        </w:rPr>
        <w:t xml:space="preserve">vice president and head of emerging infectious diseases and scientific strategy at IAVI, a nonprofit scientific research organization that develops vaccines and antibodies for HIV, tuberculosis, emerging infectious diseases (including COVID-19) and neglected diseases, </w:t>
      </w:r>
      <w:proofErr w:type="gramStart"/>
      <w:r w:rsidRPr="00B769DF">
        <w:rPr>
          <w:bCs/>
          <w:szCs w:val="16"/>
        </w:rPr>
        <w:t>PhD</w:t>
      </w:r>
      <w:proofErr w:type="gramEnd"/>
      <w:r w:rsidRPr="00B769DF">
        <w:rPr>
          <w:bCs/>
          <w:szCs w:val="16"/>
        </w:rPr>
        <w:t xml:space="preserve"> and MPH from Yale University</w:t>
      </w:r>
      <w:r w:rsidRPr="00B769DF">
        <w:rPr>
          <w:rStyle w:val="Style13ptBold"/>
          <w:b w:val="0"/>
          <w:bCs/>
          <w:sz w:val="16"/>
          <w:szCs w:val="16"/>
        </w:rPr>
        <w:t>) “</w:t>
      </w:r>
      <w:r w:rsidRPr="00B769DF">
        <w:rPr>
          <w:szCs w:val="16"/>
        </w:rPr>
        <w:t>The Application and Future Potential of mRNA Vaccines,” Yale School of Public Health, 5/7/2021] JL</w:t>
      </w:r>
    </w:p>
    <w:p w14:paraId="11E20C80" w14:textId="77777777" w:rsidR="004A636C" w:rsidRPr="00B769DF" w:rsidRDefault="004A636C" w:rsidP="004A636C">
      <w:pPr>
        <w:rPr>
          <w:sz w:val="12"/>
        </w:rPr>
      </w:pPr>
      <w:r w:rsidRPr="00B73CE8">
        <w:rPr>
          <w:rStyle w:val="StyleUnderline"/>
          <w:highlight w:val="green"/>
        </w:rPr>
        <w:t>The implications of mRNA</w:t>
      </w:r>
      <w:r w:rsidRPr="00B769DF">
        <w:rPr>
          <w:rStyle w:val="StyleUnderline"/>
        </w:rPr>
        <w:t xml:space="preserve"> technology </w:t>
      </w:r>
      <w:r w:rsidRPr="00B73CE8">
        <w:rPr>
          <w:rStyle w:val="StyleUnderline"/>
          <w:highlight w:val="green"/>
        </w:rPr>
        <w:t xml:space="preserve">are </w:t>
      </w:r>
      <w:r w:rsidRPr="00B73CE8">
        <w:rPr>
          <w:rStyle w:val="Emphasis"/>
          <w:highlight w:val="green"/>
        </w:rPr>
        <w:t>staggering</w:t>
      </w:r>
      <w:r w:rsidRPr="00B769DF">
        <w:rPr>
          <w:sz w:val="12"/>
        </w:rPr>
        <w:t xml:space="preserve">. Several </w:t>
      </w:r>
      <w:r w:rsidRPr="00B769DF">
        <w:rPr>
          <w:rStyle w:val="StyleUnderline"/>
        </w:rPr>
        <w:t xml:space="preserve">vaccine developers are studying this technology for deployment against </w:t>
      </w:r>
      <w:r w:rsidRPr="00B73CE8">
        <w:rPr>
          <w:rStyle w:val="Emphasis"/>
          <w:highlight w:val="green"/>
        </w:rPr>
        <w:t>rabies, influenza, Zika, HIV and cancer</w:t>
      </w:r>
      <w:r w:rsidRPr="00B769DF">
        <w:rPr>
          <w:rStyle w:val="StyleUnderline"/>
        </w:rPr>
        <w:t>, as well as for veterinary purposes</w:t>
      </w:r>
      <w:r w:rsidRPr="00B769DF">
        <w:rPr>
          <w:sz w:val="12"/>
        </w:rPr>
        <w:t xml:space="preserve">. Its potential utility is based upon its being a “platform technology” that can be developed and scaled rapidly. Given that only the genetic </w:t>
      </w:r>
      <w:r w:rsidRPr="00B769DF">
        <w:rPr>
          <w:sz w:val="12"/>
        </w:rPr>
        <w:lastRenderedPageBreak/>
        <w:t>code for a protein of interest is needed</w:t>
      </w:r>
      <w:r w:rsidRPr="00B73CE8">
        <w:rPr>
          <w:sz w:val="12"/>
          <w:szCs w:val="12"/>
        </w:rPr>
        <w:t xml:space="preserve">, </w:t>
      </w:r>
      <w:r w:rsidRPr="00B769DF">
        <w:rPr>
          <w:rStyle w:val="StyleUnderline"/>
        </w:rPr>
        <w:t>synthetically produced mRNA vaccines can be made rapidly, in days. Other vaccine approaches involve growing and/or producing proteins in cells, a process that can take months</w:t>
      </w:r>
      <w:r w:rsidRPr="00B769DF">
        <w:rPr>
          <w:sz w:val="12"/>
        </w:rPr>
        <w:t xml:space="preserve">. </w:t>
      </w:r>
      <w:r w:rsidRPr="00B769DF">
        <w:rPr>
          <w:rStyle w:val="StyleUnderline"/>
        </w:rPr>
        <w:t xml:space="preserve">Messenger RNA vaccines are generally regarded as </w:t>
      </w:r>
      <w:proofErr w:type="gramStart"/>
      <w:r w:rsidRPr="00B769DF">
        <w:rPr>
          <w:rStyle w:val="StyleUnderline"/>
        </w:rPr>
        <w:t>safe</w:t>
      </w:r>
      <w:r w:rsidRPr="00B769DF">
        <w:rPr>
          <w:sz w:val="12"/>
        </w:rPr>
        <w:t>, since</w:t>
      </w:r>
      <w:proofErr w:type="gramEnd"/>
      <w:r w:rsidRPr="00B769DF">
        <w:rPr>
          <w:sz w:val="12"/>
        </w:rPr>
        <w:t xml:space="preserve"> they do not integrate into our cells’ DNA and naturally degrade in the body after injection. </w:t>
      </w:r>
      <w:r w:rsidRPr="00B769DF">
        <w:rPr>
          <w:rStyle w:val="StyleUnderline"/>
        </w:rPr>
        <w:t xml:space="preserve">They also can be safely administered repeatedly, as we are seeing with the two-dose regimen for both the Pfizer-BioNTech and </w:t>
      </w:r>
      <w:proofErr w:type="spellStart"/>
      <w:r w:rsidRPr="00B769DF">
        <w:rPr>
          <w:rStyle w:val="StyleUnderline"/>
        </w:rPr>
        <w:t>Moderna</w:t>
      </w:r>
      <w:proofErr w:type="spellEnd"/>
      <w:r w:rsidRPr="00B769DF">
        <w:rPr>
          <w:rStyle w:val="StyleUnderline"/>
        </w:rPr>
        <w:t xml:space="preserve"> vaccines</w:t>
      </w:r>
      <w:r w:rsidRPr="00B769DF">
        <w:rPr>
          <w:sz w:val="12"/>
        </w:rPr>
        <w:t>.</w:t>
      </w:r>
    </w:p>
    <w:p w14:paraId="280633CA" w14:textId="77777777" w:rsidR="004A636C" w:rsidRPr="00B769DF" w:rsidRDefault="004A636C" w:rsidP="004A636C">
      <w:pPr>
        <w:rPr>
          <w:sz w:val="12"/>
        </w:rPr>
      </w:pPr>
      <w:r w:rsidRPr="00B769DF">
        <w:rPr>
          <w:sz w:val="12"/>
        </w:rPr>
        <w:t xml:space="preserve">Despite the current success of mRNA vaccines for COVID-19, </w:t>
      </w:r>
      <w:r w:rsidRPr="00B73CE8">
        <w:rPr>
          <w:rStyle w:val="StyleUnderline"/>
          <w:highlight w:val="green"/>
        </w:rPr>
        <w:t>scientists continue to</w:t>
      </w:r>
      <w:r w:rsidRPr="00B73CE8">
        <w:rPr>
          <w:rStyle w:val="StyleUnderline"/>
        </w:rPr>
        <w:t xml:space="preserve"> work on </w:t>
      </w:r>
      <w:r w:rsidRPr="00B73CE8">
        <w:rPr>
          <w:rStyle w:val="StyleUnderline"/>
          <w:highlight w:val="green"/>
        </w:rPr>
        <w:t>mak</w:t>
      </w:r>
      <w:r w:rsidRPr="00B73CE8">
        <w:rPr>
          <w:rStyle w:val="StyleUnderline"/>
        </w:rPr>
        <w:t xml:space="preserve">ing </w:t>
      </w:r>
      <w:r w:rsidRPr="00B73CE8">
        <w:rPr>
          <w:rStyle w:val="StyleUnderline"/>
          <w:highlight w:val="green"/>
        </w:rPr>
        <w:t>the technology better</w:t>
      </w:r>
      <w:r w:rsidRPr="00B769DF">
        <w:rPr>
          <w:rStyle w:val="StyleUnderline"/>
        </w:rPr>
        <w:t xml:space="preserve">. </w:t>
      </w:r>
      <w:proofErr w:type="gramStart"/>
      <w:r w:rsidRPr="00B769DF">
        <w:rPr>
          <w:rStyle w:val="StyleUnderline"/>
        </w:rPr>
        <w:t>A number of</w:t>
      </w:r>
      <w:proofErr w:type="gramEnd"/>
      <w:r w:rsidRPr="00B769DF">
        <w:rPr>
          <w:rStyle w:val="StyleUnderline"/>
        </w:rPr>
        <w:t xml:space="preserve"> </w:t>
      </w:r>
      <w:r w:rsidRPr="00B73CE8">
        <w:rPr>
          <w:rStyle w:val="StyleUnderline"/>
          <w:highlight w:val="green"/>
        </w:rPr>
        <w:t>lab</w:t>
      </w:r>
      <w:r w:rsidRPr="00B769DF">
        <w:rPr>
          <w:rStyle w:val="StyleUnderline"/>
        </w:rPr>
        <w:t>oratorie</w:t>
      </w:r>
      <w:r w:rsidRPr="00B73CE8">
        <w:rPr>
          <w:rStyle w:val="StyleUnderline"/>
          <w:highlight w:val="green"/>
        </w:rPr>
        <w:t>s are testing more</w:t>
      </w:r>
      <w:r w:rsidRPr="00B769DF">
        <w:rPr>
          <w:rStyle w:val="StyleUnderline"/>
        </w:rPr>
        <w:t xml:space="preserve"> </w:t>
      </w:r>
      <w:r w:rsidRPr="00B73CE8">
        <w:rPr>
          <w:rStyle w:val="StyleUnderline"/>
          <w:highlight w:val="green"/>
        </w:rPr>
        <w:t>thermostable formulations of mRNA vaccines</w:t>
      </w:r>
      <w:r w:rsidRPr="00B769DF">
        <w:rPr>
          <w:sz w:val="12"/>
        </w:rPr>
        <w:t xml:space="preserve">, which currently must be kept at freezing or ultra-cold temperatures. </w:t>
      </w:r>
      <w:r w:rsidRPr="00B769DF">
        <w:rPr>
          <w:rStyle w:val="StyleUnderline"/>
        </w:rPr>
        <w:t xml:space="preserve">Others are investigating second-generation vaccines that will only require a single shot, and “universal” coronavirus vaccines that could protect against future emerging coronaviruses. </w:t>
      </w:r>
      <w:r w:rsidRPr="00B769DF">
        <w:rPr>
          <w:rStyle w:val="Emphasis"/>
        </w:rPr>
        <w:t xml:space="preserve">Messenger RNA </w:t>
      </w:r>
      <w:r w:rsidRPr="003E1332">
        <w:rPr>
          <w:rStyle w:val="Emphasis"/>
          <w:highlight w:val="green"/>
        </w:rPr>
        <w:t>vaccines that target a</w:t>
      </w:r>
      <w:r w:rsidRPr="00B769DF">
        <w:rPr>
          <w:rStyle w:val="Emphasis"/>
        </w:rPr>
        <w:t xml:space="preserve"> broad </w:t>
      </w:r>
      <w:r w:rsidRPr="003E1332">
        <w:rPr>
          <w:rStyle w:val="Emphasis"/>
          <w:highlight w:val="green"/>
        </w:rPr>
        <w:t>range of</w:t>
      </w:r>
      <w:r w:rsidRPr="003E1332">
        <w:rPr>
          <w:rStyle w:val="Emphasis"/>
        </w:rPr>
        <w:t xml:space="preserve"> different </w:t>
      </w:r>
      <w:r w:rsidRPr="003E1332">
        <w:rPr>
          <w:rStyle w:val="Emphasis"/>
          <w:highlight w:val="green"/>
        </w:rPr>
        <w:t>diseases</w:t>
      </w:r>
      <w:r w:rsidRPr="00B769DF">
        <w:rPr>
          <w:rStyle w:val="Emphasis"/>
        </w:rPr>
        <w:t xml:space="preserve">, all </w:t>
      </w:r>
      <w:r w:rsidRPr="003E1332">
        <w:rPr>
          <w:rStyle w:val="Emphasis"/>
          <w:highlight w:val="green"/>
        </w:rPr>
        <w:t>in one shot</w:t>
      </w:r>
      <w:r w:rsidRPr="00B769DF">
        <w:rPr>
          <w:rStyle w:val="Emphasis"/>
        </w:rPr>
        <w:t>, are also in development</w:t>
      </w:r>
      <w:r w:rsidRPr="00B769DF">
        <w:rPr>
          <w:sz w:val="12"/>
        </w:rPr>
        <w:t>; this approach has the potential to greatly simplify current vaccination schedules.</w:t>
      </w:r>
    </w:p>
    <w:p w14:paraId="10FD8315" w14:textId="77777777" w:rsidR="004A636C" w:rsidRPr="00B769DF" w:rsidRDefault="004A636C" w:rsidP="004A636C">
      <w:pPr>
        <w:rPr>
          <w:sz w:val="12"/>
        </w:rPr>
      </w:pPr>
      <w:r w:rsidRPr="00B769DF">
        <w:rPr>
          <w:sz w:val="12"/>
        </w:rPr>
        <w:t xml:space="preserve">Taken together, </w:t>
      </w:r>
      <w:r w:rsidRPr="00B769DF">
        <w:rPr>
          <w:rStyle w:val="StyleUnderline"/>
        </w:rPr>
        <w:t xml:space="preserve">these advantages and potential future developments position </w:t>
      </w:r>
      <w:r w:rsidRPr="003E1332">
        <w:rPr>
          <w:rStyle w:val="StyleUnderline"/>
          <w:highlight w:val="green"/>
        </w:rPr>
        <w:t>mRNA vaccines</w:t>
      </w:r>
      <w:r w:rsidRPr="00B769DF">
        <w:rPr>
          <w:rStyle w:val="StyleUnderline"/>
        </w:rPr>
        <w:t xml:space="preserve"> as an increasingly important technology in our arsenal of tools against infectious disease </w:t>
      </w:r>
      <w:proofErr w:type="gramStart"/>
      <w:r w:rsidRPr="00B769DF">
        <w:rPr>
          <w:rStyle w:val="StyleUnderline"/>
        </w:rPr>
        <w:t>outbreaks, and</w:t>
      </w:r>
      <w:proofErr w:type="gramEnd"/>
      <w:r w:rsidRPr="00B769DF">
        <w:rPr>
          <w:rStyle w:val="StyleUnderline"/>
        </w:rPr>
        <w:t xml:space="preserve"> </w:t>
      </w:r>
      <w:r w:rsidRPr="003E1332">
        <w:rPr>
          <w:rStyle w:val="StyleUnderline"/>
          <w:highlight w:val="green"/>
        </w:rPr>
        <w:t>are</w:t>
      </w:r>
      <w:r w:rsidRPr="00B769DF">
        <w:rPr>
          <w:rStyle w:val="StyleUnderline"/>
        </w:rPr>
        <w:t xml:space="preserve"> likely to be </w:t>
      </w:r>
      <w:r w:rsidRPr="003E1332">
        <w:rPr>
          <w:rStyle w:val="Emphasis"/>
          <w:highlight w:val="green"/>
        </w:rPr>
        <w:t>critical to fighting future epidemics and pandemic</w:t>
      </w:r>
      <w:r w:rsidRPr="003E1332">
        <w:rPr>
          <w:rStyle w:val="Emphasis"/>
        </w:rPr>
        <w:t>s</w:t>
      </w:r>
      <w:r w:rsidRPr="00B769DF">
        <w:rPr>
          <w:sz w:val="12"/>
        </w:rPr>
        <w:t xml:space="preserve">. Global partnerships like the Coalition for Epidemic Preparedness and Innovation (CEPI), tasked with facilitating the development of vaccines to stop future epidemics, have called for vaccines to be able to be tested in the clinic within months after a new pathogen is identified. With the latest discoveries in mRNA technology, we are well on our way to this goal; </w:t>
      </w:r>
      <w:r w:rsidRPr="00B769DF">
        <w:rPr>
          <w:rStyle w:val="StyleUnderline"/>
        </w:rPr>
        <w:t xml:space="preserve">the ability of this platform technology to be transformative is no longer a hope, but more likely to be a </w:t>
      </w:r>
      <w:r w:rsidRPr="003E1332">
        <w:rPr>
          <w:rStyle w:val="StyleUnderline"/>
        </w:rPr>
        <w:t>reality</w:t>
      </w:r>
      <w:r w:rsidRPr="003E1332">
        <w:rPr>
          <w:rStyle w:val="StyleUnderline"/>
          <w:highlight w:val="green"/>
        </w:rPr>
        <w:t xml:space="preserve"> in the very near future</w:t>
      </w:r>
      <w:r w:rsidRPr="00B769DF">
        <w:rPr>
          <w:sz w:val="12"/>
        </w:rPr>
        <w:t>.</w:t>
      </w:r>
    </w:p>
    <w:p w14:paraId="689A8708" w14:textId="77777777" w:rsidR="004A636C" w:rsidRDefault="004A636C" w:rsidP="004A636C">
      <w:pPr>
        <w:rPr>
          <w:sz w:val="12"/>
        </w:rPr>
      </w:pPr>
    </w:p>
    <w:p w14:paraId="0B3B25E9" w14:textId="77777777" w:rsidR="004A636C" w:rsidRPr="00131F53" w:rsidRDefault="004A636C" w:rsidP="004A636C">
      <w:pPr>
        <w:pStyle w:val="Heading4"/>
      </w:pPr>
      <w:r>
        <w:rPr>
          <w:u w:val="single"/>
        </w:rPr>
        <w:t>Disease causes e</w:t>
      </w:r>
      <w:r w:rsidRPr="009A7E01">
        <w:rPr>
          <w:u w:val="single"/>
        </w:rPr>
        <w:t>xtinction</w:t>
      </w:r>
      <w:r>
        <w:t xml:space="preserve"> – </w:t>
      </w:r>
      <w:r w:rsidRPr="00131F53">
        <w:t xml:space="preserve">defense is wrong </w:t>
      </w:r>
    </w:p>
    <w:p w14:paraId="772A139D" w14:textId="77777777" w:rsidR="004A636C" w:rsidRPr="00131F53" w:rsidRDefault="004A636C" w:rsidP="004A636C">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243F622D" w14:textId="77777777" w:rsidR="004A636C" w:rsidRPr="003216EB" w:rsidRDefault="004A636C" w:rsidP="004A636C">
      <w:pPr>
        <w:rPr>
          <w:sz w:val="12"/>
        </w:rPr>
      </w:pPr>
      <w:r w:rsidRPr="003216EB">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3216EB">
        <w:rPr>
          <w:sz w:val="12"/>
        </w:rPr>
        <w:t xml:space="preserve">,1 while </w:t>
      </w:r>
      <w:r w:rsidRPr="00131F53">
        <w:rPr>
          <w:rStyle w:val="StyleUnderline"/>
        </w:rPr>
        <w:t>smallpox killed perhaps 10 times that many in the 20th century alone.</w:t>
      </w:r>
      <w:r w:rsidRPr="003216EB">
        <w:rPr>
          <w:sz w:val="12"/>
        </w:rPr>
        <w:t xml:space="preserve">2 </w:t>
      </w:r>
      <w:r w:rsidRPr="00131F53">
        <w:rPr>
          <w:rStyle w:val="StyleUnderline"/>
        </w:rPr>
        <w:t>The Black Death was responsible for killing over 25% of the European population</w:t>
      </w:r>
      <w:r w:rsidRPr="003216EB">
        <w:rPr>
          <w:sz w:val="12"/>
        </w:rPr>
        <w:t xml:space="preserve">,3 while </w:t>
      </w:r>
      <w:r w:rsidRPr="00131F53">
        <w:rPr>
          <w:rStyle w:val="StyleUnderline"/>
        </w:rPr>
        <w:t>other pandemics</w:t>
      </w:r>
      <w:r w:rsidRPr="003216EB">
        <w:rPr>
          <w:sz w:val="12"/>
        </w:rPr>
        <w:t xml:space="preserve">, such as the plague of Justinian, </w:t>
      </w:r>
      <w:r w:rsidRPr="00131F53">
        <w:rPr>
          <w:rStyle w:val="StyleUnderline"/>
        </w:rPr>
        <w:t>are thought to have killed 25 million</w:t>
      </w:r>
      <w:r w:rsidRPr="003216EB">
        <w:rPr>
          <w:sz w:val="12"/>
        </w:rPr>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3216EB">
        <w:rPr>
          <w:sz w:val="12"/>
        </w:rPr>
        <w:t xml:space="preserve">. </w:t>
      </w:r>
    </w:p>
    <w:p w14:paraId="2EA620CE" w14:textId="77777777" w:rsidR="004A636C" w:rsidRPr="003216EB" w:rsidRDefault="004A636C" w:rsidP="004A636C">
      <w:pPr>
        <w:rPr>
          <w:sz w:val="12"/>
        </w:rPr>
      </w:pPr>
      <w:r w:rsidRPr="00131F53">
        <w:rPr>
          <w:rStyle w:val="StyleUnderline"/>
        </w:rPr>
        <w:t>A skeptic would have</w:t>
      </w:r>
      <w:r w:rsidRPr="003216EB">
        <w:rPr>
          <w:sz w:val="12"/>
        </w:rPr>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3216EB">
        <w:rPr>
          <w:sz w:val="12"/>
        </w:rPr>
        <w:t xml:space="preserve"> rare </w:t>
      </w:r>
      <w:r w:rsidRPr="00131F53">
        <w:rPr>
          <w:rStyle w:val="StyleUnderline"/>
        </w:rPr>
        <w:t>genetic resistances, and evade detection</w:t>
      </w:r>
      <w:r w:rsidRPr="003216EB">
        <w:rPr>
          <w:sz w:val="12"/>
        </w:rPr>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3216EB">
        <w:rPr>
          <w:sz w:val="12"/>
        </w:rPr>
        <w:t xml:space="preserve">, and so evolutionary pressures could push against maximally lethal wild-type pathogens.5,6 </w:t>
      </w:r>
    </w:p>
    <w:p w14:paraId="36454B1D" w14:textId="77777777" w:rsidR="004A636C" w:rsidRPr="003216EB" w:rsidRDefault="004A636C" w:rsidP="004A636C">
      <w:pPr>
        <w:rPr>
          <w:sz w:val="12"/>
        </w:rPr>
      </w:pPr>
      <w:r w:rsidRPr="003216EB">
        <w:rPr>
          <w:sz w:val="12"/>
        </w:rPr>
        <w:t xml:space="preserve">While </w:t>
      </w:r>
      <w:r w:rsidRPr="006E0700">
        <w:rPr>
          <w:rStyle w:val="StyleUnderline"/>
          <w:highlight w:val="green"/>
        </w:rPr>
        <w:t>these arguments</w:t>
      </w:r>
      <w:r w:rsidRPr="003216EB">
        <w:rPr>
          <w:sz w:val="12"/>
        </w:rPr>
        <w:t xml:space="preserve"> point to a very small risk of human extinction, </w:t>
      </w:r>
      <w:r w:rsidRPr="00131F53">
        <w:rPr>
          <w:rStyle w:val="Emphasis"/>
        </w:rPr>
        <w:t xml:space="preserve">they </w:t>
      </w:r>
      <w:r w:rsidRPr="006E0700">
        <w:rPr>
          <w:rStyle w:val="Emphasis"/>
          <w:highlight w:val="green"/>
        </w:rPr>
        <w:t>do not rule the possibility out</w:t>
      </w:r>
      <w:r w:rsidRPr="003216EB">
        <w:rPr>
          <w:sz w:val="12"/>
        </w:rPr>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3216EB">
        <w:rPr>
          <w:sz w:val="12"/>
        </w:rPr>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3216EB">
        <w:rPr>
          <w:sz w:val="12"/>
        </w:rPr>
        <w:t xml:space="preserve">without immunity. The most striking examples of total population collapse include native American tribes exposed to European diseases, such as the </w:t>
      </w:r>
      <w:proofErr w:type="spellStart"/>
      <w:r w:rsidRPr="003216EB">
        <w:rPr>
          <w:sz w:val="12"/>
        </w:rPr>
        <w:t>Massachusett</w:t>
      </w:r>
      <w:proofErr w:type="spellEnd"/>
      <w:r w:rsidRPr="003216EB">
        <w:rPr>
          <w:sz w:val="12"/>
        </w:rPr>
        <w:t xml:space="preserve"> (86% loss of population), </w:t>
      </w:r>
      <w:proofErr w:type="spellStart"/>
      <w:r w:rsidRPr="003216EB">
        <w:rPr>
          <w:sz w:val="12"/>
        </w:rPr>
        <w:t>Quiripi-Unquachog</w:t>
      </w:r>
      <w:proofErr w:type="spellEnd"/>
      <w:r w:rsidRPr="003216EB">
        <w:rPr>
          <w:sz w:val="12"/>
        </w:rPr>
        <w:t xml:space="preserve"> (95% loss of population), and </w:t>
      </w:r>
      <w:proofErr w:type="spellStart"/>
      <w:r w:rsidRPr="003216EB">
        <w:rPr>
          <w:sz w:val="12"/>
        </w:rPr>
        <w:t>theWestern</w:t>
      </w:r>
      <w:proofErr w:type="spellEnd"/>
      <w:r w:rsidRPr="003216EB">
        <w:rPr>
          <w:sz w:val="12"/>
        </w:rPr>
        <w:t xml:space="preserve"> Abenaki (which suffered a staggering 98% loss of population). </w:t>
      </w:r>
    </w:p>
    <w:p w14:paraId="1B5F6DEE" w14:textId="77777777" w:rsidR="004A636C" w:rsidRPr="003216EB" w:rsidRDefault="004A636C" w:rsidP="004A636C">
      <w:pPr>
        <w:rPr>
          <w:rStyle w:val="StyleUnderline"/>
          <w:b w:val="0"/>
          <w:sz w:val="12"/>
          <w:u w:val="none"/>
        </w:rPr>
      </w:pPr>
      <w:r w:rsidRPr="003216EB">
        <w:rPr>
          <w:sz w:val="12"/>
        </w:rPr>
        <w:lastRenderedPageBreak/>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3216EB">
        <w:rPr>
          <w:sz w:val="12"/>
        </w:rPr>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3216EB">
        <w:rPr>
          <w:sz w:val="12"/>
        </w:rPr>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3216EB">
        <w:rPr>
          <w:sz w:val="12"/>
        </w:rPr>
        <w:t xml:space="preserve"> such as the 1918 flu,10 and </w:t>
      </w:r>
      <w:r w:rsidRPr="00131F53">
        <w:rPr>
          <w:rStyle w:val="StyleUnderline"/>
        </w:rPr>
        <w:t>seroprevalence studies indicate that other pathogens,</w:t>
      </w:r>
      <w:r w:rsidRPr="003216EB">
        <w:rPr>
          <w:sz w:val="12"/>
        </w:rPr>
        <w:t xml:space="preserve"> such as chickenpox and HSV-1</w:t>
      </w:r>
      <w:r w:rsidRPr="00131F53">
        <w:rPr>
          <w:rStyle w:val="StyleUnderline"/>
        </w:rPr>
        <w:t xml:space="preserve">, can successfully reach over </w:t>
      </w:r>
      <w:r w:rsidRPr="00131F53">
        <w:rPr>
          <w:rStyle w:val="Emphasis"/>
        </w:rPr>
        <w:t>95% of a population</w:t>
      </w:r>
      <w:r w:rsidRPr="003216EB">
        <w:rPr>
          <w:sz w:val="12"/>
        </w:rPr>
        <w:t xml:space="preserve">.11,12 </w:t>
      </w:r>
      <w:r w:rsidRPr="00131F53">
        <w:rPr>
          <w:rStyle w:val="StyleUnderline"/>
        </w:rPr>
        <w:t>Under optimal virulence theory, natural evolution would be an unlikely source for pathogens with the highest possible levels of transmissibility</w:t>
      </w:r>
      <w:r w:rsidRPr="003216EB">
        <w:rPr>
          <w:sz w:val="12"/>
        </w:rPr>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3216EB">
        <w:rPr>
          <w:sz w:val="12"/>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3216EB">
        <w:rPr>
          <w:sz w:val="12"/>
        </w:rPr>
        <w:t>d as well.19-2</w:t>
      </w:r>
    </w:p>
    <w:p w14:paraId="3709077F" w14:textId="77777777" w:rsidR="004A636C" w:rsidRPr="0078545D" w:rsidRDefault="004A636C" w:rsidP="004A636C">
      <w:pPr>
        <w:rPr>
          <w:sz w:val="12"/>
        </w:rPr>
      </w:pPr>
    </w:p>
    <w:p w14:paraId="70716A47" w14:textId="77777777" w:rsidR="004A636C" w:rsidRPr="00B73CE8" w:rsidRDefault="004A636C" w:rsidP="004A636C"/>
    <w:p w14:paraId="4A070926" w14:textId="77777777" w:rsidR="004A636C" w:rsidRPr="00622399" w:rsidRDefault="004A636C" w:rsidP="004A636C">
      <w:pPr>
        <w:pStyle w:val="Heading2"/>
      </w:pPr>
      <w:r>
        <w:lastRenderedPageBreak/>
        <w:t>1NC-Off</w:t>
      </w:r>
    </w:p>
    <w:p w14:paraId="0AF6CB41" w14:textId="77777777" w:rsidR="004A636C" w:rsidRDefault="004A636C" w:rsidP="004A636C">
      <w:pPr>
        <w:pStyle w:val="Heading4"/>
      </w:pPr>
      <w:r>
        <w:t xml:space="preserve">CP: Member nations of the World Trade Organization should </w:t>
      </w:r>
      <w:proofErr w:type="gramStart"/>
      <w:r>
        <w:t>enter into</w:t>
      </w:r>
      <w:proofErr w:type="gramEnd"/>
      <w:r>
        <w:t xml:space="preserve"> a prior and binding consultation with the World Health Organization over reducing intellectual property protections for Covid vaccines. Member nations will support the proposal and adopt the results of consultation. </w:t>
      </w:r>
    </w:p>
    <w:p w14:paraId="38E024ED" w14:textId="77777777" w:rsidR="004A636C" w:rsidRPr="00AE32FC" w:rsidRDefault="004A636C" w:rsidP="004A636C"/>
    <w:p w14:paraId="09F5674D" w14:textId="77777777" w:rsidR="004A636C" w:rsidRDefault="004A636C" w:rsidP="004A636C">
      <w:pPr>
        <w:pStyle w:val="Heading4"/>
      </w:pPr>
      <w:r>
        <w:t xml:space="preserve">WHO says yes – it supports increasing the availability of the covid </w:t>
      </w:r>
      <w:proofErr w:type="gramStart"/>
      <w:r>
        <w:t>vaccine</w:t>
      </w:r>
      <w:proofErr w:type="gramEnd"/>
    </w:p>
    <w:p w14:paraId="2688A83A" w14:textId="77777777" w:rsidR="004A636C" w:rsidRPr="00FC4557" w:rsidRDefault="004A636C" w:rsidP="004A636C">
      <w:pPr>
        <w:rPr>
          <w:rStyle w:val="Style13ptBold"/>
          <w:bCs/>
        </w:rPr>
      </w:pPr>
      <w:r>
        <w:rPr>
          <w:rStyle w:val="Style13ptBold"/>
        </w:rPr>
        <w:t xml:space="preserve">Kimball 5/7 </w:t>
      </w:r>
      <w:r w:rsidRPr="00FC4557">
        <w:rPr>
          <w:rStyle w:val="Style13ptBold"/>
          <w:b w:val="0"/>
          <w:bCs/>
          <w:sz w:val="16"/>
          <w:szCs w:val="16"/>
        </w:rPr>
        <w:t>[(Spencer, news editor with CNBC.com) “</w:t>
      </w:r>
      <w:r w:rsidRPr="00FC4557">
        <w:rPr>
          <w:szCs w:val="16"/>
        </w:rPr>
        <w:t>WHO chief urges world to follow U.S. lead and support waiving Covid vaccine patent protections,” CNBC, 5/7/2021] JL</w:t>
      </w:r>
    </w:p>
    <w:p w14:paraId="63AA75D6" w14:textId="77777777" w:rsidR="004A636C" w:rsidRPr="00014BCB" w:rsidRDefault="004A636C" w:rsidP="004A636C">
      <w:pPr>
        <w:rPr>
          <w:sz w:val="12"/>
        </w:rPr>
      </w:pPr>
      <w:r w:rsidRPr="00014BCB">
        <w:rPr>
          <w:rStyle w:val="StyleUnderline"/>
          <w:highlight w:val="green"/>
        </w:rPr>
        <w:t>W</w:t>
      </w:r>
      <w:r w:rsidRPr="00014BCB">
        <w:rPr>
          <w:rStyle w:val="StyleUnderline"/>
        </w:rPr>
        <w:t xml:space="preserve">orld </w:t>
      </w:r>
      <w:r w:rsidRPr="00014BCB">
        <w:rPr>
          <w:rStyle w:val="StyleUnderline"/>
          <w:highlight w:val="green"/>
        </w:rPr>
        <w:t>H</w:t>
      </w:r>
      <w:r w:rsidRPr="00014BCB">
        <w:rPr>
          <w:rStyle w:val="StyleUnderline"/>
        </w:rPr>
        <w:t xml:space="preserve">ealth </w:t>
      </w:r>
      <w:r w:rsidRPr="00014BCB">
        <w:rPr>
          <w:rStyle w:val="StyleUnderline"/>
          <w:highlight w:val="green"/>
        </w:rPr>
        <w:t>O</w:t>
      </w:r>
      <w:r w:rsidRPr="00014BCB">
        <w:rPr>
          <w:rStyle w:val="StyleUnderline"/>
        </w:rPr>
        <w:t xml:space="preserve">rganization Director General-Tedros Adhanom Ghebreyesus on Friday </w:t>
      </w:r>
      <w:r w:rsidRPr="00014BCB">
        <w:rPr>
          <w:rStyle w:val="StyleUnderline"/>
          <w:highlight w:val="green"/>
        </w:rPr>
        <w:t>urged</w:t>
      </w:r>
      <w:r w:rsidRPr="00014BCB">
        <w:rPr>
          <w:rStyle w:val="StyleUnderline"/>
        </w:rPr>
        <w:t xml:space="preserve"> other </w:t>
      </w:r>
      <w:r w:rsidRPr="00014BCB">
        <w:rPr>
          <w:rStyle w:val="StyleUnderline"/>
          <w:highlight w:val="green"/>
        </w:rPr>
        <w:t>countries</w:t>
      </w:r>
      <w:r w:rsidRPr="00014BCB">
        <w:rPr>
          <w:sz w:val="12"/>
        </w:rPr>
        <w:t xml:space="preserve">, particularly the Group of Seven industrialized nations, </w:t>
      </w:r>
      <w:r w:rsidRPr="00014BCB">
        <w:rPr>
          <w:rStyle w:val="StyleUnderline"/>
          <w:highlight w:val="green"/>
        </w:rPr>
        <w:t>to</w:t>
      </w:r>
      <w:r w:rsidRPr="00014BCB">
        <w:rPr>
          <w:rStyle w:val="StyleUnderline"/>
        </w:rPr>
        <w:t xml:space="preserve"> follow the U.S. example and </w:t>
      </w:r>
      <w:r w:rsidRPr="00014BCB">
        <w:rPr>
          <w:rStyle w:val="StyleUnderline"/>
          <w:highlight w:val="green"/>
        </w:rPr>
        <w:t>support a W</w:t>
      </w:r>
      <w:r w:rsidRPr="00014BCB">
        <w:rPr>
          <w:rStyle w:val="StyleUnderline"/>
        </w:rPr>
        <w:t xml:space="preserve">orld </w:t>
      </w:r>
      <w:r w:rsidRPr="00014BCB">
        <w:rPr>
          <w:rStyle w:val="StyleUnderline"/>
          <w:highlight w:val="green"/>
        </w:rPr>
        <w:t>T</w:t>
      </w:r>
      <w:r w:rsidRPr="00014BCB">
        <w:rPr>
          <w:rStyle w:val="StyleUnderline"/>
        </w:rPr>
        <w:t xml:space="preserve">rade </w:t>
      </w:r>
      <w:r w:rsidRPr="00014BCB">
        <w:rPr>
          <w:rStyle w:val="StyleUnderline"/>
          <w:highlight w:val="green"/>
        </w:rPr>
        <w:t>O</w:t>
      </w:r>
      <w:r w:rsidRPr="00014BCB">
        <w:rPr>
          <w:rStyle w:val="StyleUnderline"/>
        </w:rPr>
        <w:t xml:space="preserve">rganization </w:t>
      </w:r>
      <w:r w:rsidRPr="00014BCB">
        <w:rPr>
          <w:rStyle w:val="StyleUnderline"/>
          <w:highlight w:val="green"/>
        </w:rPr>
        <w:t>motion to</w:t>
      </w:r>
      <w:r w:rsidRPr="00014BCB">
        <w:rPr>
          <w:sz w:val="12"/>
        </w:rPr>
        <w:t xml:space="preserve"> temporarily </w:t>
      </w:r>
      <w:r w:rsidRPr="00014BCB">
        <w:rPr>
          <w:rStyle w:val="StyleUnderline"/>
          <w:highlight w:val="green"/>
        </w:rPr>
        <w:t>waive</w:t>
      </w:r>
      <w:r w:rsidRPr="00014BCB">
        <w:rPr>
          <w:rStyle w:val="StyleUnderline"/>
        </w:rPr>
        <w:t xml:space="preserve"> </w:t>
      </w:r>
      <w:r w:rsidRPr="00014BCB">
        <w:rPr>
          <w:rStyle w:val="StyleUnderline"/>
          <w:highlight w:val="green"/>
        </w:rPr>
        <w:t>Covid</w:t>
      </w:r>
      <w:r w:rsidRPr="00014BCB">
        <w:rPr>
          <w:rStyle w:val="StyleUnderline"/>
        </w:rPr>
        <w:t xml:space="preserve">-19 vaccine </w:t>
      </w:r>
      <w:r w:rsidRPr="00014BCB">
        <w:rPr>
          <w:rStyle w:val="StyleUnderline"/>
          <w:highlight w:val="green"/>
        </w:rPr>
        <w:t>patent protections</w:t>
      </w:r>
      <w:r w:rsidRPr="00014BCB">
        <w:rPr>
          <w:sz w:val="12"/>
        </w:rPr>
        <w:t>.</w:t>
      </w:r>
    </w:p>
    <w:p w14:paraId="0B566D3E" w14:textId="10B48F55" w:rsidR="004A636C" w:rsidRPr="00DC190C" w:rsidRDefault="004A636C" w:rsidP="00DC190C">
      <w:pPr>
        <w:rPr>
          <w:rStyle w:val="Emphasis"/>
          <w:b w:val="0"/>
          <w:iCs w:val="0"/>
          <w:sz w:val="12"/>
          <w:u w:val="none"/>
          <w:bdr w:val="none" w:sz="0" w:space="0" w:color="auto"/>
        </w:rPr>
      </w:pPr>
      <w:r w:rsidRPr="00014BCB">
        <w:rPr>
          <w:sz w:val="12"/>
        </w:rPr>
        <w:t>“</w:t>
      </w:r>
      <w:r w:rsidRPr="00014BCB">
        <w:rPr>
          <w:rStyle w:val="StyleUnderline"/>
        </w:rPr>
        <w:t xml:space="preserve">Wednesday’s announcement by the U.S. that it will support a temporary waiver of intellectual property protections for Covid-19 vaccines is </w:t>
      </w:r>
      <w:r w:rsidRPr="00014BCB">
        <w:rPr>
          <w:rStyle w:val="StyleUnderline"/>
          <w:highlight w:val="green"/>
        </w:rPr>
        <w:t>a significant statement of</w:t>
      </w:r>
      <w:r w:rsidRPr="00014BCB">
        <w:rPr>
          <w:rStyle w:val="StyleUnderline"/>
        </w:rPr>
        <w:t xml:space="preserve"> solidarity and </w:t>
      </w:r>
      <w:r w:rsidRPr="00014BCB">
        <w:rPr>
          <w:rStyle w:val="StyleUnderline"/>
          <w:highlight w:val="green"/>
        </w:rPr>
        <w:t>support for vaccine equity</w:t>
      </w:r>
      <w:r w:rsidRPr="00014BCB">
        <w:rPr>
          <w:sz w:val="12"/>
        </w:rPr>
        <w:t xml:space="preserve">,” Tedros said at a press briefing. “I know that this is not a politically easy thing to do, so I very much appreciate the leadership of the U.S. and </w:t>
      </w:r>
      <w:r w:rsidRPr="00014BCB">
        <w:rPr>
          <w:rStyle w:val="StyleUnderline"/>
        </w:rPr>
        <w:t>we urge other countries to follow their example</w:t>
      </w:r>
      <w:r w:rsidRPr="00014BCB">
        <w:rPr>
          <w:sz w:val="12"/>
        </w:rPr>
        <w:t>.”</w:t>
      </w:r>
    </w:p>
    <w:p w14:paraId="0DA9937B" w14:textId="77777777" w:rsidR="004A636C" w:rsidRDefault="004A636C" w:rsidP="004A636C">
      <w:pPr>
        <w:rPr>
          <w:rStyle w:val="Emphasis"/>
        </w:rPr>
      </w:pPr>
    </w:p>
    <w:p w14:paraId="3D8B92C0" w14:textId="77777777" w:rsidR="004A636C" w:rsidRDefault="004A636C" w:rsidP="004A636C">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WTO legitimacy</w:t>
      </w:r>
    </w:p>
    <w:p w14:paraId="2E89AB04" w14:textId="77777777" w:rsidR="004A636C" w:rsidRPr="009F03D9" w:rsidRDefault="004A636C" w:rsidP="004A636C">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72727511" w14:textId="77777777" w:rsidR="004A636C" w:rsidRPr="009F03D9" w:rsidRDefault="004A636C" w:rsidP="004A636C">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2C020B5B" w14:textId="77777777" w:rsidR="004A636C" w:rsidRPr="009F03D9" w:rsidRDefault="004A636C" w:rsidP="004A636C">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9F03D9">
        <w:rPr>
          <w:sz w:val="12"/>
        </w:rPr>
        <w:t>Liberia</w:t>
      </w:r>
      <w:proofErr w:type="gramEnd"/>
      <w:r w:rsidRPr="009F03D9">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657A7766" w14:textId="77777777" w:rsidR="004A636C" w:rsidRPr="009F03D9" w:rsidRDefault="004A636C" w:rsidP="004A636C">
      <w:pPr>
        <w:rPr>
          <w:sz w:val="12"/>
        </w:rPr>
      </w:pPr>
      <w:r w:rsidRPr="00AE32FC">
        <w:rPr>
          <w:rStyle w:val="Emphasis"/>
          <w:highlight w:val="green"/>
        </w:rPr>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w:t>
      </w:r>
      <w:r w:rsidRPr="009F03D9">
        <w:rPr>
          <w:rStyle w:val="StyleUnderline"/>
        </w:rPr>
        <w:lastRenderedPageBreak/>
        <w:t xml:space="preserve">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26437FFD" w14:textId="77777777" w:rsidR="004A636C" w:rsidRDefault="004A636C" w:rsidP="004A636C"/>
    <w:p w14:paraId="0691D106" w14:textId="77777777" w:rsidR="004A636C" w:rsidRDefault="004A636C" w:rsidP="004A636C">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230C8AEE" w14:textId="77777777" w:rsidR="004A636C" w:rsidRPr="005472CA" w:rsidRDefault="004A636C" w:rsidP="004A636C">
      <w:pPr>
        <w:rPr>
          <w:rStyle w:val="Style13ptBold"/>
          <w:bCs/>
        </w:rPr>
      </w:pPr>
      <w:proofErr w:type="spellStart"/>
      <w:r>
        <w:rPr>
          <w:rStyle w:val="Style13ptBold"/>
        </w:rPr>
        <w:t>Murtugudde</w:t>
      </w:r>
      <w:proofErr w:type="spellEnd"/>
      <w:r>
        <w:rPr>
          <w:rStyle w:val="Style13ptBold"/>
        </w:rPr>
        <w:t xml:space="preserv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333A8555" w14:textId="77777777" w:rsidR="004A636C" w:rsidRPr="005472CA" w:rsidRDefault="004A636C" w:rsidP="004A636C">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6719E28C" w14:textId="77777777" w:rsidR="004A636C" w:rsidRPr="005472CA" w:rsidRDefault="004A636C" w:rsidP="004A636C">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6714F870" w14:textId="77777777" w:rsidR="004A636C" w:rsidRPr="005472CA" w:rsidRDefault="004A636C" w:rsidP="004A636C">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2A8BC9E3" w14:textId="77777777" w:rsidR="004A636C" w:rsidRPr="005472CA" w:rsidRDefault="004A636C" w:rsidP="004A636C">
      <w:pPr>
        <w:rPr>
          <w:sz w:val="12"/>
        </w:rPr>
      </w:pPr>
      <w:r w:rsidRPr="005472CA">
        <w:rPr>
          <w:rStyle w:val="StyleUnderline"/>
        </w:rPr>
        <w:t xml:space="preserve">It discharges its duties while maintaining a </w:t>
      </w:r>
      <w:r w:rsidRPr="005472CA">
        <w:rPr>
          <w:rStyle w:val="Emphasis"/>
        </w:rPr>
        <w:t xml:space="preserve">dynamic equilibrium between such diverse and powerful forces as national securities, economic interests, human </w:t>
      </w:r>
      <w:proofErr w:type="gramStart"/>
      <w:r w:rsidRPr="005472CA">
        <w:rPr>
          <w:rStyle w:val="Emphasis"/>
        </w:rPr>
        <w:t>rights</w:t>
      </w:r>
      <w:proofErr w:type="gramEnd"/>
      <w:r w:rsidRPr="005472CA">
        <w:rPr>
          <w:rStyle w:val="Emphasis"/>
        </w:rPr>
        <w:t xml:space="preserve">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4FCCE434" w14:textId="77777777" w:rsidR="004A636C" w:rsidRPr="005472CA" w:rsidRDefault="004A636C" w:rsidP="004A636C">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xml:space="preserve">, </w:t>
      </w:r>
      <w:proofErr w:type="gramStart"/>
      <w:r w:rsidRPr="005472CA">
        <w:rPr>
          <w:sz w:val="12"/>
        </w:rPr>
        <w:t>and also</w:t>
      </w:r>
      <w:proofErr w:type="gramEnd"/>
      <w:r w:rsidRPr="005472CA">
        <w:rPr>
          <w:sz w:val="12"/>
        </w:rPr>
        <w:t xml:space="preserve">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14:paraId="025B7776" w14:textId="77777777" w:rsidR="004A636C" w:rsidRDefault="004A636C" w:rsidP="004A636C"/>
    <w:p w14:paraId="0A0291CF" w14:textId="77777777" w:rsidR="004A636C" w:rsidRPr="00131F53" w:rsidRDefault="004A636C" w:rsidP="004A636C">
      <w:pPr>
        <w:pStyle w:val="Heading4"/>
      </w:pPr>
      <w:r w:rsidRPr="009A7E01">
        <w:rPr>
          <w:u w:val="single"/>
        </w:rPr>
        <w:t>Extinction</w:t>
      </w:r>
      <w:r>
        <w:t xml:space="preserve"> – </w:t>
      </w:r>
      <w:r w:rsidRPr="00131F53">
        <w:t xml:space="preserve">defense is wrong </w:t>
      </w:r>
    </w:p>
    <w:p w14:paraId="1FA05E90" w14:textId="77777777" w:rsidR="004A636C" w:rsidRPr="00131F53" w:rsidRDefault="004A636C" w:rsidP="004A636C">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665872CC" w14:textId="77777777" w:rsidR="004A636C" w:rsidRPr="00131F53" w:rsidRDefault="004A636C" w:rsidP="004A636C">
      <w:r w:rsidRPr="00131F53">
        <w:lastRenderedPageBreak/>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6A38EB6A" w14:textId="77777777" w:rsidR="004A636C" w:rsidRPr="00131F53" w:rsidRDefault="004A636C" w:rsidP="004A636C">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24AC27DD" w14:textId="77777777" w:rsidR="004A636C" w:rsidRPr="00131F53" w:rsidRDefault="004A636C" w:rsidP="004A636C">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7B820167" w14:textId="77777777" w:rsidR="004A636C" w:rsidRPr="00792326" w:rsidRDefault="004A636C" w:rsidP="004A636C">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457CCE7E" w14:textId="77777777" w:rsidR="004A636C" w:rsidRPr="00622399" w:rsidRDefault="004A636C" w:rsidP="004A636C">
      <w:pPr>
        <w:pStyle w:val="Heading2"/>
      </w:pPr>
      <w:r>
        <w:lastRenderedPageBreak/>
        <w:t>1NC-Off</w:t>
      </w:r>
    </w:p>
    <w:p w14:paraId="600A9E33" w14:textId="77777777" w:rsidR="004A636C" w:rsidRPr="009811A7" w:rsidRDefault="004A636C" w:rsidP="004A636C">
      <w:pPr>
        <w:pStyle w:val="Heading4"/>
        <w:rPr>
          <w:rFonts w:cs="Calibri"/>
        </w:rPr>
      </w:pPr>
      <w:r w:rsidRPr="009811A7">
        <w:rPr>
          <w:rFonts w:cs="Calibri"/>
        </w:rPr>
        <w:t>Interpretation: medicines is a generic bare plural. The aff may not defend that member nations of the World Trade Organization reduce intellectual property protections for a subset of medicines.</w:t>
      </w:r>
    </w:p>
    <w:p w14:paraId="1263EFFC" w14:textId="77777777" w:rsidR="004A636C" w:rsidRPr="009811A7" w:rsidRDefault="004A636C" w:rsidP="004A636C">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1EFA47C7" w14:textId="77777777" w:rsidR="004A636C" w:rsidRPr="009811A7" w:rsidRDefault="004A636C" w:rsidP="004A636C">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w:t>
      </w:r>
      <w:r w:rsidRPr="009811A7">
        <w:rPr>
          <w:rStyle w:val="StyleUnderline"/>
        </w:rPr>
        <w:lastRenderedPageBreak/>
        <w:t xml:space="preserve">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02A05DBC" w14:textId="77777777" w:rsidR="004A636C" w:rsidRPr="009811A7" w:rsidRDefault="004A636C" w:rsidP="004A636C">
      <w:pPr>
        <w:rPr>
          <w:sz w:val="12"/>
        </w:rPr>
      </w:pPr>
    </w:p>
    <w:p w14:paraId="5D38B0DD" w14:textId="77777777" w:rsidR="004A636C" w:rsidRPr="009811A7" w:rsidRDefault="004A636C" w:rsidP="004A636C">
      <w:pPr>
        <w:pStyle w:val="Heading4"/>
        <w:rPr>
          <w:rFonts w:cs="Calibri"/>
        </w:rPr>
      </w:pPr>
      <w:r w:rsidRPr="009811A7">
        <w:rPr>
          <w:rFonts w:cs="Calibri"/>
        </w:rPr>
        <w:t>It applies to medicines:</w:t>
      </w:r>
    </w:p>
    <w:p w14:paraId="62E5F7A3" w14:textId="77777777" w:rsidR="004A636C" w:rsidRPr="009811A7" w:rsidRDefault="004A636C" w:rsidP="004A636C">
      <w:pPr>
        <w:pStyle w:val="Heading4"/>
        <w:numPr>
          <w:ilvl w:val="0"/>
          <w:numId w:val="17"/>
        </w:numPr>
        <w:tabs>
          <w:tab w:val="num" w:pos="720"/>
        </w:tabs>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2B5A0188" w14:textId="77777777" w:rsidR="004A636C" w:rsidRDefault="004A636C" w:rsidP="004A636C">
      <w:pPr>
        <w:pStyle w:val="Heading4"/>
        <w:numPr>
          <w:ilvl w:val="0"/>
          <w:numId w:val="17"/>
        </w:numPr>
        <w:tabs>
          <w:tab w:val="num" w:pos="720"/>
        </w:tabs>
        <w:rPr>
          <w:rFonts w:cs="Calibri"/>
        </w:rPr>
      </w:pPr>
      <w:r w:rsidRPr="009811A7">
        <w:rPr>
          <w:rFonts w:cs="Calibri"/>
        </w:rPr>
        <w:t>Adverb test – adding “usually” to the res doesn’t substantially change its meaning because a reduction is universal and permanent</w:t>
      </w:r>
    </w:p>
    <w:p w14:paraId="36F985AA" w14:textId="77777777" w:rsidR="004A636C" w:rsidRPr="009811A7" w:rsidRDefault="004A636C" w:rsidP="004A636C"/>
    <w:p w14:paraId="1D899AA2" w14:textId="77777777" w:rsidR="004A636C" w:rsidRPr="009811A7" w:rsidRDefault="004A636C" w:rsidP="004A636C">
      <w:pPr>
        <w:pStyle w:val="Heading4"/>
        <w:rPr>
          <w:rFonts w:cs="Calibri"/>
        </w:rPr>
      </w:pPr>
      <w:r w:rsidRPr="009811A7">
        <w:rPr>
          <w:rFonts w:cs="Calibri"/>
        </w:rPr>
        <w:t>Vote neg:</w:t>
      </w:r>
    </w:p>
    <w:p w14:paraId="42FE0474" w14:textId="77777777" w:rsidR="004A636C" w:rsidRPr="009811A7" w:rsidRDefault="004A636C" w:rsidP="004A636C">
      <w:pPr>
        <w:pStyle w:val="Heading4"/>
        <w:numPr>
          <w:ilvl w:val="0"/>
          <w:numId w:val="18"/>
        </w:numPr>
        <w:rPr>
          <w:rFonts w:cs="Calibri"/>
        </w:rPr>
      </w:pPr>
      <w:r w:rsidRPr="009811A7">
        <w:rPr>
          <w:rFonts w:cs="Calibri"/>
        </w:rPr>
        <w:t>Semantics o</w:t>
      </w:r>
      <w:r w:rsidRPr="009811A7">
        <w:rPr>
          <w:rFonts w:eastAsia="MS Gothic" w:cs="Calibri"/>
        </w:rPr>
        <w:t>utweigh:</w:t>
      </w:r>
    </w:p>
    <w:p w14:paraId="25FDBA8C" w14:textId="77777777" w:rsidR="004A636C" w:rsidRPr="009811A7" w:rsidRDefault="004A636C" w:rsidP="004A636C">
      <w:pPr>
        <w:pStyle w:val="Heading4"/>
        <w:numPr>
          <w:ilvl w:val="1"/>
          <w:numId w:val="18"/>
        </w:numPr>
        <w:rPr>
          <w:rFonts w:cs="Calibri"/>
        </w:rPr>
      </w:pPr>
      <w:r w:rsidRPr="009811A7">
        <w:rPr>
          <w:rFonts w:cs="Calibri"/>
        </w:rPr>
        <w:t>T is a constitutive rule of the activity and a basic aff burden – they agreed to debate the topic when they came here</w:t>
      </w:r>
    </w:p>
    <w:p w14:paraId="11EA4FA0" w14:textId="77777777" w:rsidR="004A636C" w:rsidRPr="009811A7" w:rsidRDefault="004A636C" w:rsidP="004A636C">
      <w:pPr>
        <w:pStyle w:val="Heading4"/>
        <w:numPr>
          <w:ilvl w:val="1"/>
          <w:numId w:val="18"/>
        </w:numPr>
        <w:rPr>
          <w:rFonts w:cs="Calibri"/>
        </w:rPr>
      </w:pPr>
      <w:r w:rsidRPr="009811A7">
        <w:rPr>
          <w:rFonts w:cs="Calibri"/>
        </w:rPr>
        <w:t>Jurisdiction – you can’t vote aff if they haven’t affirmed the resolution</w:t>
      </w:r>
    </w:p>
    <w:p w14:paraId="64FD5A88" w14:textId="77777777" w:rsidR="004A636C" w:rsidRDefault="004A636C" w:rsidP="004A636C">
      <w:pPr>
        <w:pStyle w:val="Heading4"/>
        <w:numPr>
          <w:ilvl w:val="1"/>
          <w:numId w:val="18"/>
        </w:numPr>
        <w:rPr>
          <w:rFonts w:cs="Calibri"/>
        </w:rPr>
      </w:pPr>
      <w:r w:rsidRPr="009811A7">
        <w:rPr>
          <w:rFonts w:cs="Calibri"/>
        </w:rPr>
        <w:t>It’s the only stasis point we know before the round so it controls the internal link to engagement – there’s no way to use ground if debaters aren’t prepared to defend it</w:t>
      </w:r>
    </w:p>
    <w:p w14:paraId="6686F017" w14:textId="77777777" w:rsidR="004A636C" w:rsidRPr="009811A7" w:rsidRDefault="004A636C" w:rsidP="004A636C"/>
    <w:p w14:paraId="61B596A4" w14:textId="77777777" w:rsidR="004A636C" w:rsidRPr="00122B32" w:rsidRDefault="004A636C" w:rsidP="004A636C">
      <w:pPr>
        <w:pStyle w:val="Heading4"/>
        <w:numPr>
          <w:ilvl w:val="0"/>
          <w:numId w:val="18"/>
        </w:numPr>
        <w:rPr>
          <w:rFonts w:cs="Calibri"/>
        </w:rPr>
      </w:pPr>
      <w:r w:rsidRPr="009811A7">
        <w:rPr>
          <w:rFonts w:cs="Calibri"/>
        </w:rPr>
        <w:t>Limits – there are countless affs accounting for thousands of medicines – unlimited topics incentivize obscure affs that negs won’t have prep on – limits are key to reciprocal prep burden – potential abuse doesn’t justify foregoing the topic and 1AR theory checks PICs</w:t>
      </w:r>
    </w:p>
    <w:p w14:paraId="0E610E30" w14:textId="77777777" w:rsidR="004A636C" w:rsidRPr="009811A7" w:rsidRDefault="004A636C" w:rsidP="004A636C"/>
    <w:p w14:paraId="3C69FD89" w14:textId="77777777" w:rsidR="004A636C" w:rsidRPr="009811A7" w:rsidRDefault="004A636C" w:rsidP="004A636C">
      <w:pPr>
        <w:pStyle w:val="Heading4"/>
        <w:rPr>
          <w:rFonts w:cs="Calibri"/>
        </w:rPr>
      </w:pPr>
      <w:r w:rsidRPr="009811A7">
        <w:rPr>
          <w:rFonts w:cs="Calibri"/>
        </w:rPr>
        <w:t xml:space="preserve">There are over 20,000 affs </w:t>
      </w:r>
    </w:p>
    <w:p w14:paraId="49305027" w14:textId="77777777" w:rsidR="004A636C" w:rsidRPr="009811A7" w:rsidRDefault="004A636C" w:rsidP="004A636C">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5D7FCAC6" w14:textId="77777777" w:rsidR="004A636C" w:rsidRPr="009811A7" w:rsidRDefault="004A636C" w:rsidP="004A636C">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0A92E945" w14:textId="77777777" w:rsidR="004A636C" w:rsidRPr="009811A7" w:rsidRDefault="004A636C" w:rsidP="004A636C">
      <w:pPr>
        <w:rPr>
          <w:sz w:val="12"/>
          <w:szCs w:val="12"/>
        </w:rPr>
      </w:pPr>
      <w:r w:rsidRPr="009811A7">
        <w:rPr>
          <w:sz w:val="12"/>
          <w:szCs w:val="12"/>
        </w:rPr>
        <w:lastRenderedPageBreak/>
        <w:t>FDA oversees over 6,500 different medical device product categories.</w:t>
      </w:r>
    </w:p>
    <w:p w14:paraId="410BBFA7" w14:textId="77777777" w:rsidR="004A636C" w:rsidRPr="009811A7" w:rsidRDefault="004A636C" w:rsidP="004A636C">
      <w:pPr>
        <w:rPr>
          <w:sz w:val="12"/>
          <w:szCs w:val="12"/>
        </w:rPr>
      </w:pPr>
      <w:r w:rsidRPr="009811A7">
        <w:rPr>
          <w:sz w:val="12"/>
          <w:szCs w:val="12"/>
        </w:rPr>
        <w:t>There are over 1,600 FDA-approved animal drug products.</w:t>
      </w:r>
    </w:p>
    <w:p w14:paraId="7AC43D5C" w14:textId="77777777" w:rsidR="004A636C" w:rsidRPr="009811A7" w:rsidRDefault="004A636C" w:rsidP="004A636C">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5572EE81" w14:textId="77777777" w:rsidR="004A636C" w:rsidRPr="009811A7" w:rsidRDefault="004A636C" w:rsidP="004A636C"/>
    <w:p w14:paraId="35349CE9" w14:textId="77777777" w:rsidR="004A636C" w:rsidRDefault="004A636C" w:rsidP="004A636C">
      <w:pPr>
        <w:pStyle w:val="Heading4"/>
        <w:numPr>
          <w:ilvl w:val="0"/>
          <w:numId w:val="18"/>
        </w:numPr>
        <w:rPr>
          <w:rFonts w:cs="Calibri"/>
        </w:rPr>
      </w:pPr>
      <w:r w:rsidRPr="009811A7">
        <w:rPr>
          <w:rFonts w:cs="Calibri"/>
        </w:rPr>
        <w:t>Ground – spec guts core generics like innovation that rely on reducing IP for all medicines because individual medicines don’t affect the pharmaceutical industry broadly – also means there is no universal DA to spec affs</w:t>
      </w:r>
    </w:p>
    <w:p w14:paraId="3E746C83" w14:textId="77777777" w:rsidR="004A636C" w:rsidRPr="009811A7" w:rsidRDefault="004A636C" w:rsidP="004A636C"/>
    <w:p w14:paraId="1373BD93" w14:textId="77777777" w:rsidR="004A636C" w:rsidRPr="009811A7" w:rsidRDefault="004A636C" w:rsidP="004A636C">
      <w:pPr>
        <w:pStyle w:val="Heading4"/>
        <w:numPr>
          <w:ilvl w:val="0"/>
          <w:numId w:val="18"/>
        </w:numPr>
        <w:rPr>
          <w:rFonts w:cs="Calibri"/>
        </w:rPr>
      </w:pPr>
      <w:r w:rsidRPr="009811A7">
        <w:rPr>
          <w:rFonts w:cs="Calibri"/>
        </w:rPr>
        <w:t xml:space="preserve">TVA solves – read as an advantage to whole </w:t>
      </w:r>
      <w:proofErr w:type="spellStart"/>
      <w:r w:rsidRPr="009811A7">
        <w:rPr>
          <w:rFonts w:cs="Calibri"/>
        </w:rPr>
        <w:t>rez</w:t>
      </w:r>
      <w:proofErr w:type="spellEnd"/>
    </w:p>
    <w:p w14:paraId="5A3C7E07" w14:textId="77777777" w:rsidR="004A636C" w:rsidRPr="009811A7" w:rsidRDefault="004A636C" w:rsidP="004A636C"/>
    <w:p w14:paraId="5DBBB346" w14:textId="77777777" w:rsidR="004A636C" w:rsidRPr="009811A7" w:rsidRDefault="004A636C" w:rsidP="004A636C">
      <w:pPr>
        <w:pStyle w:val="Heading4"/>
        <w:rPr>
          <w:rFonts w:cs="Calibri"/>
        </w:rPr>
      </w:pPr>
      <w:r w:rsidRPr="009811A7">
        <w:rPr>
          <w:rFonts w:cs="Calibri"/>
        </w:rPr>
        <w:t>Paradigm issues:</w:t>
      </w:r>
    </w:p>
    <w:p w14:paraId="04D97161" w14:textId="77777777" w:rsidR="004A636C" w:rsidRPr="009811A7" w:rsidRDefault="004A636C" w:rsidP="004A636C">
      <w:pPr>
        <w:pStyle w:val="Heading4"/>
        <w:numPr>
          <w:ilvl w:val="0"/>
          <w:numId w:val="19"/>
        </w:numPr>
        <w:rPr>
          <w:rFonts w:cs="Calibri"/>
        </w:rPr>
      </w:pPr>
      <w:r w:rsidRPr="009811A7">
        <w:rPr>
          <w:rFonts w:cs="Calibri"/>
        </w:rPr>
        <w:t xml:space="preserve">Drop the debater – their abusive advocacy skewed the debate from the start </w:t>
      </w:r>
    </w:p>
    <w:p w14:paraId="24DF4DC3" w14:textId="77777777" w:rsidR="004A636C" w:rsidRPr="009811A7" w:rsidRDefault="004A636C" w:rsidP="004A636C">
      <w:pPr>
        <w:pStyle w:val="Heading4"/>
        <w:numPr>
          <w:ilvl w:val="0"/>
          <w:numId w:val="19"/>
        </w:numPr>
        <w:rPr>
          <w:rFonts w:cs="Calibri"/>
        </w:rPr>
      </w:pPr>
      <w:r w:rsidRPr="009811A7">
        <w:rPr>
          <w:rFonts w:cs="Calibri"/>
        </w:rPr>
        <w:t>Comes before 1AR theory – NC abuse is responsive to them not being topical</w:t>
      </w:r>
    </w:p>
    <w:p w14:paraId="25B6FC2C" w14:textId="77777777" w:rsidR="004A636C" w:rsidRPr="009811A7" w:rsidRDefault="004A636C" w:rsidP="004A636C">
      <w:pPr>
        <w:pStyle w:val="Heading4"/>
        <w:numPr>
          <w:ilvl w:val="0"/>
          <w:numId w:val="19"/>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77F4DEA6" w14:textId="77777777" w:rsidR="004A636C" w:rsidRPr="009811A7" w:rsidRDefault="004A636C" w:rsidP="004A636C">
      <w:pPr>
        <w:pStyle w:val="Heading4"/>
        <w:numPr>
          <w:ilvl w:val="0"/>
          <w:numId w:val="19"/>
        </w:numPr>
        <w:rPr>
          <w:rFonts w:cs="Calibri"/>
        </w:rPr>
      </w:pPr>
      <w:r w:rsidRPr="009811A7">
        <w:rPr>
          <w:rFonts w:cs="Calibri"/>
        </w:rPr>
        <w:t xml:space="preserve">No RVIs – fairness and education are a priori burdens – and encourages baiting – outweighs because if T is frivolous, they can beat it quickly </w:t>
      </w:r>
    </w:p>
    <w:p w14:paraId="080E8F21" w14:textId="77777777" w:rsidR="004A636C" w:rsidRPr="009811A7" w:rsidRDefault="004A636C" w:rsidP="004A636C">
      <w:pPr>
        <w:pStyle w:val="Heading4"/>
        <w:numPr>
          <w:ilvl w:val="0"/>
          <w:numId w:val="19"/>
        </w:numPr>
        <w:rPr>
          <w:rFonts w:cs="Calibri"/>
        </w:rPr>
      </w:pPr>
      <w:r w:rsidRPr="009811A7">
        <w:rPr>
          <w:rFonts w:cs="Calibri"/>
        </w:rPr>
        <w:t xml:space="preserve">Fairness is a voter </w:t>
      </w:r>
      <w:r w:rsidRPr="009811A7">
        <w:rPr>
          <w:rFonts w:cs="Calibri"/>
        </w:rPr>
        <w:softHyphen/>
        <w:t>– necessary to determine the better debater</w:t>
      </w:r>
    </w:p>
    <w:p w14:paraId="31958C2D" w14:textId="77777777" w:rsidR="004A636C" w:rsidRPr="009811A7" w:rsidRDefault="004A636C" w:rsidP="004A636C">
      <w:pPr>
        <w:pStyle w:val="Heading4"/>
        <w:numPr>
          <w:ilvl w:val="0"/>
          <w:numId w:val="19"/>
        </w:numPr>
        <w:rPr>
          <w:rFonts w:cs="Calibri"/>
        </w:rPr>
      </w:pPr>
      <w:r w:rsidRPr="009811A7">
        <w:rPr>
          <w:rFonts w:cs="Calibri"/>
        </w:rPr>
        <w:t>Education is a voter – why schools fund debate</w:t>
      </w:r>
    </w:p>
    <w:p w14:paraId="512F741C" w14:textId="77777777" w:rsidR="004A636C" w:rsidRPr="009811A7" w:rsidRDefault="004A636C" w:rsidP="004A636C"/>
    <w:p w14:paraId="2486473E" w14:textId="77777777" w:rsidR="004A636C" w:rsidRPr="009F03D9" w:rsidRDefault="004A636C" w:rsidP="004A636C"/>
    <w:p w14:paraId="4E67CCAC" w14:textId="77777777" w:rsidR="004A636C" w:rsidRPr="00177892" w:rsidRDefault="004A636C" w:rsidP="004A636C">
      <w:pPr>
        <w:pStyle w:val="Heading2"/>
      </w:pPr>
      <w:r>
        <w:lastRenderedPageBreak/>
        <w:t>1NC- Framing</w:t>
      </w:r>
    </w:p>
    <w:p w14:paraId="7F23B055" w14:textId="77777777" w:rsidR="004A636C" w:rsidRPr="00A355C6" w:rsidRDefault="004A636C" w:rsidP="004A636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1730A285" w14:textId="77777777" w:rsidR="004A636C" w:rsidRPr="00A355C6" w:rsidRDefault="004A636C" w:rsidP="004A636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3FD782B0" w14:textId="77777777" w:rsidR="004A636C" w:rsidRPr="00A355C6" w:rsidRDefault="004A636C" w:rsidP="004A636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9BD6085" w14:textId="77777777" w:rsidR="004A636C" w:rsidRPr="00A355C6" w:rsidRDefault="004A636C" w:rsidP="004A636C">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12CAC35" w14:textId="77777777" w:rsidR="004A636C" w:rsidRPr="00A355C6" w:rsidRDefault="004A636C" w:rsidP="004A636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9D71139" w14:textId="77777777" w:rsidR="004A636C" w:rsidRPr="00A355C6" w:rsidRDefault="004A636C" w:rsidP="004A636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ABC7261" w14:textId="77777777" w:rsidR="004A636C" w:rsidRPr="00A355C6" w:rsidRDefault="004A636C" w:rsidP="004A636C">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w:t>
      </w:r>
      <w:r w:rsidRPr="00A355C6">
        <w:rPr>
          <w:color w:val="000000" w:themeColor="text1"/>
        </w:rPr>
        <w:lastRenderedPageBreak/>
        <w:t xml:space="preserve">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6A7CBAD4" w14:textId="77777777" w:rsidR="004A636C" w:rsidRPr="00A355C6" w:rsidRDefault="004A636C" w:rsidP="004A636C">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E185964" w14:textId="77777777" w:rsidR="004A636C" w:rsidRPr="00A355C6" w:rsidRDefault="004A636C" w:rsidP="004A636C">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172A2D45" w14:textId="77777777" w:rsidR="004A636C" w:rsidRDefault="004A636C" w:rsidP="004A636C"/>
    <w:p w14:paraId="48175EAC" w14:textId="77777777" w:rsidR="004A636C" w:rsidRPr="00731CBB" w:rsidRDefault="004A636C" w:rsidP="004A636C"/>
    <w:p w14:paraId="4397C593" w14:textId="77777777" w:rsidR="004A636C" w:rsidRDefault="004A636C" w:rsidP="004A636C">
      <w:pPr>
        <w:pStyle w:val="Heading2"/>
      </w:pPr>
      <w:r>
        <w:lastRenderedPageBreak/>
        <w:t>1NC – Case</w:t>
      </w:r>
    </w:p>
    <w:p w14:paraId="3083711E" w14:textId="77777777" w:rsidR="004A636C" w:rsidRPr="00FE51A3" w:rsidRDefault="004A636C" w:rsidP="004A636C">
      <w:pPr>
        <w:rPr>
          <w:rFonts w:asciiTheme="majorHAnsi" w:hAnsiTheme="majorHAnsi" w:cstheme="majorHAnsi"/>
          <w:sz w:val="12"/>
        </w:rPr>
      </w:pPr>
    </w:p>
    <w:p w14:paraId="3D976823" w14:textId="77777777" w:rsidR="004A636C" w:rsidRDefault="004A636C" w:rsidP="004A636C">
      <w:pPr>
        <w:rPr>
          <w:rFonts w:asciiTheme="majorHAnsi" w:hAnsiTheme="majorHAnsi" w:cstheme="majorHAnsi"/>
        </w:rPr>
      </w:pPr>
    </w:p>
    <w:p w14:paraId="7482D131" w14:textId="77777777" w:rsidR="004A636C" w:rsidRDefault="004A636C" w:rsidP="004A636C">
      <w:pPr>
        <w:pStyle w:val="Heading3"/>
      </w:pPr>
      <w:r>
        <w:lastRenderedPageBreak/>
        <w:t>Advantage 1</w:t>
      </w:r>
    </w:p>
    <w:p w14:paraId="59A033C5" w14:textId="77777777" w:rsidR="004A636C" w:rsidRDefault="004A636C" w:rsidP="004A636C">
      <w:pPr>
        <w:pStyle w:val="Heading4"/>
      </w:pPr>
      <w:r>
        <w:t xml:space="preserve">Waivers </w:t>
      </w:r>
      <w:r w:rsidRPr="00CE75C7">
        <w:rPr>
          <w:u w:val="single"/>
        </w:rPr>
        <w:t>don’t</w:t>
      </w:r>
      <w:r>
        <w:t xml:space="preserve"> improve vaccine supply or distribution, but </w:t>
      </w:r>
      <w:r w:rsidRPr="00CE75C7">
        <w:rPr>
          <w:u w:val="single"/>
        </w:rPr>
        <w:t>do</w:t>
      </w:r>
      <w:r>
        <w:t xml:space="preserve"> allow for poorly made vaccines that undermine vaccine confidence</w:t>
      </w:r>
    </w:p>
    <w:p w14:paraId="71EEE6DA" w14:textId="77777777" w:rsidR="004A636C" w:rsidRPr="006D5674" w:rsidRDefault="004A636C" w:rsidP="004A636C">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 xml:space="preserve">Experts Say Patent Waivers Aren't Enough </w:t>
      </w:r>
      <w:proofErr w:type="gramStart"/>
      <w:r w:rsidRPr="006D5674">
        <w:rPr>
          <w:szCs w:val="16"/>
        </w:rPr>
        <w:t>To</w:t>
      </w:r>
      <w:proofErr w:type="gramEnd"/>
      <w:r w:rsidRPr="006D5674">
        <w:rPr>
          <w:szCs w:val="16"/>
        </w:rPr>
        <w:t xml:space="preserve"> Increase Global Vaccination,” </w:t>
      </w:r>
      <w:proofErr w:type="spellStart"/>
      <w:r w:rsidRPr="006D5674">
        <w:rPr>
          <w:szCs w:val="16"/>
        </w:rPr>
        <w:t>Verywell</w:t>
      </w:r>
      <w:proofErr w:type="spellEnd"/>
      <w:r w:rsidRPr="006D5674">
        <w:rPr>
          <w:szCs w:val="16"/>
        </w:rPr>
        <w:t xml:space="preserve"> Health, 5/25/2021] JL</w:t>
      </w:r>
    </w:p>
    <w:p w14:paraId="751B34AD" w14:textId="77777777" w:rsidR="004A636C" w:rsidRPr="00CE75C7" w:rsidRDefault="004A636C" w:rsidP="004A636C">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xml:space="preserve">,” William Moss, MD, executive director of the International Vaccine Access Center at the Johns Hopkins Bloomberg School of Public Health, tells </w:t>
      </w:r>
      <w:proofErr w:type="spellStart"/>
      <w:r w:rsidRPr="00CE75C7">
        <w:rPr>
          <w:sz w:val="12"/>
        </w:rPr>
        <w:t>Verywell</w:t>
      </w:r>
      <w:proofErr w:type="spellEnd"/>
      <w:r w:rsidRPr="00CE75C7">
        <w:rPr>
          <w:sz w:val="12"/>
        </w:rPr>
        <w:t>. “</w:t>
      </w:r>
      <w:r w:rsidRPr="00CE75C7">
        <w:rPr>
          <w:rStyle w:val="StyleUnderline"/>
        </w:rPr>
        <w:t xml:space="preserve">A vaccine IP waiver is not in itself likely to lead to increased vaccine 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14:paraId="2FC0B7E0" w14:textId="77777777" w:rsidR="004A636C" w:rsidRPr="00CE75C7" w:rsidRDefault="004A636C" w:rsidP="004A636C">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14:paraId="0F5ADCED" w14:textId="77777777" w:rsidR="004A636C" w:rsidRPr="00CE75C7" w:rsidRDefault="004A636C" w:rsidP="004A636C">
      <w:pPr>
        <w:rPr>
          <w:sz w:val="12"/>
        </w:rPr>
      </w:pPr>
      <w:r w:rsidRPr="00CE75C7">
        <w:rPr>
          <w:sz w:val="12"/>
        </w:rPr>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xml:space="preserve">,” Richard </w:t>
      </w:r>
      <w:proofErr w:type="spellStart"/>
      <w:r w:rsidRPr="00CE75C7">
        <w:rPr>
          <w:sz w:val="12"/>
        </w:rPr>
        <w:t>Marlink</w:t>
      </w:r>
      <w:proofErr w:type="spellEnd"/>
      <w:r w:rsidRPr="00CE75C7">
        <w:rPr>
          <w:sz w:val="12"/>
        </w:rPr>
        <w:t xml:space="preserve">, MD, director of the Rutgers Global Health Institute, tells </w:t>
      </w:r>
      <w:proofErr w:type="spellStart"/>
      <w:r w:rsidRPr="00CE75C7">
        <w:rPr>
          <w:sz w:val="12"/>
        </w:rPr>
        <w:t>Verywell</w:t>
      </w:r>
      <w:proofErr w:type="spellEnd"/>
      <w:r w:rsidRPr="00CE75C7">
        <w:rPr>
          <w:sz w:val="12"/>
        </w:rPr>
        <w:t>.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14:paraId="2BDA2DB1" w14:textId="77777777" w:rsidR="004A636C" w:rsidRPr="007D128D" w:rsidRDefault="004A636C" w:rsidP="004A636C">
      <w:pPr>
        <w:rPr>
          <w:sz w:val="12"/>
        </w:rPr>
      </w:pPr>
      <w:r w:rsidRPr="00CE75C7">
        <w:rPr>
          <w:rStyle w:val="StyleUnderline"/>
        </w:rPr>
        <w:t>We've already seen what can go wrong with substandard vaccine manufacturing</w:t>
      </w:r>
      <w:r w:rsidRPr="00CE75C7">
        <w:rPr>
          <w:sz w:val="12"/>
        </w:rPr>
        <w:t xml:space="preserve">. In April, the Food and Drug Administration (FDA) inspected the Emergent BioSolutions factory in Baltimore and consequently shut down their production after concerning observations, which </w:t>
      </w:r>
      <w:proofErr w:type="gramStart"/>
      <w:r w:rsidRPr="00CE75C7">
        <w:rPr>
          <w:sz w:val="12"/>
        </w:rPr>
        <w:t>include:</w:t>
      </w:r>
      <w:proofErr w:type="gramEnd"/>
      <w:r w:rsidRPr="00CE75C7">
        <w:rPr>
          <w:sz w:val="12"/>
          <w:vertAlign w:val="superscript"/>
        </w:rPr>
        <w:t>3</w:t>
      </w:r>
    </w:p>
    <w:p w14:paraId="6C179E9D" w14:textId="77777777" w:rsidR="004A636C" w:rsidRPr="00CE75C7" w:rsidRDefault="004A636C" w:rsidP="004A636C">
      <w:pPr>
        <w:rPr>
          <w:sz w:val="12"/>
          <w:szCs w:val="12"/>
        </w:rPr>
      </w:pPr>
      <w:r w:rsidRPr="00CE75C7">
        <w:rPr>
          <w:sz w:val="12"/>
          <w:szCs w:val="12"/>
        </w:rPr>
        <w:t>The factory was not maintained in a clean and sanitary condition.</w:t>
      </w:r>
    </w:p>
    <w:p w14:paraId="612CD988" w14:textId="77777777" w:rsidR="004A636C" w:rsidRPr="00CE75C7" w:rsidRDefault="004A636C" w:rsidP="004A636C">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14:paraId="10A210D9" w14:textId="77777777" w:rsidR="004A636C" w:rsidRPr="00CE75C7" w:rsidRDefault="004A636C" w:rsidP="004A636C">
      <w:pPr>
        <w:rPr>
          <w:sz w:val="12"/>
          <w:szCs w:val="12"/>
        </w:rPr>
      </w:pPr>
      <w:r w:rsidRPr="00CE75C7">
        <w:rPr>
          <w:sz w:val="12"/>
          <w:szCs w:val="12"/>
        </w:rPr>
        <w:t>Employees were seen dragging unsealed bags of medical waste from the manufacturing area across the warehouse.</w:t>
      </w:r>
    </w:p>
    <w:p w14:paraId="346D1186" w14:textId="77777777" w:rsidR="004A636C" w:rsidRPr="00CE75C7" w:rsidRDefault="004A636C" w:rsidP="004A636C">
      <w:pPr>
        <w:rPr>
          <w:sz w:val="12"/>
          <w:szCs w:val="12"/>
        </w:rPr>
      </w:pPr>
      <w:r w:rsidRPr="00CE75C7">
        <w:rPr>
          <w:sz w:val="12"/>
          <w:szCs w:val="12"/>
        </w:rPr>
        <w:t>Peeling paint, paint flecks, loose particles/debris were observed. There were also damaged floors and rough surfaces that cannot be properly cleaned and sanitized. </w:t>
      </w:r>
    </w:p>
    <w:p w14:paraId="57462076" w14:textId="77777777" w:rsidR="004A636C" w:rsidRPr="00CE75C7" w:rsidRDefault="004A636C" w:rsidP="004A636C">
      <w:pPr>
        <w:rPr>
          <w:sz w:val="12"/>
          <w:szCs w:val="12"/>
        </w:rPr>
      </w:pPr>
      <w:r w:rsidRPr="00CE75C7">
        <w:rPr>
          <w:sz w:val="12"/>
          <w:szCs w:val="12"/>
        </w:rPr>
        <w:t>Employees were seen removing their protective garments where raw materials were staged for manufacturing.</w:t>
      </w:r>
    </w:p>
    <w:p w14:paraId="38584674" w14:textId="77777777" w:rsidR="004A636C" w:rsidRPr="00CE75C7" w:rsidRDefault="004A636C" w:rsidP="004A636C">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14:paraId="2D93A616" w14:textId="77777777" w:rsidR="004A636C" w:rsidRPr="00CE75C7" w:rsidRDefault="004A636C" w:rsidP="004A636C">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14:paraId="14575A95" w14:textId="77777777" w:rsidR="004A636C" w:rsidRPr="00CE75C7" w:rsidRDefault="004A636C" w:rsidP="004A636C">
      <w:pPr>
        <w:rPr>
          <w:sz w:val="12"/>
        </w:rPr>
      </w:pPr>
      <w:r w:rsidRPr="00CE75C7">
        <w:rPr>
          <w:sz w:val="12"/>
        </w:rPr>
        <w:t xml:space="preserve">In a statement last October, </w:t>
      </w:r>
      <w:proofErr w:type="spellStart"/>
      <w:r w:rsidRPr="00CE75C7">
        <w:rPr>
          <w:sz w:val="12"/>
        </w:rPr>
        <w:t>Moderna</w:t>
      </w:r>
      <w:proofErr w:type="spellEnd"/>
      <w:r w:rsidRPr="00CE75C7">
        <w:rPr>
          <w:sz w:val="12"/>
        </w:rPr>
        <w:t xml:space="preserve">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14:paraId="763ACFA1" w14:textId="77777777" w:rsidR="004A636C" w:rsidRPr="00CE75C7" w:rsidRDefault="004A636C" w:rsidP="004A636C">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 xml:space="preserve">-BioNTech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14:paraId="493C5AF5" w14:textId="77777777" w:rsidR="004A636C" w:rsidRPr="00CE75C7" w:rsidRDefault="004A636C" w:rsidP="004A636C">
      <w:pPr>
        <w:rPr>
          <w:sz w:val="12"/>
        </w:rPr>
      </w:pPr>
      <w:r w:rsidRPr="00CE75C7">
        <w:rPr>
          <w:sz w:val="12"/>
        </w:rPr>
        <w:lastRenderedPageBreak/>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14:paraId="2B7A526E" w14:textId="77777777" w:rsidR="004A636C" w:rsidRPr="00CE75C7" w:rsidRDefault="004A636C" w:rsidP="004A636C">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14:paraId="0EB90F3F" w14:textId="77777777" w:rsidR="004A636C" w:rsidRPr="00CE75C7" w:rsidRDefault="004A636C" w:rsidP="004A636C">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14:paraId="6C8A89B9" w14:textId="77777777" w:rsidR="004A636C" w:rsidRPr="00CE75C7" w:rsidRDefault="004A636C" w:rsidP="004A636C">
      <w:pPr>
        <w:rPr>
          <w:sz w:val="12"/>
        </w:rPr>
      </w:pPr>
      <w:r w:rsidRPr="00CE75C7">
        <w:rPr>
          <w:sz w:val="12"/>
        </w:rPr>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14:paraId="19D273FF" w14:textId="77777777" w:rsidR="004A636C" w:rsidRPr="00CE75C7" w:rsidRDefault="004A636C" w:rsidP="004A636C">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xml:space="preserve">,” </w:t>
      </w:r>
      <w:proofErr w:type="spellStart"/>
      <w:r w:rsidRPr="00CE75C7">
        <w:rPr>
          <w:sz w:val="12"/>
        </w:rPr>
        <w:t>Marlink</w:t>
      </w:r>
      <w:proofErr w:type="spellEnd"/>
      <w:r w:rsidRPr="00CE75C7">
        <w:rPr>
          <w:sz w:val="12"/>
        </w:rPr>
        <w:t xml:space="preserve">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exports have been suspended</w:t>
      </w:r>
      <w:r w:rsidRPr="00CE75C7">
        <w:rPr>
          <w:rStyle w:val="StyleUnderline"/>
        </w:rPr>
        <w:t xml:space="preserve"> since March</w:t>
      </w:r>
      <w:r w:rsidRPr="00CE75C7">
        <w:rPr>
          <w:sz w:val="12"/>
        </w:rPr>
        <w:t xml:space="preserve"> due to the country’s COVID-19 crisis.”</w:t>
      </w:r>
    </w:p>
    <w:p w14:paraId="39B8C5CB" w14:textId="77777777" w:rsidR="004A636C" w:rsidRPr="0050407D" w:rsidRDefault="004A636C" w:rsidP="004A636C">
      <w:pPr>
        <w:rPr>
          <w:sz w:val="12"/>
        </w:rPr>
      </w:pPr>
    </w:p>
    <w:p w14:paraId="0088D384" w14:textId="77777777" w:rsidR="004A636C" w:rsidRDefault="004A636C" w:rsidP="004A636C">
      <w:pPr>
        <w:pStyle w:val="Heading4"/>
      </w:pPr>
      <w:r>
        <w:t>Waivers antagonize drug-makers and manufacturers which reduces vaccine production</w:t>
      </w:r>
    </w:p>
    <w:p w14:paraId="1C272F78" w14:textId="77777777" w:rsidR="004A636C" w:rsidRPr="0050407D" w:rsidRDefault="004A636C" w:rsidP="004A636C">
      <w:pPr>
        <w:rPr>
          <w:rStyle w:val="Style13ptBold"/>
          <w:b w:val="0"/>
          <w:bCs/>
        </w:rPr>
      </w:pPr>
      <w:r>
        <w:rPr>
          <w:rStyle w:val="Style13ptBold"/>
        </w:rPr>
        <w:t xml:space="preserve">Furlong 4/21 </w:t>
      </w:r>
      <w:r w:rsidRPr="0050407D">
        <w:rPr>
          <w:rStyle w:val="Style13ptBold"/>
          <w:b w:val="0"/>
          <w:bCs/>
          <w:sz w:val="16"/>
          <w:szCs w:val="16"/>
        </w:rPr>
        <w:t xml:space="preserve">[(Ashleigh, </w:t>
      </w:r>
      <w:r w:rsidRPr="0050407D">
        <w:rPr>
          <w:bCs/>
          <w:szCs w:val="16"/>
        </w:rPr>
        <w:t>health care reporter for POLITICO, based in London, former reporter at the science policy publication Research Fortnight who covered biomedical research policy</w:t>
      </w:r>
      <w:r w:rsidRPr="0050407D">
        <w:rPr>
          <w:rStyle w:val="Style13ptBold"/>
          <w:b w:val="0"/>
          <w:bCs/>
          <w:sz w:val="16"/>
          <w:szCs w:val="16"/>
        </w:rPr>
        <w:t>) “</w:t>
      </w:r>
      <w:r w:rsidRPr="0050407D">
        <w:rPr>
          <w:szCs w:val="16"/>
        </w:rPr>
        <w:t xml:space="preserve">Why </w:t>
      </w:r>
      <w:r w:rsidRPr="0050407D">
        <w:rPr>
          <w:rStyle w:val="StyleUnderline"/>
        </w:rPr>
        <w:t>waiving patents might not boost global access to coronavirus vaccines</w:t>
      </w:r>
      <w:r w:rsidRPr="0050407D">
        <w:rPr>
          <w:szCs w:val="16"/>
        </w:rPr>
        <w:t>,” Politico EU, 4/21/2021] JL</w:t>
      </w:r>
    </w:p>
    <w:p w14:paraId="2654D122" w14:textId="77777777" w:rsidR="004A636C" w:rsidRPr="0050407D" w:rsidRDefault="004A636C" w:rsidP="004A636C">
      <w:pPr>
        <w:rPr>
          <w:sz w:val="12"/>
        </w:rPr>
      </w:pPr>
      <w:r w:rsidRPr="0050407D">
        <w:rPr>
          <w:rStyle w:val="StyleUnderline"/>
        </w:rPr>
        <w:t xml:space="preserve">Lifting IP rules may make it pretty straightforward to make some types of drugs where </w:t>
      </w:r>
      <w:r w:rsidRPr="0050407D">
        <w:rPr>
          <w:rStyle w:val="StyleUnderline"/>
          <w:highlight w:val="green"/>
        </w:rPr>
        <w:t>technology transfer is</w:t>
      </w:r>
      <w:r w:rsidRPr="0050407D">
        <w:rPr>
          <w:rStyle w:val="StyleUnderline"/>
        </w:rPr>
        <w:t xml:space="preserve">n’t </w:t>
      </w:r>
      <w:r w:rsidRPr="0050407D">
        <w:rPr>
          <w:rStyle w:val="StyleUnderline"/>
          <w:highlight w:val="green"/>
        </w:rPr>
        <w:t>important</w:t>
      </w:r>
      <w:r w:rsidRPr="0050407D">
        <w:rPr>
          <w:sz w:val="12"/>
        </w:rPr>
        <w:t xml:space="preserve">, said ‘t </w:t>
      </w:r>
      <w:proofErr w:type="spellStart"/>
      <w:r w:rsidRPr="0050407D">
        <w:rPr>
          <w:sz w:val="12"/>
        </w:rPr>
        <w:t>Hoen</w:t>
      </w:r>
      <w:proofErr w:type="spellEnd"/>
      <w:r w:rsidRPr="0050407D">
        <w:rPr>
          <w:sz w:val="12"/>
        </w:rPr>
        <w:t xml:space="preserve">. For example, during the pandemic, both Hungary and Russia have issued compulsory licenses for </w:t>
      </w:r>
      <w:proofErr w:type="spellStart"/>
      <w:r w:rsidRPr="0050407D">
        <w:rPr>
          <w:sz w:val="12"/>
        </w:rPr>
        <w:t>remdesivir</w:t>
      </w:r>
      <w:proofErr w:type="spellEnd"/>
      <w:r w:rsidRPr="0050407D">
        <w:rPr>
          <w:sz w:val="12"/>
        </w:rPr>
        <w:t xml:space="preserve">, with both countries then producing the drug. But </w:t>
      </w:r>
      <w:r w:rsidRPr="0050407D">
        <w:rPr>
          <w:rStyle w:val="StyleUnderline"/>
        </w:rPr>
        <w:t xml:space="preserve">that’s </w:t>
      </w:r>
      <w:r w:rsidRPr="0050407D">
        <w:rPr>
          <w:rStyle w:val="Emphasis"/>
        </w:rPr>
        <w:t>not true for vaccines</w:t>
      </w:r>
      <w:r w:rsidRPr="0050407D">
        <w:rPr>
          <w:sz w:val="12"/>
        </w:rPr>
        <w:t>. </w:t>
      </w:r>
    </w:p>
    <w:p w14:paraId="1EE7CFB8" w14:textId="77777777" w:rsidR="004A636C" w:rsidRPr="0050407D" w:rsidRDefault="004A636C" w:rsidP="004A636C">
      <w:pPr>
        <w:rPr>
          <w:sz w:val="12"/>
        </w:rPr>
      </w:pPr>
      <w:r w:rsidRPr="0050407D">
        <w:rPr>
          <w:sz w:val="12"/>
        </w:rPr>
        <w:t xml:space="preserve">A vaccine patent prevents another company from producing the same product. But </w:t>
      </w:r>
      <w:r w:rsidRPr="0050407D">
        <w:rPr>
          <w:rStyle w:val="Emphasis"/>
          <w:highlight w:val="green"/>
        </w:rPr>
        <w:t>even without a patent</w:t>
      </w:r>
      <w:r w:rsidRPr="0050407D">
        <w:rPr>
          <w:rStyle w:val="Emphasis"/>
        </w:rPr>
        <w:t xml:space="preserve"> in the way, </w:t>
      </w:r>
      <w:r w:rsidRPr="0050407D">
        <w:rPr>
          <w:rStyle w:val="Emphasis"/>
          <w:highlight w:val="green"/>
        </w:rPr>
        <w:t>the company</w:t>
      </w:r>
      <w:r w:rsidRPr="0050407D">
        <w:rPr>
          <w:rStyle w:val="Emphasis"/>
        </w:rPr>
        <w:t xml:space="preserve"> </w:t>
      </w:r>
      <w:r w:rsidRPr="0050407D">
        <w:rPr>
          <w:rStyle w:val="Emphasis"/>
          <w:highlight w:val="green"/>
        </w:rPr>
        <w:t>that produced the vaccine holds</w:t>
      </w:r>
      <w:r w:rsidRPr="0050407D">
        <w:rPr>
          <w:rStyle w:val="Emphasis"/>
        </w:rPr>
        <w:t xml:space="preserve"> an </w:t>
      </w:r>
      <w:r w:rsidRPr="0050407D">
        <w:rPr>
          <w:rStyle w:val="Emphasis"/>
          <w:highlight w:val="green"/>
        </w:rPr>
        <w:t>enormous</w:t>
      </w:r>
      <w:r w:rsidRPr="0050407D">
        <w:rPr>
          <w:rStyle w:val="Emphasis"/>
        </w:rPr>
        <w:t xml:space="preserve"> amount of relevant </w:t>
      </w:r>
      <w:r w:rsidRPr="0050407D">
        <w:rPr>
          <w:rStyle w:val="Emphasis"/>
          <w:highlight w:val="green"/>
        </w:rPr>
        <w:t>know-how that it's not going to turn over</w:t>
      </w:r>
      <w:r w:rsidRPr="0050407D">
        <w:rPr>
          <w:rStyle w:val="Emphasis"/>
        </w:rPr>
        <w:t xml:space="preserve"> for free</w:t>
      </w:r>
      <w:r w:rsidRPr="0050407D">
        <w:rPr>
          <w:sz w:val="12"/>
        </w:rPr>
        <w:t xml:space="preserve">. </w:t>
      </w:r>
      <w:proofErr w:type="gramStart"/>
      <w:r w:rsidRPr="0050407D">
        <w:rPr>
          <w:sz w:val="12"/>
        </w:rPr>
        <w:t>So</w:t>
      </w:r>
      <w:proofErr w:type="gramEnd"/>
      <w:r w:rsidRPr="0050407D">
        <w:rPr>
          <w:sz w:val="12"/>
        </w:rPr>
        <w:t xml:space="preserve"> </w:t>
      </w:r>
      <w:r w:rsidRPr="0050407D">
        <w:rPr>
          <w:rStyle w:val="StyleUnderline"/>
        </w:rPr>
        <w:t xml:space="preserve">when </w:t>
      </w:r>
      <w:proofErr w:type="spellStart"/>
      <w:r w:rsidRPr="0050407D">
        <w:rPr>
          <w:rStyle w:val="StyleUnderline"/>
        </w:rPr>
        <w:t>drugmakers</w:t>
      </w:r>
      <w:proofErr w:type="spellEnd"/>
      <w:r w:rsidRPr="0050407D">
        <w:rPr>
          <w:rStyle w:val="StyleUnderline"/>
        </w:rPr>
        <w:t xml:space="preserve"> make deals with other manufacturers to produce their vaccine, they transfer this knowledge along under strict agreements. For example, AstraZeneca reached a licensing agreement with the Serum Institute of India</w:t>
      </w:r>
      <w:r w:rsidRPr="0050407D">
        <w:rPr>
          <w:sz w:val="12"/>
        </w:rPr>
        <w:t xml:space="preserve"> last June that ensured that SII treats AstraZeneca as a priority customer in return for access to the technology behind the Oxford/AstraZeneca vaccine.</w:t>
      </w:r>
    </w:p>
    <w:p w14:paraId="3E18972E" w14:textId="77777777" w:rsidR="004A636C" w:rsidRPr="00C10187" w:rsidRDefault="004A636C" w:rsidP="004A636C">
      <w:pPr>
        <w:rPr>
          <w:sz w:val="12"/>
        </w:rPr>
      </w:pPr>
      <w:r w:rsidRPr="0050407D">
        <w:rPr>
          <w:sz w:val="12"/>
        </w:rPr>
        <w:br/>
        <w:t xml:space="preserve">Compulsory licensing may also be an over-hyped solution, aside from removing the possibility of being sued for patent infringement, says Guilherme Cintra, director of innovation policy at the International Federation of Pharmaceutical Manufacturers and Associations, a pharma lobby. </w:t>
      </w:r>
      <w:r w:rsidRPr="0050407D">
        <w:rPr>
          <w:rStyle w:val="StyleUnderline"/>
          <w:highlight w:val="green"/>
        </w:rPr>
        <w:t>It could</w:t>
      </w:r>
      <w:r w:rsidRPr="0050407D">
        <w:rPr>
          <w:rStyle w:val="StyleUnderline"/>
        </w:rPr>
        <w:t xml:space="preserve"> </w:t>
      </w:r>
      <w:proofErr w:type="gramStart"/>
      <w:r w:rsidRPr="0050407D">
        <w:rPr>
          <w:rStyle w:val="StyleUnderline"/>
        </w:rPr>
        <w:t xml:space="preserve">actually </w:t>
      </w:r>
      <w:r w:rsidRPr="0050407D">
        <w:rPr>
          <w:rStyle w:val="StyleUnderline"/>
          <w:highlight w:val="green"/>
        </w:rPr>
        <w:t>be</w:t>
      </w:r>
      <w:proofErr w:type="gramEnd"/>
      <w:r w:rsidRPr="0050407D">
        <w:rPr>
          <w:rStyle w:val="StyleUnderline"/>
        </w:rPr>
        <w:t xml:space="preserve"> "an </w:t>
      </w:r>
      <w:r w:rsidRPr="0050407D">
        <w:rPr>
          <w:rStyle w:val="StyleUnderline"/>
          <w:highlight w:val="green"/>
        </w:rPr>
        <w:t>antagonistic</w:t>
      </w:r>
      <w:r w:rsidRPr="0050407D">
        <w:rPr>
          <w:rStyle w:val="StyleUnderline"/>
        </w:rPr>
        <w:t xml:space="preserve"> move," he added. "In a way </w:t>
      </w:r>
      <w:r w:rsidRPr="0050407D">
        <w:rPr>
          <w:rStyle w:val="StyleUnderline"/>
          <w:highlight w:val="green"/>
        </w:rPr>
        <w:t xml:space="preserve">it </w:t>
      </w:r>
      <w:r w:rsidRPr="0050407D">
        <w:rPr>
          <w:rStyle w:val="Emphasis"/>
          <w:highlight w:val="green"/>
        </w:rPr>
        <w:t xml:space="preserve">removes </w:t>
      </w:r>
      <w:proofErr w:type="gramStart"/>
      <w:r w:rsidRPr="0050407D">
        <w:rPr>
          <w:rStyle w:val="Emphasis"/>
          <w:highlight w:val="green"/>
        </w:rPr>
        <w:t>trust</w:t>
      </w:r>
      <w:r w:rsidRPr="0050407D">
        <w:rPr>
          <w:rStyle w:val="StyleUnderline"/>
          <w:highlight w:val="green"/>
        </w:rPr>
        <w:t>, and</w:t>
      </w:r>
      <w:proofErr w:type="gramEnd"/>
      <w:r w:rsidRPr="0050407D">
        <w:rPr>
          <w:rStyle w:val="StyleUnderline"/>
          <w:highlight w:val="green"/>
        </w:rPr>
        <w:t xml:space="preserve"> </w:t>
      </w:r>
      <w:r w:rsidRPr="0050407D">
        <w:rPr>
          <w:rStyle w:val="Emphasis"/>
          <w:highlight w:val="green"/>
        </w:rPr>
        <w:t>undermines</w:t>
      </w:r>
      <w:r w:rsidRPr="0050407D">
        <w:rPr>
          <w:rStyle w:val="Emphasis"/>
        </w:rPr>
        <w:t xml:space="preserve"> the possibility of </w:t>
      </w:r>
      <w:r w:rsidRPr="0050407D">
        <w:rPr>
          <w:rStyle w:val="Emphasis"/>
          <w:highlight w:val="green"/>
        </w:rPr>
        <w:t>engaging in good faith to build up manufacturing</w:t>
      </w:r>
      <w:r w:rsidRPr="0050407D">
        <w:rPr>
          <w:sz w:val="12"/>
        </w:rPr>
        <w:t>."</w:t>
      </w:r>
    </w:p>
    <w:p w14:paraId="506C8CED" w14:textId="77777777" w:rsidR="004A636C" w:rsidRDefault="004A636C" w:rsidP="004A636C"/>
    <w:p w14:paraId="6F672DB9" w14:textId="77777777" w:rsidR="004A636C" w:rsidRPr="00E6331C" w:rsidRDefault="004A636C" w:rsidP="004A636C">
      <w:pPr>
        <w:pStyle w:val="Heading4"/>
        <w:rPr>
          <w:u w:val="single"/>
        </w:rPr>
      </w:pPr>
      <w:r>
        <w:t xml:space="preserve">The plan alienates pharma companies and doesn’t solve </w:t>
      </w:r>
      <w:r w:rsidRPr="00E6331C">
        <w:rPr>
          <w:u w:val="single"/>
        </w:rPr>
        <w:t xml:space="preserve">lack of vaccine purchasing </w:t>
      </w:r>
    </w:p>
    <w:p w14:paraId="6451F2F0" w14:textId="77777777" w:rsidR="004A636C" w:rsidRPr="00E6331C" w:rsidRDefault="004A636C" w:rsidP="004A636C">
      <w:pPr>
        <w:rPr>
          <w:rStyle w:val="Style13ptBold"/>
          <w:b w:val="0"/>
          <w:bCs/>
        </w:rPr>
      </w:pPr>
      <w:r>
        <w:rPr>
          <w:rStyle w:val="Style13ptBold"/>
        </w:rPr>
        <w:t xml:space="preserve">Glassman 5/6 </w:t>
      </w:r>
      <w:r w:rsidRPr="00E6331C">
        <w:rPr>
          <w:rStyle w:val="Style13ptBold"/>
          <w:b w:val="0"/>
          <w:bCs/>
          <w:sz w:val="16"/>
          <w:szCs w:val="16"/>
        </w:rPr>
        <w:t xml:space="preserve">[(Amanda, </w:t>
      </w:r>
      <w:r w:rsidRPr="00E6331C">
        <w:rPr>
          <w:bCs/>
          <w:szCs w:val="16"/>
        </w:rPr>
        <w:t xml:space="preserve">executive vice president and senior fellow at the Center for Global Development, research focuses on priority-setting, resource allocation and value for money in global health, former director for global health policy at the Center </w:t>
      </w:r>
      <w:r w:rsidRPr="00E6331C">
        <w:rPr>
          <w:bCs/>
          <w:szCs w:val="16"/>
        </w:rPr>
        <w:lastRenderedPageBreak/>
        <w:t>from 2010 to 2016, former deputy director of the Global Health Financing Initiative at Brookings and carried out policy research on aid effectiveness and domestic financing issues in the health sector in low-income countries, MSc from the Harvard School of Public Health</w:t>
      </w:r>
      <w:r w:rsidRPr="00E6331C">
        <w:rPr>
          <w:rStyle w:val="Style13ptBold"/>
          <w:b w:val="0"/>
          <w:bCs/>
          <w:sz w:val="16"/>
          <w:szCs w:val="16"/>
        </w:rPr>
        <w:t>) “</w:t>
      </w:r>
      <w:r w:rsidRPr="00E6331C">
        <w:rPr>
          <w:szCs w:val="16"/>
        </w:rPr>
        <w:t xml:space="preserve">Big Pharma Is Not the Tobacco Industry,” </w:t>
      </w:r>
      <w:proofErr w:type="spellStart"/>
      <w:r w:rsidRPr="00E6331C">
        <w:rPr>
          <w:szCs w:val="16"/>
        </w:rPr>
        <w:t>Barrons</w:t>
      </w:r>
      <w:proofErr w:type="spellEnd"/>
      <w:r w:rsidRPr="00E6331C">
        <w:rPr>
          <w:szCs w:val="16"/>
        </w:rPr>
        <w:t>, 5/6/2021] JL</w:t>
      </w:r>
    </w:p>
    <w:p w14:paraId="36E1CE36" w14:textId="77777777" w:rsidR="004A636C" w:rsidRPr="00E6331C" w:rsidRDefault="004A636C" w:rsidP="004A636C">
      <w:pPr>
        <w:rPr>
          <w:sz w:val="12"/>
        </w:rPr>
      </w:pPr>
      <w:r w:rsidRPr="00E6331C">
        <w:rPr>
          <w:sz w:val="12"/>
        </w:rPr>
        <w:t xml:space="preserve">In fact, several of them did just that in the pandemic: invested their own money to develop patented manufacturing technologies in record time. Those technologies are literally saving the world right now. Public funding supported research and development, but </w:t>
      </w:r>
      <w:r w:rsidRPr="00E6331C">
        <w:rPr>
          <w:rStyle w:val="StyleUnderline"/>
        </w:rPr>
        <w:t>companies also brought their own proprietary ingenuity and private investments to bear toward solving the world’s singular, collective challenge. Their reward should be astronomical given the insane scale of the health and economic benefits</w:t>
      </w:r>
      <w:r w:rsidRPr="00E6331C">
        <w:rPr>
          <w:sz w:val="12"/>
        </w:rPr>
        <w:t xml:space="preserve"> these highly efficacious vaccines produce every day. </w:t>
      </w:r>
      <w:r w:rsidRPr="00E6331C">
        <w:rPr>
          <w:rStyle w:val="Emphasis"/>
          <w:highlight w:val="green"/>
        </w:rPr>
        <w:t>Market incentives</w:t>
      </w:r>
      <w:r w:rsidRPr="00E6331C">
        <w:rPr>
          <w:rStyle w:val="Emphasis"/>
        </w:rPr>
        <w:t xml:space="preserve"> sent a </w:t>
      </w:r>
      <w:r w:rsidRPr="00E6331C">
        <w:rPr>
          <w:rStyle w:val="Emphasis"/>
          <w:highlight w:val="green"/>
        </w:rPr>
        <w:t>clear signal that further</w:t>
      </w:r>
      <w:r w:rsidRPr="00E6331C">
        <w:rPr>
          <w:rStyle w:val="Emphasis"/>
        </w:rPr>
        <w:t xml:space="preserve"> needed </w:t>
      </w:r>
      <w:r w:rsidRPr="00E6331C">
        <w:rPr>
          <w:rStyle w:val="Emphasis"/>
          <w:highlight w:val="green"/>
        </w:rPr>
        <w:t>innovation</w:t>
      </w:r>
      <w:r w:rsidRPr="00E6331C">
        <w:rPr>
          <w:rStyle w:val="Emphasis"/>
        </w:rPr>
        <w:t>—</w:t>
      </w:r>
      <w:r w:rsidRPr="00E6331C">
        <w:rPr>
          <w:rStyle w:val="Emphasis"/>
          <w:highlight w:val="green"/>
        </w:rPr>
        <w:t>greater efficacy, single doses,</w:t>
      </w:r>
      <w:r w:rsidRPr="00E6331C">
        <w:rPr>
          <w:rStyle w:val="Emphasis"/>
        </w:rPr>
        <w:t xml:space="preserve"> more-</w:t>
      </w:r>
      <w:r w:rsidRPr="00E6331C">
        <w:rPr>
          <w:rStyle w:val="Emphasis"/>
          <w:highlight w:val="green"/>
        </w:rPr>
        <w:t>rapid manufacturing, updated formulations</w:t>
      </w:r>
      <w:r w:rsidRPr="00E6331C">
        <w:rPr>
          <w:rStyle w:val="Emphasis"/>
        </w:rPr>
        <w:t xml:space="preserve">, fast </w:t>
      </w:r>
      <w:r w:rsidRPr="00E6331C">
        <w:rPr>
          <w:rStyle w:val="Emphasis"/>
          <w:highlight w:val="green"/>
        </w:rPr>
        <w:t>boosters</w:t>
      </w:r>
      <w:r w:rsidRPr="00E6331C">
        <w:rPr>
          <w:rStyle w:val="Emphasis"/>
        </w:rPr>
        <w:t>, and others—</w:t>
      </w:r>
      <w:r w:rsidRPr="00E6331C">
        <w:rPr>
          <w:rStyle w:val="Emphasis"/>
          <w:highlight w:val="green"/>
        </w:rPr>
        <w:t>would be richly rewarded</w:t>
      </w:r>
      <w:r w:rsidRPr="00E6331C">
        <w:rPr>
          <w:sz w:val="12"/>
        </w:rPr>
        <w:t xml:space="preserve">. Market incentives could also have been used to lubricate supply lines and buy vaccines on behalf of the entire world; </w:t>
      </w:r>
      <w:r w:rsidRPr="00E6331C">
        <w:rPr>
          <w:rStyle w:val="StyleUnderline"/>
        </w:rPr>
        <w:t>with enough money, incredible things can happen</w:t>
      </w:r>
      <w:r w:rsidRPr="00E6331C">
        <w:rPr>
          <w:sz w:val="12"/>
        </w:rPr>
        <w:t>.</w:t>
      </w:r>
    </w:p>
    <w:p w14:paraId="0FB0AC1C" w14:textId="77777777" w:rsidR="004A636C" w:rsidRPr="00E6331C" w:rsidRDefault="004A636C" w:rsidP="004A636C">
      <w:pPr>
        <w:rPr>
          <w:sz w:val="12"/>
        </w:rPr>
      </w:pPr>
      <w:r w:rsidRPr="00E6331C">
        <w:rPr>
          <w:sz w:val="12"/>
        </w:rPr>
        <w:t xml:space="preserve">But </w:t>
      </w:r>
      <w:r w:rsidRPr="00E6331C">
        <w:rPr>
          <w:rStyle w:val="StyleUnderline"/>
        </w:rPr>
        <w:t xml:space="preserve">activist lobbying </w:t>
      </w:r>
      <w:r w:rsidRPr="00E6331C">
        <w:rPr>
          <w:rStyle w:val="StyleUnderline"/>
          <w:highlight w:val="green"/>
        </w:rPr>
        <w:t>to waive patents</w:t>
      </w:r>
      <w:r w:rsidRPr="00E6331C">
        <w:rPr>
          <w:sz w:val="12"/>
        </w:rPr>
        <w:t>—a move the Biden administration endorsed yesterday—</w:t>
      </w:r>
      <w:r w:rsidRPr="00E6331C">
        <w:rPr>
          <w:rStyle w:val="StyleUnderline"/>
          <w:highlight w:val="green"/>
        </w:rPr>
        <w:t>sends</w:t>
      </w:r>
      <w:r w:rsidRPr="00E6331C">
        <w:rPr>
          <w:rStyle w:val="StyleUnderline"/>
        </w:rPr>
        <w:t xml:space="preserve"> exactly </w:t>
      </w:r>
      <w:r w:rsidRPr="00E6331C">
        <w:rPr>
          <w:rStyle w:val="StyleUnderline"/>
          <w:highlight w:val="green"/>
        </w:rPr>
        <w:t>the opposite signal</w:t>
      </w:r>
      <w:r w:rsidRPr="00E6331C">
        <w:rPr>
          <w:rStyle w:val="StyleUnderline"/>
        </w:rPr>
        <w:t xml:space="preserve">. It says that the most important, valuable </w:t>
      </w:r>
      <w:r w:rsidRPr="00E6331C">
        <w:rPr>
          <w:rStyle w:val="StyleUnderline"/>
          <w:highlight w:val="green"/>
        </w:rPr>
        <w:t>innovations will be penalized</w:t>
      </w:r>
      <w:r w:rsidRPr="00E6331C">
        <w:rPr>
          <w:rStyle w:val="StyleUnderline"/>
        </w:rPr>
        <w:t>, not rewarded. It tells innovators, don’t bother attacking the most important global problems</w:t>
      </w:r>
      <w:r w:rsidRPr="00E6331C">
        <w:rPr>
          <w:sz w:val="12"/>
        </w:rPr>
        <w:t>; instead, throw your investment dollars at the next treatment for erectile disfunction, which will surely earn you a steady return with far less agita.</w:t>
      </w:r>
    </w:p>
    <w:p w14:paraId="07C77462" w14:textId="77777777" w:rsidR="004A636C" w:rsidRPr="00E6331C" w:rsidRDefault="004A636C" w:rsidP="004A636C">
      <w:pPr>
        <w:rPr>
          <w:sz w:val="12"/>
          <w:szCs w:val="12"/>
        </w:rPr>
      </w:pPr>
      <w:r w:rsidRPr="00E6331C">
        <w:rPr>
          <w:sz w:val="12"/>
          <w:szCs w:val="12"/>
        </w:rPr>
        <w:t>It is worth going back to first principles. What problem are we trying to solve? We have highly efficacious vaccines that we would like to get out to the entire world as quickly as possible to minimize preventable disease and deaths, address atrocious inequities, and enable the reopening of society, trade, and commerce. Hundreds of millions of people have been plunged into poverty over the past year; in the developing world, the pandemic is just getting started.</w:t>
      </w:r>
    </w:p>
    <w:p w14:paraId="09C88EA6" w14:textId="77777777" w:rsidR="004A636C" w:rsidRPr="00E6331C" w:rsidRDefault="004A636C" w:rsidP="004A636C">
      <w:pPr>
        <w:rPr>
          <w:sz w:val="12"/>
        </w:rPr>
      </w:pPr>
      <w:r w:rsidRPr="00E6331C">
        <w:rPr>
          <w:sz w:val="12"/>
        </w:rPr>
        <w:t xml:space="preserve">What is the quickest way to get this done? Vaccine manufacturing is not just a recipe; </w:t>
      </w:r>
      <w:r w:rsidRPr="00E6331C">
        <w:rPr>
          <w:rStyle w:val="StyleUnderline"/>
          <w:highlight w:val="green"/>
        </w:rPr>
        <w:t>if you attack</w:t>
      </w:r>
      <w:r w:rsidRPr="00E6331C">
        <w:rPr>
          <w:rStyle w:val="StyleUnderline"/>
        </w:rPr>
        <w:t xml:space="preserve"> and undermine the </w:t>
      </w:r>
      <w:r w:rsidRPr="00E6331C">
        <w:rPr>
          <w:rStyle w:val="StyleUnderline"/>
          <w:highlight w:val="green"/>
        </w:rPr>
        <w:t>companies that have the know-how, do you</w:t>
      </w:r>
      <w:r w:rsidRPr="00E6331C">
        <w:rPr>
          <w:rStyle w:val="StyleUnderline"/>
        </w:rPr>
        <w:t xml:space="preserve"> really </w:t>
      </w:r>
      <w:r w:rsidRPr="00E6331C">
        <w:rPr>
          <w:rStyle w:val="StyleUnderline"/>
          <w:highlight w:val="green"/>
        </w:rPr>
        <w:t>expect they’ll be eager to help</w:t>
      </w:r>
      <w:r w:rsidRPr="00E6331C">
        <w:rPr>
          <w:rStyle w:val="StyleUnderline"/>
        </w:rPr>
        <w:t xml:space="preserve"> you set up manufacturing elsewhere?</w:t>
      </w:r>
      <w:r w:rsidRPr="00E6331C">
        <w:rPr>
          <w:sz w:val="12"/>
        </w:rPr>
        <w:t xml:space="preserve"> Is the plan to march into Pfizer and force its staff to redeploy to Costa Rica to build a new factory? </w:t>
      </w:r>
      <w:r w:rsidRPr="00E6331C">
        <w:rPr>
          <w:rStyle w:val="StyleUnderline"/>
        </w:rPr>
        <w:t xml:space="preserve">Do the U.S. administration or activists care that </w:t>
      </w:r>
      <w:r w:rsidRPr="00E6331C">
        <w:rPr>
          <w:rStyle w:val="Emphasis"/>
          <w:highlight w:val="green"/>
        </w:rPr>
        <w:t>this decision could take years to negotiate</w:t>
      </w:r>
      <w:r w:rsidRPr="00E6331C">
        <w:rPr>
          <w:rStyle w:val="Emphasis"/>
        </w:rPr>
        <w:t xml:space="preserve"> at the World Trade Organization</w:t>
      </w:r>
      <w:r w:rsidRPr="00E6331C">
        <w:rPr>
          <w:rStyle w:val="StyleUnderline"/>
        </w:rPr>
        <w:t xml:space="preserve">, and will likely be litigated for years thereafter? Does it make sense to </w:t>
      </w:r>
      <w:r w:rsidRPr="00E6331C">
        <w:rPr>
          <w:rStyle w:val="Emphasis"/>
          <w:highlight w:val="green"/>
        </w:rPr>
        <w:t>eliminate</w:t>
      </w:r>
      <w:r w:rsidRPr="00E6331C">
        <w:rPr>
          <w:rStyle w:val="Emphasis"/>
        </w:rPr>
        <w:t xml:space="preserve"> the </w:t>
      </w:r>
      <w:r w:rsidRPr="00E6331C">
        <w:rPr>
          <w:rStyle w:val="Emphasis"/>
          <w:highlight w:val="green"/>
        </w:rPr>
        <w:t>incentive</w:t>
      </w:r>
      <w:r w:rsidRPr="00E6331C">
        <w:rPr>
          <w:rStyle w:val="Emphasis"/>
        </w:rPr>
        <w:t xml:space="preserve"> for private companies </w:t>
      </w:r>
      <w:r w:rsidRPr="00E6331C">
        <w:rPr>
          <w:rStyle w:val="Emphasis"/>
          <w:highlight w:val="green"/>
        </w:rPr>
        <w:t>to invest in vaccine R&amp;D</w:t>
      </w:r>
      <w:r w:rsidRPr="00E6331C">
        <w:rPr>
          <w:rStyle w:val="StyleUnderline"/>
        </w:rPr>
        <w:t xml:space="preserve"> or in the response to the next health emergency?</w:t>
      </w:r>
      <w:r w:rsidRPr="00E6331C">
        <w:rPr>
          <w:sz w:val="12"/>
        </w:rPr>
        <w:t xml:space="preserve"> And if the patent waiver is only temporary and building a factory takes months or years, will anyone bother to do so, even if they could?</w:t>
      </w:r>
    </w:p>
    <w:p w14:paraId="6E152EE0" w14:textId="77777777" w:rsidR="004A636C" w:rsidRPr="00E6331C" w:rsidRDefault="004A636C" w:rsidP="004A636C">
      <w:pPr>
        <w:rPr>
          <w:sz w:val="12"/>
          <w:szCs w:val="12"/>
        </w:rPr>
      </w:pPr>
      <w:r w:rsidRPr="00E6331C">
        <w:rPr>
          <w:sz w:val="12"/>
          <w:szCs w:val="12"/>
        </w:rPr>
        <w:t>No, none of it makes sense. Worse still, we could solve the policy problem more easily by harnessing market incentives for the global good by ponying up cash to vaccinate the entire world. No confiscation necessary.</w:t>
      </w:r>
    </w:p>
    <w:p w14:paraId="3DB42689" w14:textId="77777777" w:rsidR="004A636C" w:rsidRDefault="004A636C" w:rsidP="004A636C">
      <w:pPr>
        <w:rPr>
          <w:sz w:val="12"/>
        </w:rPr>
      </w:pPr>
      <w:r w:rsidRPr="00E6331C">
        <w:rPr>
          <w:sz w:val="12"/>
        </w:rPr>
        <w:t xml:space="preserve">The big problem is that </w:t>
      </w:r>
      <w:r w:rsidRPr="00E6331C">
        <w:rPr>
          <w:rStyle w:val="Emphasis"/>
          <w:highlight w:val="green"/>
        </w:rPr>
        <w:t>countries have not bought enough vaccine</w:t>
      </w:r>
      <w:r w:rsidRPr="00E6331C">
        <w:rPr>
          <w:rStyle w:val="StyleUnderline"/>
        </w:rPr>
        <w:t xml:space="preserve"> to inoculate most of their populations. </w:t>
      </w:r>
      <w:proofErr w:type="spellStart"/>
      <w:r w:rsidRPr="00E6331C">
        <w:rPr>
          <w:rStyle w:val="StyleUnderline"/>
          <w:highlight w:val="green"/>
        </w:rPr>
        <w:t>Covax</w:t>
      </w:r>
      <w:proofErr w:type="spellEnd"/>
      <w:r w:rsidRPr="00E6331C">
        <w:rPr>
          <w:rStyle w:val="StyleUnderline"/>
        </w:rPr>
        <w:t xml:space="preserve">, buying on behalf of 91 lower-income countries, is only collecting enough funding to </w:t>
      </w:r>
      <w:r w:rsidRPr="00E6331C">
        <w:rPr>
          <w:rStyle w:val="StyleUnderline"/>
          <w:highlight w:val="green"/>
        </w:rPr>
        <w:t>cover 20% of their population</w:t>
      </w:r>
      <w:r w:rsidRPr="00E6331C">
        <w:rPr>
          <w:rStyle w:val="StyleUnderline"/>
        </w:rPr>
        <w:t xml:space="preserve">. In many parts of the world, such as </w:t>
      </w:r>
      <w:r w:rsidRPr="00E6331C">
        <w:rPr>
          <w:rStyle w:val="StyleUnderline"/>
          <w:highlight w:val="green"/>
        </w:rPr>
        <w:t>the Middle East,</w:t>
      </w:r>
      <w:r w:rsidRPr="00E6331C">
        <w:rPr>
          <w:rStyle w:val="StyleUnderline"/>
        </w:rPr>
        <w:t xml:space="preserve"> sub-Saharan </w:t>
      </w:r>
      <w:proofErr w:type="gramStart"/>
      <w:r w:rsidRPr="00E6331C">
        <w:rPr>
          <w:rStyle w:val="StyleUnderline"/>
          <w:highlight w:val="green"/>
        </w:rPr>
        <w:t>Africa</w:t>
      </w:r>
      <w:proofErr w:type="gramEnd"/>
      <w:r w:rsidRPr="00E6331C">
        <w:rPr>
          <w:rStyle w:val="StyleUnderline"/>
          <w:highlight w:val="green"/>
        </w:rPr>
        <w:t xml:space="preserve"> and</w:t>
      </w:r>
      <w:r w:rsidRPr="00E6331C">
        <w:rPr>
          <w:rStyle w:val="StyleUnderline"/>
        </w:rPr>
        <w:t xml:space="preserve"> some countries in </w:t>
      </w:r>
      <w:r w:rsidRPr="00E6331C">
        <w:rPr>
          <w:rStyle w:val="StyleUnderline"/>
          <w:highlight w:val="green"/>
        </w:rPr>
        <w:t>Latin America</w:t>
      </w:r>
      <w:r w:rsidRPr="00E6331C">
        <w:rPr>
          <w:rStyle w:val="StyleUnderline"/>
        </w:rPr>
        <w:t xml:space="preserve">, we </w:t>
      </w:r>
      <w:r w:rsidRPr="00E6331C">
        <w:rPr>
          <w:rStyle w:val="StyleUnderline"/>
          <w:highlight w:val="green"/>
        </w:rPr>
        <w:t>see</w:t>
      </w:r>
      <w:r w:rsidRPr="00E6331C">
        <w:rPr>
          <w:rStyle w:val="StyleUnderline"/>
        </w:rPr>
        <w:t xml:space="preserve"> very </w:t>
      </w:r>
      <w:r w:rsidRPr="00E6331C">
        <w:rPr>
          <w:rStyle w:val="StyleUnderline"/>
          <w:highlight w:val="green"/>
        </w:rPr>
        <w:t>low</w:t>
      </w:r>
      <w:r w:rsidRPr="00E6331C">
        <w:rPr>
          <w:rStyle w:val="StyleUnderline"/>
        </w:rPr>
        <w:t xml:space="preserve"> levels of vaccine </w:t>
      </w:r>
      <w:proofErr w:type="spellStart"/>
      <w:r w:rsidRPr="00E6331C">
        <w:rPr>
          <w:rStyle w:val="StyleUnderline"/>
          <w:highlight w:val="green"/>
        </w:rPr>
        <w:t>prepurchasing</w:t>
      </w:r>
      <w:proofErr w:type="spellEnd"/>
      <w:r w:rsidRPr="00E6331C">
        <w:rPr>
          <w:sz w:val="12"/>
        </w:rPr>
        <w:t xml:space="preserve">. We have seen this week that the government of India had not ordered enough vaccine to cover its own population, for example, resulting in export bans on its domestic vaccine manufacturers; nor has it approved the Pfizer vaccine. Our collective focus instead must be to make the market: to set up advance purchase agreements to establish demand via country cooperation, </w:t>
      </w:r>
      <w:proofErr w:type="spellStart"/>
      <w:r w:rsidRPr="00E6331C">
        <w:rPr>
          <w:sz w:val="12"/>
        </w:rPr>
        <w:t>Covax</w:t>
      </w:r>
      <w:proofErr w:type="spellEnd"/>
      <w:r w:rsidRPr="00E6331C">
        <w:rPr>
          <w:sz w:val="12"/>
        </w:rPr>
        <w:t>, and the multilateral development banks.</w:t>
      </w:r>
    </w:p>
    <w:p w14:paraId="4337239F" w14:textId="77777777" w:rsidR="004A636C" w:rsidRDefault="004A636C" w:rsidP="004A636C">
      <w:pPr>
        <w:pStyle w:val="Heading4"/>
      </w:pPr>
      <w:r>
        <w:t xml:space="preserve">Granting the WTO IP waiver makes vaccines </w:t>
      </w:r>
      <w:r>
        <w:rPr>
          <w:u w:val="single"/>
        </w:rPr>
        <w:t>more</w:t>
      </w:r>
      <w:r>
        <w:t xml:space="preserve"> expensive. </w:t>
      </w:r>
    </w:p>
    <w:p w14:paraId="355E5A09" w14:textId="77777777" w:rsidR="004A636C" w:rsidRPr="003D3A31" w:rsidRDefault="004A636C" w:rsidP="004A636C">
      <w:r w:rsidRPr="003D3A31">
        <w:rPr>
          <w:rStyle w:val="Style13ptBold"/>
        </w:rPr>
        <w:t>McMurry-Heath 8/18</w:t>
      </w:r>
      <w:r>
        <w:t xml:space="preserve"> [(Michelle, </w:t>
      </w:r>
      <w:r w:rsidRPr="003D3A31">
        <w:t>a physician-scientist and president and CEO of the Biotechnology Innovation Organization.</w:t>
      </w:r>
      <w:r>
        <w:t>) “</w:t>
      </w:r>
      <w:r w:rsidRPr="003D3A31">
        <w:rPr>
          <w:rStyle w:val="Emphasis"/>
          <w:highlight w:val="green"/>
        </w:rPr>
        <w:t>Waiving i</w:t>
      </w:r>
      <w:r w:rsidRPr="003D3A31">
        <w:rPr>
          <w:rStyle w:val="Emphasis"/>
        </w:rPr>
        <w:t xml:space="preserve">ntellectual </w:t>
      </w:r>
      <w:r w:rsidRPr="003D3A31">
        <w:rPr>
          <w:rStyle w:val="Emphasis"/>
          <w:highlight w:val="green"/>
        </w:rPr>
        <w:t>p</w:t>
      </w:r>
      <w:r w:rsidRPr="003D3A31">
        <w:rPr>
          <w:rStyle w:val="Emphasis"/>
        </w:rPr>
        <w:t>roperty rights</w:t>
      </w:r>
      <w:r w:rsidRPr="003D3A31">
        <w:t xml:space="preserve"> would </w:t>
      </w:r>
      <w:r w:rsidRPr="003D3A31">
        <w:rPr>
          <w:rStyle w:val="Emphasis"/>
          <w:highlight w:val="green"/>
        </w:rPr>
        <w:t xml:space="preserve">compromise </w:t>
      </w:r>
      <w:r w:rsidRPr="003D3A31">
        <w:rPr>
          <w:rStyle w:val="Emphasis"/>
        </w:rPr>
        <w:t xml:space="preserve">global </w:t>
      </w:r>
      <w:r w:rsidRPr="003D3A31">
        <w:rPr>
          <w:rStyle w:val="Emphasis"/>
          <w:highlight w:val="green"/>
        </w:rPr>
        <w:t>vaccination efforts</w:t>
      </w:r>
      <w:r>
        <w:t xml:space="preserve">” Stat, 8/18/21. </w:t>
      </w:r>
      <w:hyperlink r:id="rId9" w:history="1">
        <w:r w:rsidRPr="00C13040">
          <w:rPr>
            <w:rStyle w:val="Hyperlink"/>
          </w:rPr>
          <w:t>https://www.statnews.com/2021/08/18/waiving-intellectual-property-rights-compromise-global-vaccination-efforts/</w:t>
        </w:r>
      </w:hyperlink>
      <w:r>
        <w:t>] RR</w:t>
      </w:r>
    </w:p>
    <w:p w14:paraId="7FB0EBD9" w14:textId="77777777" w:rsidR="004A636C" w:rsidRDefault="004A636C" w:rsidP="004A636C">
      <w:r>
        <w:t>The resurgence of Covid-19 cases in the United States and around the world, in large part due to the highly transmissible Delta variant, makes it even more crucial to step up the pace of the global vaccination campaign.</w:t>
      </w:r>
    </w:p>
    <w:p w14:paraId="4154E934" w14:textId="77777777" w:rsidR="004A636C" w:rsidRPr="003D3A31" w:rsidRDefault="004A636C" w:rsidP="004A636C">
      <w:pPr>
        <w:rPr>
          <w:rStyle w:val="StyleUnderline"/>
        </w:rPr>
      </w:pPr>
      <w:r>
        <w:lastRenderedPageBreak/>
        <w:t xml:space="preserve">To do that, </w:t>
      </w:r>
      <w:r w:rsidRPr="003D3A31">
        <w:rPr>
          <w:rStyle w:val="StyleUnderline"/>
        </w:rPr>
        <w:t>some countries have sought to suspend</w:t>
      </w:r>
      <w:r>
        <w:t xml:space="preserve"> intellectual property (</w:t>
      </w:r>
      <w:r w:rsidRPr="003D3A31">
        <w:rPr>
          <w:rStyle w:val="StyleUnderline"/>
        </w:rPr>
        <w:t>IP) protections on Covid-19 vaccines</w:t>
      </w:r>
      <w:r>
        <w:t xml:space="preserve"> and therapies. </w:t>
      </w:r>
      <w:r w:rsidRPr="003D3A31">
        <w:rPr>
          <w:rStyle w:val="StyleUnderline"/>
        </w:rPr>
        <w:t>India and South Africa sponsored a proposal to that effect at the World Trade Organization (WTO). The proposal has since been endorsed by other countries, including the United States.</w:t>
      </w:r>
      <w:r>
        <w:t xml:space="preserve"> They argue that eliminating IP protections would allow any willing company to produce lifesaving Covid-19 vaccines, </w:t>
      </w:r>
      <w:r w:rsidRPr="003D3A31">
        <w:rPr>
          <w:rStyle w:val="StyleUnderline"/>
        </w:rPr>
        <w:t>making them cheaper and more widely accessible in low-income nations.</w:t>
      </w:r>
    </w:p>
    <w:p w14:paraId="71835604" w14:textId="77777777" w:rsidR="004A636C" w:rsidRPr="003D3A31" w:rsidRDefault="004A636C" w:rsidP="004A636C">
      <w:pPr>
        <w:rPr>
          <w:rStyle w:val="Emphasis"/>
        </w:rPr>
      </w:pPr>
      <w:r w:rsidRPr="003D3A31">
        <w:rPr>
          <w:rStyle w:val="StyleUnderline"/>
        </w:rPr>
        <w:t xml:space="preserve">If true, that would be a compelling argument. </w:t>
      </w:r>
      <w:r w:rsidRPr="003D3A31">
        <w:rPr>
          <w:rStyle w:val="Emphasis"/>
        </w:rPr>
        <w:t>But it isn’t.</w:t>
      </w:r>
    </w:p>
    <w:p w14:paraId="5687C765" w14:textId="77777777" w:rsidR="004A636C" w:rsidRPr="003D3A31" w:rsidRDefault="004A636C" w:rsidP="004A636C">
      <w:pPr>
        <w:rPr>
          <w:rStyle w:val="Emphasis"/>
        </w:rPr>
      </w:pPr>
      <w:r w:rsidRPr="003D3A31">
        <w:rPr>
          <w:rStyle w:val="StyleUnderline"/>
        </w:rPr>
        <w:t xml:space="preserve">Covid-19 </w:t>
      </w:r>
      <w:r w:rsidRPr="003D3A31">
        <w:rPr>
          <w:rStyle w:val="StyleUnderline"/>
          <w:highlight w:val="green"/>
        </w:rPr>
        <w:t>vaccines are already</w:t>
      </w:r>
      <w:r w:rsidRPr="003D3A31">
        <w:rPr>
          <w:rStyle w:val="StyleUnderline"/>
        </w:rPr>
        <w:t xml:space="preserve"> remarkably </w:t>
      </w:r>
      <w:r w:rsidRPr="003D3A31">
        <w:rPr>
          <w:rStyle w:val="StyleUnderline"/>
          <w:highlight w:val="green"/>
        </w:rPr>
        <w:t>cheap</w:t>
      </w:r>
      <w:r w:rsidRPr="003D3A31">
        <w:rPr>
          <w:highlight w:val="green"/>
        </w:rPr>
        <w:t>,</w:t>
      </w:r>
      <w:r>
        <w:t xml:space="preserve"> </w:t>
      </w:r>
      <w:r w:rsidRPr="003D3A31">
        <w:rPr>
          <w:rStyle w:val="StyleUnderline"/>
        </w:rPr>
        <w:t xml:space="preserve">and </w:t>
      </w:r>
      <w:r w:rsidRPr="003D3A31">
        <w:rPr>
          <w:rStyle w:val="StyleUnderline"/>
          <w:highlight w:val="green"/>
        </w:rPr>
        <w:t>companies are offering them at</w:t>
      </w:r>
      <w:r w:rsidRPr="003D3A31">
        <w:rPr>
          <w:rStyle w:val="StyleUnderline"/>
        </w:rPr>
        <w:t xml:space="preserve"> low or </w:t>
      </w:r>
      <w:r w:rsidRPr="003D3A31">
        <w:rPr>
          <w:rStyle w:val="StyleUnderline"/>
          <w:highlight w:val="green"/>
        </w:rPr>
        <w:t>no cost to low-income countries</w:t>
      </w:r>
      <w:r w:rsidRPr="003D3A31">
        <w:rPr>
          <w:rStyle w:val="StyleUnderline"/>
        </w:rPr>
        <w:t>.</w:t>
      </w:r>
      <w:r>
        <w:t xml:space="preserve"> </w:t>
      </w:r>
      <w:r w:rsidRPr="003D3A31">
        <w:rPr>
          <w:rStyle w:val="StyleUnderline"/>
        </w:rPr>
        <w:t>Poor access to clinics</w:t>
      </w:r>
      <w:r>
        <w:t xml:space="preserve"> and transportation </w:t>
      </w:r>
      <w:r w:rsidRPr="003D3A31">
        <w:rPr>
          <w:rStyle w:val="StyleUnderline"/>
        </w:rPr>
        <w:t>are barriers in</w:t>
      </w:r>
      <w:r>
        <w:t xml:space="preserve"> </w:t>
      </w:r>
      <w:r w:rsidRPr="003D3A31">
        <w:rPr>
          <w:rStyle w:val="StyleUnderline"/>
        </w:rPr>
        <w:t>some countries, but the expense of the shot itself is not</w:t>
      </w:r>
      <w:r>
        <w:t>. In fact</w:t>
      </w:r>
      <w:r w:rsidRPr="003D3A31">
        <w:rPr>
          <w:rStyle w:val="Emphasis"/>
        </w:rPr>
        <w:t xml:space="preserve">, </w:t>
      </w:r>
      <w:r w:rsidRPr="003D3A31">
        <w:rPr>
          <w:rStyle w:val="Emphasis"/>
          <w:highlight w:val="green"/>
        </w:rPr>
        <w:t>if the W</w:t>
      </w:r>
      <w:r w:rsidRPr="003D3A31">
        <w:rPr>
          <w:rStyle w:val="Emphasis"/>
        </w:rPr>
        <w:t xml:space="preserve">orld </w:t>
      </w:r>
      <w:r w:rsidRPr="003D3A31">
        <w:rPr>
          <w:rStyle w:val="Emphasis"/>
          <w:highlight w:val="green"/>
        </w:rPr>
        <w:t>T</w:t>
      </w:r>
      <w:r w:rsidRPr="003D3A31">
        <w:rPr>
          <w:rStyle w:val="Emphasis"/>
        </w:rPr>
        <w:t xml:space="preserve">rade </w:t>
      </w:r>
      <w:r w:rsidRPr="003D3A31">
        <w:rPr>
          <w:rStyle w:val="Emphasis"/>
          <w:highlight w:val="green"/>
        </w:rPr>
        <w:t>O</w:t>
      </w:r>
      <w:r w:rsidRPr="003D3A31">
        <w:rPr>
          <w:rStyle w:val="Emphasis"/>
        </w:rPr>
        <w:t xml:space="preserve">rganization </w:t>
      </w:r>
      <w:r w:rsidRPr="003D3A31">
        <w:rPr>
          <w:rStyle w:val="Emphasis"/>
          <w:highlight w:val="green"/>
        </w:rPr>
        <w:t>grants the IP waiver</w:t>
      </w:r>
      <w:r w:rsidRPr="003D3A31">
        <w:rPr>
          <w:rStyle w:val="Emphasis"/>
        </w:rPr>
        <w:t xml:space="preserve">, </w:t>
      </w:r>
      <w:r w:rsidRPr="003D3A31">
        <w:rPr>
          <w:rStyle w:val="Emphasis"/>
          <w:highlight w:val="green"/>
        </w:rPr>
        <w:t>it could</w:t>
      </w:r>
      <w:r w:rsidRPr="003D3A31">
        <w:rPr>
          <w:rStyle w:val="Emphasis"/>
        </w:rPr>
        <w:t xml:space="preserve"> </w:t>
      </w:r>
      <w:r w:rsidRPr="003D3A31">
        <w:rPr>
          <w:rStyle w:val="Emphasis"/>
          <w:highlight w:val="green"/>
        </w:rPr>
        <w:t>make</w:t>
      </w:r>
      <w:r w:rsidRPr="003D3A31">
        <w:rPr>
          <w:rStyle w:val="Emphasis"/>
        </w:rPr>
        <w:t xml:space="preserve"> these </w:t>
      </w:r>
      <w:r w:rsidRPr="003D3A31">
        <w:rPr>
          <w:rStyle w:val="Emphasis"/>
          <w:highlight w:val="green"/>
        </w:rPr>
        <w:t>vaccines more expensive</w:t>
      </w:r>
      <w:r w:rsidRPr="003D3A31">
        <w:rPr>
          <w:rStyle w:val="Emphasis"/>
        </w:rPr>
        <w:t>.</w:t>
      </w:r>
    </w:p>
    <w:p w14:paraId="31F955EB" w14:textId="77777777" w:rsidR="004A636C" w:rsidRDefault="004A636C" w:rsidP="004A636C">
      <w:r>
        <w:t xml:space="preserve">Here’s why. </w:t>
      </w:r>
      <w:r w:rsidRPr="003D3A31">
        <w:rPr>
          <w:rStyle w:val="StyleUnderline"/>
        </w:rPr>
        <w:t>Before Covid-19 emerged</w:t>
      </w:r>
      <w:r>
        <w:t xml:space="preserve">, </w:t>
      </w:r>
      <w:r w:rsidRPr="003D3A31">
        <w:rPr>
          <w:rStyle w:val="StyleUnderline"/>
        </w:rPr>
        <w:t>the world produced at most 5.5 billion doses of various vaccines every year</w:t>
      </w:r>
      <w:r>
        <w:t xml:space="preserve">. </w:t>
      </w:r>
      <w:r w:rsidRPr="003D3A31">
        <w:rPr>
          <w:rStyle w:val="StyleUnderline"/>
        </w:rPr>
        <w:t xml:space="preserve">Now </w:t>
      </w:r>
      <w:r w:rsidRPr="003D3A31">
        <w:rPr>
          <w:rStyle w:val="StyleUnderline"/>
          <w:highlight w:val="green"/>
        </w:rPr>
        <w:t>the world</w:t>
      </w:r>
      <w:r w:rsidRPr="003D3A31">
        <w:rPr>
          <w:rStyle w:val="StyleUnderline"/>
        </w:rPr>
        <w:t xml:space="preserve"> </w:t>
      </w:r>
      <w:r w:rsidRPr="003D3A31">
        <w:rPr>
          <w:rStyle w:val="StyleUnderline"/>
          <w:highlight w:val="green"/>
        </w:rPr>
        <w:t>needs an additional 11 billion doses</w:t>
      </w:r>
      <w:r>
        <w:t xml:space="preserve"> — </w:t>
      </w:r>
      <w:r w:rsidRPr="003D3A31">
        <w:rPr>
          <w:rStyle w:val="StyleUnderline"/>
        </w:rPr>
        <w:t>including billions of doses of mRNA vaccines</w:t>
      </w:r>
      <w:r>
        <w:t xml:space="preserve"> that no one had ever mass-manufactured before — to fully vaccinate every eligible person on the planet against the new disease.</w:t>
      </w:r>
    </w:p>
    <w:p w14:paraId="4561E53F" w14:textId="77777777" w:rsidR="004A636C" w:rsidRDefault="004A636C" w:rsidP="004A636C">
      <w:r w:rsidRPr="003D3A31">
        <w:rPr>
          <w:rStyle w:val="StyleUnderline"/>
        </w:rPr>
        <w:t>Even as Covid-19 vaccines were still being developed</w:t>
      </w:r>
      <w:r w:rsidRPr="003D3A31">
        <w:t>,</w:t>
      </w:r>
      <w:r>
        <w:t xml:space="preserve"> </w:t>
      </w:r>
      <w:r w:rsidRPr="003D3A31">
        <w:rPr>
          <w:rStyle w:val="StyleUnderline"/>
          <w:highlight w:val="green"/>
        </w:rPr>
        <w:t>pharma</w:t>
      </w:r>
      <w:r w:rsidRPr="003D3A31">
        <w:rPr>
          <w:rStyle w:val="StyleUnderline"/>
        </w:rPr>
        <w:t xml:space="preserve">ceutical </w:t>
      </w:r>
      <w:r w:rsidRPr="003D3A31">
        <w:rPr>
          <w:rStyle w:val="StyleUnderline"/>
          <w:highlight w:val="green"/>
        </w:rPr>
        <w:t>companies began</w:t>
      </w:r>
      <w:r w:rsidRPr="003D3A31">
        <w:rPr>
          <w:rStyle w:val="StyleUnderline"/>
        </w:rPr>
        <w:t xml:space="preserve"> retrofitting and </w:t>
      </w:r>
      <w:r w:rsidRPr="003D3A31">
        <w:rPr>
          <w:rStyle w:val="StyleUnderline"/>
          <w:highlight w:val="green"/>
        </w:rPr>
        <w:t>upgrading existing facilities</w:t>
      </w:r>
      <w:r w:rsidRPr="003D3A31">
        <w:rPr>
          <w:rStyle w:val="StyleUnderline"/>
        </w:rPr>
        <w:t xml:space="preserve"> to produce Covid-19 vaccines</w:t>
      </w:r>
      <w:r>
        <w:t xml:space="preserve">, at a cost of $40 to $100 million each. </w:t>
      </w:r>
      <w:r w:rsidRPr="003D3A31">
        <w:rPr>
          <w:rStyle w:val="StyleUnderline"/>
        </w:rPr>
        <w:t>Vaccine developers also licensed their technologies to well-established manufacturers</w:t>
      </w:r>
      <w:r w:rsidRPr="003D3A31">
        <w:t>, like the Serum Institute of India, to further increase prod</w:t>
      </w:r>
      <w:r>
        <w:t>uction.</w:t>
      </w:r>
    </w:p>
    <w:p w14:paraId="57A489A9" w14:textId="77777777" w:rsidR="004A636C" w:rsidRPr="003D3A31" w:rsidRDefault="004A636C" w:rsidP="004A636C">
      <w:pPr>
        <w:rPr>
          <w:rStyle w:val="Emphasis"/>
        </w:rPr>
      </w:pPr>
      <w:r w:rsidRPr="003D3A31">
        <w:rPr>
          <w:rStyle w:val="StyleUnderline"/>
        </w:rPr>
        <w:t xml:space="preserve">As a result, </w:t>
      </w:r>
      <w:r w:rsidRPr="003D3A31">
        <w:rPr>
          <w:rStyle w:val="Emphasis"/>
        </w:rPr>
        <w:t xml:space="preserve">almost </w:t>
      </w:r>
      <w:r w:rsidRPr="003D3A31">
        <w:rPr>
          <w:rStyle w:val="Emphasis"/>
          <w:highlight w:val="green"/>
        </w:rPr>
        <w:t xml:space="preserve">every facility </w:t>
      </w:r>
      <w:r w:rsidRPr="003D3A31">
        <w:rPr>
          <w:rStyle w:val="Emphasis"/>
        </w:rPr>
        <w:t>in the world</w:t>
      </w:r>
      <w:r w:rsidRPr="003D3A31">
        <w:rPr>
          <w:rStyle w:val="StyleUnderline"/>
        </w:rPr>
        <w:t xml:space="preserve"> </w:t>
      </w:r>
      <w:r w:rsidRPr="003D3A31">
        <w:rPr>
          <w:rStyle w:val="Emphasis"/>
          <w:highlight w:val="green"/>
        </w:rPr>
        <w:t>that can</w:t>
      </w:r>
      <w:r w:rsidRPr="003D3A31">
        <w:rPr>
          <w:rStyle w:val="StyleUnderline"/>
        </w:rPr>
        <w:t xml:space="preserve"> quickly and safely </w:t>
      </w:r>
      <w:r w:rsidRPr="003D3A31">
        <w:rPr>
          <w:rStyle w:val="Emphasis"/>
          <w:highlight w:val="green"/>
        </w:rPr>
        <w:t>make</w:t>
      </w:r>
      <w:r w:rsidRPr="003D3A31">
        <w:rPr>
          <w:rStyle w:val="Emphasis"/>
        </w:rPr>
        <w:t xml:space="preserve"> Covid-19 </w:t>
      </w:r>
      <w:r w:rsidRPr="003D3A31">
        <w:rPr>
          <w:rStyle w:val="Emphasis"/>
          <w:highlight w:val="green"/>
        </w:rPr>
        <w:t>vaccines</w:t>
      </w:r>
      <w:r w:rsidRPr="003D3A31">
        <w:rPr>
          <w:rStyle w:val="StyleUnderline"/>
        </w:rPr>
        <w:t xml:space="preserve"> </w:t>
      </w:r>
      <w:r w:rsidRPr="003D3A31">
        <w:rPr>
          <w:rStyle w:val="Emphasis"/>
          <w:highlight w:val="green"/>
        </w:rPr>
        <w:t>is</w:t>
      </w:r>
      <w:r w:rsidRPr="003D3A31">
        <w:rPr>
          <w:rStyle w:val="Emphasis"/>
        </w:rPr>
        <w:t xml:space="preserve"> already </w:t>
      </w:r>
      <w:r w:rsidRPr="003D3A31">
        <w:rPr>
          <w:rStyle w:val="Emphasis"/>
          <w:highlight w:val="green"/>
        </w:rPr>
        <w:t xml:space="preserve">doing </w:t>
      </w:r>
      <w:proofErr w:type="gramStart"/>
      <w:r w:rsidRPr="003D3A31">
        <w:rPr>
          <w:rStyle w:val="Emphasis"/>
          <w:highlight w:val="green"/>
        </w:rPr>
        <w:t>so,</w:t>
      </w:r>
      <w:r w:rsidRPr="003D3A31">
        <w:rPr>
          <w:rStyle w:val="Emphasis"/>
        </w:rPr>
        <w:t xml:space="preserve"> or</w:t>
      </w:r>
      <w:proofErr w:type="gramEnd"/>
      <w:r w:rsidRPr="003D3A31">
        <w:rPr>
          <w:rStyle w:val="Emphasis"/>
        </w:rPr>
        <w:t xml:space="preserve"> will be in</w:t>
      </w:r>
      <w:r w:rsidRPr="003D3A31">
        <w:rPr>
          <w:rStyle w:val="StyleUnderline"/>
        </w:rPr>
        <w:t xml:space="preserve"> </w:t>
      </w:r>
      <w:r w:rsidRPr="003D3A31">
        <w:rPr>
          <w:rStyle w:val="Emphasis"/>
        </w:rPr>
        <w:t>the next few months.</w:t>
      </w:r>
    </w:p>
    <w:p w14:paraId="06801B76" w14:textId="77777777" w:rsidR="00AA6052" w:rsidRDefault="004A636C" w:rsidP="004A636C">
      <w:r>
        <w:t xml:space="preserve">The </w:t>
      </w:r>
      <w:r w:rsidRPr="003D3A31">
        <w:rPr>
          <w:rStyle w:val="StyleUnderline"/>
        </w:rPr>
        <w:t xml:space="preserve">cutting-edge </w:t>
      </w:r>
      <w:r w:rsidRPr="003D3A31">
        <w:rPr>
          <w:rStyle w:val="StyleUnderline"/>
          <w:highlight w:val="green"/>
        </w:rPr>
        <w:t>mRNA vaccines</w:t>
      </w:r>
      <w:r w:rsidRPr="003D3A31">
        <w:rPr>
          <w:rStyle w:val="StyleUnderline"/>
        </w:rPr>
        <w:t xml:space="preserve"> </w:t>
      </w:r>
      <w:r>
        <w:t xml:space="preserve">from </w:t>
      </w:r>
      <w:proofErr w:type="spellStart"/>
      <w:r>
        <w:t>Moderna</w:t>
      </w:r>
      <w:proofErr w:type="spellEnd"/>
      <w:r>
        <w:t xml:space="preserve"> and Pfizer-BioNTech </w:t>
      </w:r>
      <w:r w:rsidRPr="003D3A31">
        <w:rPr>
          <w:rStyle w:val="StyleUnderline"/>
          <w:highlight w:val="green"/>
        </w:rPr>
        <w:t>face a</w:t>
      </w:r>
      <w:r w:rsidRPr="003D3A31">
        <w:rPr>
          <w:rStyle w:val="StyleUnderline"/>
        </w:rPr>
        <w:t xml:space="preserve">n even </w:t>
      </w:r>
      <w:r w:rsidRPr="003D3A31">
        <w:rPr>
          <w:rStyle w:val="StyleUnderline"/>
          <w:highlight w:val="green"/>
        </w:rPr>
        <w:t>bigger capacity issue</w:t>
      </w:r>
      <w:r>
        <w:t xml:space="preserve">. </w:t>
      </w:r>
    </w:p>
    <w:p w14:paraId="4CB7DD2E" w14:textId="77777777" w:rsidR="00AA6052" w:rsidRDefault="00AA6052" w:rsidP="004A636C"/>
    <w:p w14:paraId="3FD61D90" w14:textId="715FFBA0" w:rsidR="00AA6052" w:rsidRDefault="00AA6052" w:rsidP="004A636C"/>
    <w:p w14:paraId="0A452DC0" w14:textId="77777777" w:rsidR="00D325CA" w:rsidRDefault="00D325CA" w:rsidP="004A636C"/>
    <w:p w14:paraId="5E420830" w14:textId="44AD1A48" w:rsidR="004A636C" w:rsidRDefault="004A636C" w:rsidP="004A636C">
      <w:r>
        <w:t xml:space="preserve">Since the underlying technology </w:t>
      </w:r>
      <w:r w:rsidRPr="003D3A31">
        <w:rPr>
          <w:rStyle w:val="StyleUnderline"/>
        </w:rPr>
        <w:t>is new</w:t>
      </w:r>
      <w:r>
        <w:t xml:space="preserve">, </w:t>
      </w:r>
      <w:r w:rsidRPr="003D3A31">
        <w:rPr>
          <w:rStyle w:val="StyleUnderline"/>
          <w:highlight w:val="green"/>
        </w:rPr>
        <w:t>there</w:t>
      </w:r>
      <w:r w:rsidRPr="003D3A31">
        <w:rPr>
          <w:rStyle w:val="StyleUnderline"/>
        </w:rPr>
        <w:t xml:space="preserve"> </w:t>
      </w:r>
      <w:r w:rsidRPr="003D3A31">
        <w:rPr>
          <w:rStyle w:val="StyleUnderline"/>
          <w:highlight w:val="green"/>
        </w:rPr>
        <w:t>are no</w:t>
      </w:r>
      <w:r w:rsidRPr="003D3A31">
        <w:rPr>
          <w:rStyle w:val="StyleUnderline"/>
        </w:rPr>
        <w:t xml:space="preserve"> mRNA manufacturing </w:t>
      </w:r>
      <w:r w:rsidRPr="003D3A31">
        <w:rPr>
          <w:rStyle w:val="StyleUnderline"/>
          <w:highlight w:val="green"/>
        </w:rPr>
        <w:t>facilities sitting idle</w:t>
      </w:r>
      <w:r w:rsidRPr="003D3A31">
        <w:rPr>
          <w:rStyle w:val="StyleUnderline"/>
        </w:rPr>
        <w:t xml:space="preserve"> with operators </w:t>
      </w:r>
      <w:r w:rsidRPr="003D3A31">
        <w:rPr>
          <w:rStyle w:val="StyleUnderline"/>
          <w:highlight w:val="green"/>
        </w:rPr>
        <w:t>just waiting for licensing agreements</w:t>
      </w:r>
      <w:r w:rsidRPr="003D3A31">
        <w:rPr>
          <w:rStyle w:val="StyleUnderline"/>
        </w:rPr>
        <w:t xml:space="preserve"> to turn on the machines</w:t>
      </w:r>
      <w:r>
        <w:t xml:space="preserve">. </w:t>
      </w:r>
      <w:r w:rsidRPr="003D3A31">
        <w:rPr>
          <w:rStyle w:val="StyleUnderline"/>
          <w:highlight w:val="green"/>
        </w:rPr>
        <w:t>Nor</w:t>
      </w:r>
      <w:r w:rsidRPr="003D3A31">
        <w:rPr>
          <w:rStyle w:val="StyleUnderline"/>
        </w:rPr>
        <w:t xml:space="preserve"> are there </w:t>
      </w:r>
      <w:r w:rsidRPr="003D3A31">
        <w:rPr>
          <w:rStyle w:val="StyleUnderline"/>
          <w:highlight w:val="green"/>
        </w:rPr>
        <w:t>trained personnel to run them</w:t>
      </w:r>
      <w:r w:rsidRPr="003D3A31">
        <w:rPr>
          <w:rStyle w:val="StyleUnderline"/>
        </w:rPr>
        <w:t xml:space="preserve"> </w:t>
      </w:r>
      <w:r>
        <w:t xml:space="preserve">or ensure safety and quality control. </w:t>
      </w:r>
      <w:r w:rsidRPr="003D3A31">
        <w:rPr>
          <w:rStyle w:val="Emphasis"/>
          <w:highlight w:val="green"/>
        </w:rPr>
        <w:t>Embedding delicate mRNA vaccine</w:t>
      </w:r>
      <w:r w:rsidRPr="003D3A31">
        <w:rPr>
          <w:rStyle w:val="StyleUnderline"/>
        </w:rPr>
        <w:t xml:space="preserve"> </w:t>
      </w:r>
      <w:r>
        <w:t xml:space="preserve">molecules inside lipid nanoparticle shells at temperatures colder than Antarctica </w:t>
      </w:r>
      <w:r w:rsidRPr="003D3A31">
        <w:rPr>
          <w:rStyle w:val="Emphasis"/>
          <w:highlight w:val="green"/>
        </w:rPr>
        <w:t>isn’</w:t>
      </w:r>
      <w:r w:rsidRPr="003D3A31">
        <w:rPr>
          <w:rStyle w:val="Emphasis"/>
        </w:rPr>
        <w:t xml:space="preserve">t </w:t>
      </w:r>
      <w:r w:rsidRPr="003D3A31">
        <w:rPr>
          <w:rStyle w:val="Emphasis"/>
          <w:highlight w:val="green"/>
        </w:rPr>
        <w:t>as easy</w:t>
      </w:r>
      <w:r w:rsidRPr="003D3A31">
        <w:rPr>
          <w:rStyle w:val="Emphasis"/>
        </w:rPr>
        <w:t xml:space="preserve"> as following a recipe</w:t>
      </w:r>
      <w:r>
        <w:t xml:space="preserve"> from Bon Appetit.</w:t>
      </w:r>
    </w:p>
    <w:p w14:paraId="2640F394" w14:textId="77777777" w:rsidR="004A636C" w:rsidRPr="003D3A31" w:rsidRDefault="004A636C" w:rsidP="004A636C">
      <w:pPr>
        <w:rPr>
          <w:rStyle w:val="StyleUnderline"/>
        </w:rPr>
      </w:pPr>
      <w:r w:rsidRPr="003D3A31">
        <w:rPr>
          <w:rStyle w:val="StyleUnderline"/>
        </w:rPr>
        <w:t>Another big barrier to producing more shots is a shortage of raw materials</w:t>
      </w:r>
      <w:r>
        <w:t xml:space="preserve">. </w:t>
      </w:r>
      <w:r w:rsidRPr="003D3A31">
        <w:rPr>
          <w:rStyle w:val="Emphasis"/>
          <w:highlight w:val="green"/>
        </w:rPr>
        <w:t>Suspending i</w:t>
      </w:r>
      <w:r w:rsidRPr="003D3A31">
        <w:rPr>
          <w:rStyle w:val="Emphasis"/>
        </w:rPr>
        <w:t xml:space="preserve">ntellectual </w:t>
      </w:r>
      <w:r w:rsidRPr="003D3A31">
        <w:rPr>
          <w:rStyle w:val="Emphasis"/>
          <w:highlight w:val="green"/>
        </w:rPr>
        <w:t>p</w:t>
      </w:r>
      <w:r w:rsidRPr="003D3A31">
        <w:rPr>
          <w:rStyle w:val="Emphasis"/>
        </w:rPr>
        <w:t>roperty protections</w:t>
      </w:r>
      <w:r w:rsidRPr="003D3A31">
        <w:rPr>
          <w:rStyle w:val="StyleUnderline"/>
        </w:rPr>
        <w:t xml:space="preserve"> and allowing any manufacturer to try to produce these vaccines, regardless of preparedness or experience, would </w:t>
      </w:r>
      <w:r w:rsidRPr="003D3A31">
        <w:rPr>
          <w:rStyle w:val="Emphasis"/>
          <w:highlight w:val="green"/>
        </w:rPr>
        <w:t>increase the demand</w:t>
      </w:r>
      <w:r w:rsidRPr="003D3A31">
        <w:rPr>
          <w:rStyle w:val="Emphasis"/>
        </w:rPr>
        <w:t xml:space="preserve"> </w:t>
      </w:r>
      <w:r w:rsidRPr="003D3A31">
        <w:rPr>
          <w:rStyle w:val="Emphasis"/>
          <w:highlight w:val="green"/>
        </w:rPr>
        <w:t>for</w:t>
      </w:r>
      <w:r w:rsidRPr="003D3A31">
        <w:rPr>
          <w:rStyle w:val="Emphasis"/>
        </w:rPr>
        <w:t xml:space="preserve"> scarce </w:t>
      </w:r>
      <w:r w:rsidRPr="003D3A31">
        <w:rPr>
          <w:rStyle w:val="Emphasis"/>
          <w:highlight w:val="green"/>
        </w:rPr>
        <w:t>raw materials</w:t>
      </w:r>
      <w:r w:rsidRPr="003D3A31">
        <w:rPr>
          <w:rStyle w:val="Emphasis"/>
        </w:rPr>
        <w:t xml:space="preserve">, </w:t>
      </w:r>
      <w:r w:rsidRPr="003D3A31">
        <w:rPr>
          <w:rStyle w:val="Emphasis"/>
          <w:highlight w:val="green"/>
        </w:rPr>
        <w:t>driving up prices</w:t>
      </w:r>
      <w:r w:rsidRPr="003D3A31">
        <w:rPr>
          <w:rStyle w:val="Emphasis"/>
        </w:rPr>
        <w:t xml:space="preserve"> and impeding production.</w:t>
      </w:r>
    </w:p>
    <w:p w14:paraId="24CD3BF3" w14:textId="77777777" w:rsidR="004A636C" w:rsidRPr="003D3A31" w:rsidRDefault="004A636C" w:rsidP="004A636C">
      <w:pPr>
        <w:rPr>
          <w:rStyle w:val="StyleUnderline"/>
        </w:rPr>
      </w:pPr>
      <w:r w:rsidRPr="003D3A31">
        <w:rPr>
          <w:rStyle w:val="StyleUnderline"/>
          <w:highlight w:val="green"/>
        </w:rPr>
        <w:t>Nor could</w:t>
      </w:r>
      <w:r w:rsidRPr="003D3A31">
        <w:rPr>
          <w:rStyle w:val="StyleUnderline"/>
        </w:rPr>
        <w:t xml:space="preserve"> all </w:t>
      </w:r>
      <w:r w:rsidRPr="003D3A31">
        <w:rPr>
          <w:rStyle w:val="StyleUnderline"/>
          <w:highlight w:val="green"/>
        </w:rPr>
        <w:t>companies</w:t>
      </w:r>
      <w:r>
        <w:t xml:space="preserve"> that suddenly </w:t>
      </w:r>
      <w:r w:rsidRPr="003D3A31">
        <w:rPr>
          <w:rStyle w:val="StyleUnderline"/>
        </w:rPr>
        <w:t>get a green light due to suspended intellectual</w:t>
      </w:r>
      <w:r w:rsidRPr="003D3A31">
        <w:t xml:space="preserve"> </w:t>
      </w:r>
      <w:r w:rsidRPr="003D3A31">
        <w:rPr>
          <w:rStyle w:val="StyleUnderline"/>
        </w:rPr>
        <w:t xml:space="preserve">property rights </w:t>
      </w:r>
      <w:r w:rsidRPr="003D3A31">
        <w:rPr>
          <w:rStyle w:val="StyleUnderline"/>
          <w:highlight w:val="green"/>
        </w:rPr>
        <w:t>produce vaccines as cheaply</w:t>
      </w:r>
      <w:r>
        <w:t xml:space="preserve"> </w:t>
      </w:r>
      <w:r w:rsidRPr="003D3A31">
        <w:rPr>
          <w:rStyle w:val="StyleUnderline"/>
        </w:rPr>
        <w:t xml:space="preserve">or quickly </w:t>
      </w:r>
      <w:r w:rsidRPr="003D3A31">
        <w:rPr>
          <w:rStyle w:val="StyleUnderline"/>
          <w:highlight w:val="green"/>
        </w:rPr>
        <w:t>as existing manufacturers</w:t>
      </w:r>
      <w:r>
        <w:t xml:space="preserve">. </w:t>
      </w:r>
      <w:r w:rsidRPr="003D3A31">
        <w:rPr>
          <w:rStyle w:val="StyleUnderline"/>
          <w:highlight w:val="green"/>
        </w:rPr>
        <w:t>Building a</w:t>
      </w:r>
      <w:r w:rsidRPr="003D3A31">
        <w:rPr>
          <w:rStyle w:val="StyleUnderline"/>
        </w:rPr>
        <w:t xml:space="preserve"> </w:t>
      </w:r>
      <w:proofErr w:type="gramStart"/>
      <w:r w:rsidRPr="003D3A31">
        <w:rPr>
          <w:rStyle w:val="StyleUnderline"/>
        </w:rPr>
        <w:t xml:space="preserve">new vaccine </w:t>
      </w:r>
      <w:r w:rsidRPr="003D3A31">
        <w:rPr>
          <w:rStyle w:val="StyleUnderline"/>
        </w:rPr>
        <w:lastRenderedPageBreak/>
        <w:t xml:space="preserve">manufacturing </w:t>
      </w:r>
      <w:r w:rsidRPr="003D3A31">
        <w:rPr>
          <w:rStyle w:val="StyleUnderline"/>
          <w:highlight w:val="green"/>
        </w:rPr>
        <w:t>facility costs</w:t>
      </w:r>
      <w:proofErr w:type="gramEnd"/>
      <w:r w:rsidRPr="003D3A31">
        <w:rPr>
          <w:rStyle w:val="StyleUnderline"/>
          <w:highlight w:val="green"/>
        </w:rPr>
        <w:t xml:space="preserve"> about $700 million</w:t>
      </w:r>
      <w:r>
        <w:t xml:space="preserve">, </w:t>
      </w:r>
      <w:r w:rsidRPr="003D3A31">
        <w:rPr>
          <w:rStyle w:val="StyleUnderline"/>
        </w:rPr>
        <w:t>takes</w:t>
      </w:r>
      <w:r>
        <w:t xml:space="preserve"> many months — if not </w:t>
      </w:r>
      <w:r w:rsidRPr="003D3A31">
        <w:rPr>
          <w:rStyle w:val="StyleUnderline"/>
        </w:rPr>
        <w:t>years</w:t>
      </w:r>
      <w:r>
        <w:t xml:space="preserve"> — </w:t>
      </w:r>
      <w:r w:rsidRPr="003D3A31">
        <w:rPr>
          <w:rStyle w:val="StyleUnderline"/>
        </w:rPr>
        <w:t>to build and</w:t>
      </w:r>
      <w:r>
        <w:t xml:space="preserve">, once opened, </w:t>
      </w:r>
      <w:r w:rsidRPr="003D3A31">
        <w:rPr>
          <w:rStyle w:val="StyleUnderline"/>
        </w:rPr>
        <w:t>requires another four to six months to start producing vaccine doses</w:t>
      </w:r>
      <w:r>
        <w:t xml:space="preserve">. And because </w:t>
      </w:r>
      <w:r w:rsidRPr="003D3A31">
        <w:rPr>
          <w:rStyle w:val="StyleUnderline"/>
        </w:rPr>
        <w:t>negotiations surrounding the WTO waiver</w:t>
      </w:r>
      <w:r>
        <w:t xml:space="preserve">, which began this summer, could take until December before they are completed, </w:t>
      </w:r>
      <w:r w:rsidRPr="003D3A31">
        <w:rPr>
          <w:rStyle w:val="StyleUnderline"/>
          <w:highlight w:val="green"/>
        </w:rPr>
        <w:t>it wouldn’t be until</w:t>
      </w:r>
      <w:r w:rsidRPr="003D3A31">
        <w:rPr>
          <w:rStyle w:val="StyleUnderline"/>
        </w:rPr>
        <w:t xml:space="preserve"> well into </w:t>
      </w:r>
      <w:r w:rsidRPr="003D3A31">
        <w:rPr>
          <w:rStyle w:val="StyleUnderline"/>
          <w:highlight w:val="green"/>
        </w:rPr>
        <w:t>2023</w:t>
      </w:r>
      <w:r w:rsidRPr="003D3A31">
        <w:rPr>
          <w:rStyle w:val="StyleUnderline"/>
        </w:rPr>
        <w:t xml:space="preserve"> or later </w:t>
      </w:r>
      <w:r w:rsidRPr="003D3A31">
        <w:rPr>
          <w:rStyle w:val="StyleUnderline"/>
          <w:highlight w:val="green"/>
        </w:rPr>
        <w:t>that any</w:t>
      </w:r>
      <w:r>
        <w:t xml:space="preserve"> additional </w:t>
      </w:r>
      <w:r w:rsidRPr="003D3A31">
        <w:rPr>
          <w:rStyle w:val="StyleUnderline"/>
          <w:highlight w:val="green"/>
        </w:rPr>
        <w:t>doses</w:t>
      </w:r>
      <w:r w:rsidRPr="003D3A31">
        <w:rPr>
          <w:rStyle w:val="StyleUnderline"/>
        </w:rPr>
        <w:t xml:space="preserve"> would </w:t>
      </w:r>
      <w:r w:rsidRPr="003D3A31">
        <w:rPr>
          <w:rStyle w:val="StyleUnderline"/>
          <w:highlight w:val="green"/>
        </w:rPr>
        <w:t>become available.</w:t>
      </w:r>
    </w:p>
    <w:p w14:paraId="7081A22E" w14:textId="77777777" w:rsidR="004A636C" w:rsidRDefault="004A636C" w:rsidP="004A636C">
      <w:r w:rsidRPr="003D3A31">
        <w:rPr>
          <w:rStyle w:val="Emphasis"/>
        </w:rPr>
        <w:t>That’s slower than our current production rate.</w:t>
      </w:r>
      <w:r>
        <w:t xml:space="preserve"> According to a report from Duke University’s Global Health Innovation Center, companies are on track to manufacture enough shots in 2021 to fully vaccinate at least 70% of the global population against Covid-19 — the level required to achieve herd immunity.</w:t>
      </w:r>
    </w:p>
    <w:p w14:paraId="3837B4CC" w14:textId="77777777" w:rsidR="004A636C" w:rsidRDefault="004A636C" w:rsidP="004A636C">
      <w:r>
        <w:t>Covid-19 vaccines are saving millions of lives and protecting trillions of dollars of economic activity for an exceptionally low cost. Israel, for example, which has one of the world’s highest vaccination rates, paid $23.50 per dose for early shipments, for a total of about $315 million. That’s approximately equal to the gross domestic productivity losses incurred during just two days of shutdowns in the country.</w:t>
      </w:r>
    </w:p>
    <w:p w14:paraId="4C1FDA23" w14:textId="77777777" w:rsidR="004A636C" w:rsidRDefault="004A636C" w:rsidP="004A636C">
      <w:r w:rsidRPr="003D3A31">
        <w:rPr>
          <w:rStyle w:val="StyleUnderline"/>
        </w:rPr>
        <w:t>Many countries are buying shots for under $10 per dose</w:t>
      </w:r>
      <w:r>
        <w:t>. India and South Africa — the two countries leading the petition to gut IP rights — are paying just $8 and $5.25 per dose, respectively. For reference, a regular flu shot costs about $14 in the United States, and pediatric vaccines average about $55 per dose.</w:t>
      </w:r>
    </w:p>
    <w:p w14:paraId="7D005D5C" w14:textId="77777777" w:rsidR="004A636C" w:rsidRDefault="004A636C" w:rsidP="004A636C">
      <w:r>
        <w:t xml:space="preserve">Meanwhile, </w:t>
      </w:r>
      <w:r w:rsidRPr="003D3A31">
        <w:rPr>
          <w:rStyle w:val="StyleUnderline"/>
        </w:rPr>
        <w:t>low-income countries that can’t afford even modest prices are getting their vaccines at no charge</w:t>
      </w:r>
      <w:r>
        <w:t>. COVAX, the international nonprofit vaccine distributor, aims to deliver 2 billion doses to developing nations by the end of the year.</w:t>
      </w:r>
    </w:p>
    <w:p w14:paraId="120A7ACD" w14:textId="77777777" w:rsidR="004A636C" w:rsidRDefault="004A636C" w:rsidP="004A636C">
      <w:r>
        <w:t>President Biden vowed to make America the world’s “arsenal of vaccines.” The U.S. has already committed $4 billion to COVAX, has donated more than 100 million vaccine doses abroad, and is on track to donate 500 million more by the end of summer. Other countries are following the administration’s leadership and ramping up their donations.</w:t>
      </w:r>
    </w:p>
    <w:p w14:paraId="3715BF00" w14:textId="77777777" w:rsidR="004A636C" w:rsidRDefault="004A636C" w:rsidP="004A636C">
      <w:pPr>
        <w:rPr>
          <w:rStyle w:val="Emphasis"/>
        </w:rPr>
      </w:pPr>
      <w:r>
        <w:t xml:space="preserve">To be sure, the United States and other wealthy nations still need to give considerably more. But the fact remains that </w:t>
      </w:r>
      <w:r w:rsidRPr="003D3A31">
        <w:rPr>
          <w:rStyle w:val="StyleUnderline"/>
          <w:highlight w:val="green"/>
        </w:rPr>
        <w:t>ramping up production</w:t>
      </w:r>
      <w:r w:rsidRPr="003D3A31">
        <w:rPr>
          <w:rStyle w:val="StyleUnderline"/>
        </w:rPr>
        <w:t xml:space="preserve"> i</w:t>
      </w:r>
      <w:r>
        <w:t xml:space="preserve">n bona fide facilities </w:t>
      </w:r>
      <w:r w:rsidRPr="003D3A31">
        <w:rPr>
          <w:rStyle w:val="StyleUnderline"/>
          <w:highlight w:val="green"/>
        </w:rPr>
        <w:t>and</w:t>
      </w:r>
      <w:r w:rsidRPr="003D3A31">
        <w:rPr>
          <w:rStyle w:val="StyleUnderline"/>
        </w:rPr>
        <w:t xml:space="preserve"> </w:t>
      </w:r>
      <w:r w:rsidRPr="003D3A31">
        <w:rPr>
          <w:rStyle w:val="StyleUnderline"/>
          <w:highlight w:val="green"/>
        </w:rPr>
        <w:t>donating</w:t>
      </w:r>
      <w:r w:rsidRPr="003D3A31">
        <w:rPr>
          <w:rStyle w:val="StyleUnderline"/>
        </w:rPr>
        <w:t xml:space="preserve"> doses</w:t>
      </w:r>
      <w:r>
        <w:t xml:space="preserve"> </w:t>
      </w:r>
      <w:r w:rsidRPr="003D3A31">
        <w:rPr>
          <w:rStyle w:val="StyleUnderline"/>
          <w:highlight w:val="green"/>
        </w:rPr>
        <w:t>are the most straightforward steps</w:t>
      </w:r>
      <w:r w:rsidRPr="003D3A31">
        <w:rPr>
          <w:rStyle w:val="StyleUnderline"/>
        </w:rPr>
        <w:t xml:space="preserve"> </w:t>
      </w:r>
      <w:r w:rsidRPr="003D3A31">
        <w:rPr>
          <w:rStyle w:val="StyleUnderline"/>
          <w:highlight w:val="green"/>
        </w:rPr>
        <w:t>to producing the vaccine</w:t>
      </w:r>
      <w:r w:rsidRPr="003D3A31">
        <w:rPr>
          <w:rStyle w:val="StyleUnderline"/>
        </w:rPr>
        <w:t xml:space="preserve"> doses needed to end the pandemic</w:t>
      </w:r>
      <w:r w:rsidRPr="003D3A31">
        <w:t xml:space="preserve">. </w:t>
      </w:r>
      <w:r w:rsidRPr="003D3A31">
        <w:rPr>
          <w:rStyle w:val="Emphasis"/>
        </w:rPr>
        <w:t>The effort to strip intellectual property rights,</w:t>
      </w:r>
      <w:r>
        <w:t xml:space="preserve"> by contrast, </w:t>
      </w:r>
      <w:r w:rsidRPr="003D3A31">
        <w:rPr>
          <w:rStyle w:val="Emphasis"/>
        </w:rPr>
        <w:t>would put success against the global scourge of Covid-19 even further out of reach.</w:t>
      </w:r>
    </w:p>
    <w:p w14:paraId="584D2323" w14:textId="77777777" w:rsidR="004A636C" w:rsidRDefault="004A636C" w:rsidP="004A636C"/>
    <w:p w14:paraId="252C67B4" w14:textId="77777777" w:rsidR="00367865" w:rsidRDefault="00367865" w:rsidP="00367865">
      <w:pPr>
        <w:pStyle w:val="Heading4"/>
      </w:pPr>
      <w:r>
        <w:t xml:space="preserve">Unpatented medicine cause counterfeits— </w:t>
      </w:r>
    </w:p>
    <w:p w14:paraId="33932B0D" w14:textId="77777777" w:rsidR="00367865" w:rsidRPr="00EB7F16" w:rsidRDefault="00367865" w:rsidP="00367865">
      <w:proofErr w:type="spellStart"/>
      <w:r>
        <w:rPr>
          <w:rStyle w:val="Style13ptBold"/>
        </w:rPr>
        <w:t>Lynbecker</w:t>
      </w:r>
      <w:proofErr w:type="spellEnd"/>
      <w:r>
        <w:rPr>
          <w:rStyle w:val="Style13ptBold"/>
        </w:rPr>
        <w:t xml:space="preserve"> 16 </w:t>
      </w:r>
      <w:r w:rsidRPr="00EB7F16">
        <w:t xml:space="preserve">[(Kristina M. L. </w:t>
      </w:r>
      <w:proofErr w:type="spellStart"/>
      <w:r w:rsidRPr="00EB7F16">
        <w:t>Acri</w:t>
      </w:r>
      <w:proofErr w:type="spellEnd"/>
      <w:r w:rsidRPr="00EB7F16">
        <w:t xml:space="preserve"> née, an Associate Professor of Economics at Colorado College in Colorado Springs, where she is also the Associate Chair of the Department of Economics and Business and the Gerald L. </w:t>
      </w:r>
      <w:proofErr w:type="spellStart"/>
      <w:r w:rsidRPr="00EB7F16">
        <w:t>Schlessman</w:t>
      </w:r>
      <w:proofErr w:type="spellEnd"/>
      <w:r w:rsidRPr="00EB7F16">
        <w:t xml:space="preserve"> Professor of Economics.</w:t>
      </w:r>
      <w:r>
        <w:t xml:space="preserve"> </w:t>
      </w:r>
      <w:r w:rsidRPr="00EB7F16">
        <w:t xml:space="preserve">Dr. </w:t>
      </w:r>
      <w:proofErr w:type="spellStart"/>
      <w:r w:rsidRPr="00EB7F16">
        <w:t>Lybecker’s</w:t>
      </w:r>
      <w:proofErr w:type="spellEnd"/>
      <w:r w:rsidRPr="00EB7F16">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EB7F16">
        <w:t>IPWatchDog</w:t>
      </w:r>
      <w:proofErr w:type="spellEnd"/>
      <w:r w:rsidRPr="00EB7F16">
        <w:t xml:space="preserve">, 7/27/16. </w:t>
      </w:r>
      <w:hyperlink r:id="rId10" w:history="1">
        <w:r w:rsidRPr="00EB7F16">
          <w:rPr>
            <w:rStyle w:val="Hyperlink"/>
          </w:rPr>
          <w:t>https://www.ipwatchdog.com/2016/06/27/counterfeit-medicines-ip-patient-safety/id=70397/</w:t>
        </w:r>
      </w:hyperlink>
      <w:r w:rsidRPr="00EB7F16">
        <w:t>] RR</w:t>
      </w:r>
    </w:p>
    <w:p w14:paraId="2FE75037" w14:textId="77777777" w:rsidR="00367865" w:rsidRDefault="00367865" w:rsidP="00367865">
      <w:r w:rsidRPr="00013961">
        <w:rPr>
          <w:rStyle w:val="StyleUnderline"/>
        </w:rPr>
        <w:t xml:space="preserve">The threat of counterfeit goods took center stage </w:t>
      </w:r>
      <w:r>
        <w:t xml:space="preserve">on June 15th in a hearing convened by Senate Finance Committee Chairman Orrin Hatch (R-Utah). </w:t>
      </w:r>
      <w:r w:rsidRPr="00013961">
        <w:rPr>
          <w:rStyle w:val="StyleUnderline"/>
        </w:rPr>
        <w:t>Focusing on trade opportunities and challenges for American businesses in the digital age,</w:t>
      </w:r>
      <w:r>
        <w:t xml:space="preserve"> Senator Hatch stated:</w:t>
      </w:r>
    </w:p>
    <w:p w14:paraId="57FD1430" w14:textId="77777777" w:rsidR="00367865" w:rsidRDefault="00367865" w:rsidP="00367865">
      <w:r>
        <w:t>“The Organization for Economic Co-Operation and Development (</w:t>
      </w:r>
      <w:r w:rsidRPr="00013961">
        <w:rPr>
          <w:rStyle w:val="StyleUnderline"/>
        </w:rPr>
        <w:t xml:space="preserve">OECD) recently released a study that shows that </w:t>
      </w:r>
      <w:r w:rsidRPr="00EB7F16">
        <w:rPr>
          <w:rStyle w:val="StyleUnderline"/>
          <w:highlight w:val="green"/>
        </w:rPr>
        <w:t>counterfeit products</w:t>
      </w:r>
      <w:r w:rsidRPr="00013961">
        <w:rPr>
          <w:rStyle w:val="StyleUnderline"/>
        </w:rPr>
        <w:t xml:space="preserve"> </w:t>
      </w:r>
      <w:r w:rsidRPr="00EB7F16">
        <w:rPr>
          <w:rStyle w:val="StyleUnderline"/>
          <w:highlight w:val="green"/>
        </w:rPr>
        <w:t>accounted fo</w:t>
      </w:r>
      <w:r w:rsidRPr="00013961">
        <w:rPr>
          <w:rStyle w:val="StyleUnderline"/>
        </w:rPr>
        <w:t xml:space="preserve">r up to </w:t>
      </w:r>
      <w:r w:rsidRPr="009B1FE4">
        <w:rPr>
          <w:rStyle w:val="StyleUnderline"/>
          <w:highlight w:val="green"/>
        </w:rPr>
        <w:t xml:space="preserve">2.5 </w:t>
      </w:r>
      <w:r w:rsidRPr="00EB7F16">
        <w:rPr>
          <w:rStyle w:val="StyleUnderline"/>
          <w:highlight w:val="green"/>
        </w:rPr>
        <w:t>percent of world trade</w:t>
      </w:r>
      <w:r w:rsidRPr="00013961">
        <w:rPr>
          <w:rStyle w:val="StyleUnderline"/>
        </w:rPr>
        <w:t>,</w:t>
      </w:r>
      <w:r>
        <w:t xml:space="preserve"> or $461 billion, in 2013.  This is a dramatic increase from a 2008 estimate that showed that </w:t>
      </w:r>
      <w:r w:rsidRPr="00013961">
        <w:rPr>
          <w:rStyle w:val="StyleUnderline"/>
        </w:rPr>
        <w:t>fake products accounted for less than half that amount.</w:t>
      </w:r>
      <w:r>
        <w:t xml:space="preserve">  </w:t>
      </w:r>
      <w:r w:rsidRPr="00EB7F16">
        <w:rPr>
          <w:rStyle w:val="Emphasis"/>
          <w:highlight w:val="green"/>
        </w:rPr>
        <w:t>Counterfeits are a worldwide problem</w:t>
      </w:r>
      <w:r>
        <w:t>, but the OECD estimates that the United States is the hardest hit, followed by Italy and France</w:t>
      </w:r>
      <w:r w:rsidRPr="00EB7F16">
        <w:t>.  Of the estimated $461 billion in counterfeit trade in 2013, goods with registered intellectual property rights in the U.S. represented 20 percent, or $</w:t>
      </w:r>
      <w:r>
        <w:t>92 billion, of the OECD estimate</w:t>
      </w:r>
      <w:proofErr w:type="gramStart"/>
      <w:r>
        <w:t>.”[</w:t>
      </w:r>
      <w:proofErr w:type="gramEnd"/>
      <w:r>
        <w:t>1]</w:t>
      </w:r>
    </w:p>
    <w:p w14:paraId="22FC56D9" w14:textId="77777777" w:rsidR="00367865" w:rsidRPr="00013961" w:rsidRDefault="00367865" w:rsidP="00367865">
      <w:r>
        <w:lastRenderedPageBreak/>
        <w:t xml:space="preserve">As the author of the chapter on illicit trade in counterfeit medicines within the OECD report, I worry that </w:t>
      </w:r>
      <w:r w:rsidRPr="00013961">
        <w:rPr>
          <w:rStyle w:val="StyleUnderline"/>
        </w:rPr>
        <w:t xml:space="preserve">global </w:t>
      </w:r>
      <w:r w:rsidRPr="009B1FE4">
        <w:rPr>
          <w:rStyle w:val="StyleUnderline"/>
          <w:highlight w:val="green"/>
        </w:rPr>
        <w:t>policymakers</w:t>
      </w:r>
      <w:r>
        <w:t xml:space="preserve"> </w:t>
      </w:r>
      <w:r w:rsidRPr="00013961">
        <w:rPr>
          <w:rStyle w:val="StyleUnderline"/>
        </w:rPr>
        <w:t xml:space="preserve">may be </w:t>
      </w:r>
      <w:r w:rsidRPr="009B1FE4">
        <w:rPr>
          <w:rStyle w:val="StyleUnderline"/>
          <w:highlight w:val="green"/>
        </w:rPr>
        <w:t>work</w:t>
      </w:r>
      <w:r w:rsidRPr="00013961">
        <w:rPr>
          <w:rStyle w:val="StyleUnderline"/>
        </w:rPr>
        <w:t xml:space="preserve">ing </w:t>
      </w:r>
      <w:r w:rsidRPr="009B1FE4">
        <w:rPr>
          <w:rStyle w:val="StyleUnderline"/>
          <w:highlight w:val="green"/>
        </w:rPr>
        <w:t>against</w:t>
      </w:r>
      <w:r w:rsidRPr="00013961">
        <w:rPr>
          <w:rStyle w:val="StyleUnderline"/>
        </w:rPr>
        <w:t xml:space="preserve"> </w:t>
      </w:r>
      <w:r w:rsidRPr="009B1FE4">
        <w:rPr>
          <w:rStyle w:val="StyleUnderline"/>
          <w:highlight w:val="green"/>
        </w:rPr>
        <w:t>each other when it</w:t>
      </w:r>
      <w:r w:rsidRPr="009B1FE4">
        <w:rPr>
          <w:highlight w:val="green"/>
        </w:rPr>
        <w:t xml:space="preserve"> </w:t>
      </w:r>
      <w:r w:rsidRPr="009B1FE4">
        <w:rPr>
          <w:rStyle w:val="StyleUnderline"/>
          <w:highlight w:val="green"/>
        </w:rPr>
        <w:t>comes to</w:t>
      </w:r>
      <w:r w:rsidRPr="00013961">
        <w:rPr>
          <w:rStyle w:val="StyleUnderline"/>
        </w:rPr>
        <w:t xml:space="preserve"> battling </w:t>
      </w:r>
      <w:r w:rsidRPr="009B1FE4">
        <w:rPr>
          <w:rStyle w:val="StyleUnderline"/>
          <w:highlight w:val="green"/>
        </w:rPr>
        <w:t>counterfeit drugs</w:t>
      </w:r>
      <w:r>
        <w:t xml:space="preserve">, </w:t>
      </w:r>
      <w:r w:rsidRPr="009B1FE4">
        <w:rPr>
          <w:rStyle w:val="Emphasis"/>
          <w:highlight w:val="green"/>
        </w:rPr>
        <w:t>especially in the context of 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ights</w:t>
      </w:r>
      <w:r>
        <w:t xml:space="preserve">. While the Senate Hearing and the OECD report highlight </w:t>
      </w:r>
      <w:r w:rsidRPr="009B1FE4">
        <w:rPr>
          <w:rStyle w:val="Emphasis"/>
          <w:highlight w:val="green"/>
        </w:rPr>
        <w:t>the importance of strong IP protection</w:t>
      </w:r>
      <w:r w:rsidRPr="00013961">
        <w:rPr>
          <w:rStyle w:val="StyleUnderline"/>
        </w:rPr>
        <w:t xml:space="preserve"> </w:t>
      </w:r>
      <w:r w:rsidRPr="009B1FE4">
        <w:rPr>
          <w:rStyle w:val="Emphasis"/>
          <w:highlight w:val="green"/>
        </w:rPr>
        <w:t>in combating</w:t>
      </w:r>
      <w:r w:rsidRPr="00013961">
        <w:rPr>
          <w:rStyle w:val="StyleUnderline"/>
        </w:rPr>
        <w:t xml:space="preserve"> the growing threat of </w:t>
      </w:r>
      <w:r w:rsidRPr="009B1FE4">
        <w:rPr>
          <w:rStyle w:val="Emphasis"/>
          <w:highlight w:val="green"/>
        </w:rPr>
        <w:t>counterfeit</w:t>
      </w:r>
      <w:r w:rsidRPr="00013961">
        <w:rPr>
          <w:rStyle w:val="Emphasis"/>
        </w:rPr>
        <w:t xml:space="preserve"> </w:t>
      </w:r>
      <w:r w:rsidRPr="009B1FE4">
        <w:rPr>
          <w:rStyle w:val="Emphasis"/>
          <w:highlight w:val="green"/>
        </w:rPr>
        <w:t>goods</w:t>
      </w:r>
      <w:r>
        <w:t xml:space="preserve">, </w:t>
      </w:r>
      <w:r w:rsidRPr="00013961">
        <w:rPr>
          <w:rStyle w:val="StyleUnderline"/>
        </w:rPr>
        <w:t>their efforts coincide with an initiative by the UN Secretary-General that has the potential to greatly worsen the problems of counterfeit pharmaceuticals</w:t>
      </w:r>
      <w:r>
        <w:t>.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w:t>
      </w:r>
    </w:p>
    <w:p w14:paraId="459C7B67" w14:textId="77777777" w:rsidR="00367865" w:rsidRDefault="00367865" w:rsidP="00367865">
      <w:r w:rsidRPr="00013961">
        <w:rPr>
          <w:rStyle w:val="StyleUnderline"/>
        </w:rPr>
        <w:t xml:space="preserve">While patents and other </w:t>
      </w:r>
      <w:r w:rsidRPr="00013961">
        <w:rPr>
          <w:rStyle w:val="Emphasis"/>
        </w:rPr>
        <w:t xml:space="preserve">forms of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 xml:space="preserve">ights </w:t>
      </w:r>
      <w:r w:rsidRPr="009B1FE4">
        <w:rPr>
          <w:rStyle w:val="Emphasis"/>
          <w:highlight w:val="green"/>
        </w:rPr>
        <w:t>are</w:t>
      </w:r>
      <w:r w:rsidRPr="00013961">
        <w:rPr>
          <w:rStyle w:val="StyleUnderline"/>
        </w:rPr>
        <w:t xml:space="preserve"> widely </w:t>
      </w:r>
      <w:r w:rsidRPr="009B1FE4">
        <w:rPr>
          <w:rStyle w:val="Emphasis"/>
          <w:highlight w:val="green"/>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9B1FE4">
        <w:rPr>
          <w:rStyle w:val="Emphasis"/>
          <w:highlight w:val="green"/>
        </w:rPr>
        <w:t>innovation</w:t>
      </w:r>
      <w:r w:rsidRPr="00013961">
        <w:rPr>
          <w:rStyle w:val="Emphasis"/>
        </w:rPr>
        <w:t>,</w:t>
      </w:r>
      <w:r>
        <w:t xml:space="preserve"> </w:t>
      </w:r>
      <w:r w:rsidRPr="009B1FE4">
        <w:rPr>
          <w:rStyle w:val="Emphasis"/>
          <w:highlight w:val="green"/>
        </w:rPr>
        <w:t>they also</w:t>
      </w:r>
      <w:r w:rsidRPr="00013961">
        <w:rPr>
          <w:rStyle w:val="StyleUnderline"/>
        </w:rPr>
        <w:t xml:space="preserve"> serve to </w:t>
      </w:r>
      <w:r w:rsidRPr="009B1FE4">
        <w:rPr>
          <w:rStyle w:val="Emphasis"/>
          <w:highlight w:val="green"/>
        </w:rPr>
        <w:t>inhibit counterfeiting</w:t>
      </w:r>
      <w:r>
        <w:t xml:space="preserve">. The World Health Organization has determined that </w:t>
      </w:r>
      <w:r w:rsidRPr="009B1FE4">
        <w:rPr>
          <w:rStyle w:val="StyleUnderline"/>
          <w:highlight w:val="green"/>
        </w:rPr>
        <w:t>counterfeiting is facilitated</w:t>
      </w:r>
      <w:r w:rsidRPr="00013961">
        <w:rPr>
          <w:rStyle w:val="StyleUnderline"/>
        </w:rPr>
        <w:t xml:space="preserve"> </w:t>
      </w:r>
      <w:r w:rsidRPr="009B1FE4">
        <w:rPr>
          <w:rStyle w:val="StyleUnderline"/>
          <w:highlight w:val="green"/>
        </w:rPr>
        <w:t>where “</w:t>
      </w:r>
      <w:r w:rsidRPr="00013961">
        <w:rPr>
          <w:rStyle w:val="StyleUnderline"/>
        </w:rPr>
        <w:t>there is weak drug regulatory control and enforcemen</w:t>
      </w:r>
      <w:r>
        <w:t xml:space="preserve">t; </w:t>
      </w:r>
      <w:r w:rsidRPr="009B1FE4">
        <w:rPr>
          <w:rStyle w:val="StyleUnderline"/>
          <w:highlight w:val="green"/>
        </w:rPr>
        <w:t>there is</w:t>
      </w:r>
      <w:r w:rsidRPr="00013961">
        <w:rPr>
          <w:rStyle w:val="StyleUnderline"/>
        </w:rPr>
        <w:t xml:space="preserve"> </w:t>
      </w:r>
      <w:r w:rsidRPr="009B1FE4">
        <w:t>a scarcity and/or erratic supply of basic medicines; there are extended,</w:t>
      </w:r>
      <w:r w:rsidRPr="00013961">
        <w:rPr>
          <w:rStyle w:val="StyleUnderline"/>
        </w:rPr>
        <w:t xml:space="preserve"> relatively </w:t>
      </w:r>
      <w:r w:rsidRPr="009B1FE4">
        <w:rPr>
          <w:rStyle w:val="StyleUnderline"/>
          <w:highlight w:val="green"/>
        </w:rPr>
        <w:t>unregulated markets</w:t>
      </w:r>
      <w:r w:rsidRPr="00013961">
        <w:rPr>
          <w:rStyle w:val="StyleUnderline"/>
        </w:rPr>
        <w:t xml:space="preserve"> and distribution chains</w:t>
      </w:r>
      <w:r>
        <w:t xml:space="preserve">, both in developing and developed country systems; </w:t>
      </w:r>
      <w:r w:rsidRPr="009B1FE4">
        <w:rPr>
          <w:rStyle w:val="StyleUnderline"/>
          <w:highlight w:val="green"/>
        </w:rPr>
        <w:t>price</w:t>
      </w:r>
      <w:r w:rsidRPr="00013961">
        <w:rPr>
          <w:rStyle w:val="StyleUnderline"/>
        </w:rPr>
        <w:t xml:space="preserve"> </w:t>
      </w:r>
      <w:r w:rsidRPr="009B1FE4">
        <w:rPr>
          <w:rStyle w:val="StyleUnderline"/>
          <w:highlight w:val="green"/>
        </w:rPr>
        <w:t>differentials create</w:t>
      </w:r>
      <w:r w:rsidRPr="00013961">
        <w:rPr>
          <w:rStyle w:val="StyleUnderline"/>
        </w:rPr>
        <w:t xml:space="preserve"> </w:t>
      </w:r>
      <w:r w:rsidRPr="009B1FE4">
        <w:rPr>
          <w:rStyle w:val="StyleUnderline"/>
          <w:highlight w:val="green"/>
        </w:rPr>
        <w:t>an incentive for drug diversion</w:t>
      </w:r>
      <w:r>
        <w:t xml:space="preserve"> within and between established channels; </w:t>
      </w:r>
      <w:r w:rsidRPr="009B1FE4">
        <w:rPr>
          <w:rStyle w:val="Emphasis"/>
          <w:highlight w:val="green"/>
        </w:rPr>
        <w:t>there is lack of</w:t>
      </w:r>
      <w:r w:rsidRPr="00013961">
        <w:rPr>
          <w:rStyle w:val="Emphasis"/>
        </w:rPr>
        <w:t xml:space="preserve"> effective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roperty protection</w:t>
      </w:r>
      <w:r>
        <w:t>; due regard is not paid to quality assurance”.[3]</w:t>
      </w:r>
    </w:p>
    <w:p w14:paraId="1F36FD94" w14:textId="77777777" w:rsidR="00367865" w:rsidRDefault="00367865" w:rsidP="00367865">
      <w:r>
        <w:t>[Kristina]</w:t>
      </w:r>
    </w:p>
    <w:p w14:paraId="1BAAE478" w14:textId="77777777" w:rsidR="00367865" w:rsidRDefault="00367865" w:rsidP="00367865">
      <w:r>
        <w:t xml:space="preserve">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t>widely-cited</w:t>
      </w:r>
      <w:proofErr w:type="gramEnd"/>
      <w:r>
        <w:t xml:space="preserve"> statistic originates from the World Health Organization, which estimates that 10 percent of the global market for pharmaceuticals is comprised of counterfeits and reports place the share in some developing countries as high as 50-70%.[5]</w:t>
      </w:r>
    </w:p>
    <w:p w14:paraId="060B90EF" w14:textId="77777777" w:rsidR="00367865" w:rsidRDefault="00367865" w:rsidP="00367865">
      <w:r>
        <w:t>While difficult to measure, estimates do exist on the extent of the market for counterfeit drugs and the harm done to human health. As noted in my chapter in the OECD report,</w:t>
      </w:r>
    </w:p>
    <w:p w14:paraId="04C3E34A" w14:textId="77777777" w:rsidR="00367865" w:rsidRDefault="00367865" w:rsidP="00367865">
      <w:r>
        <w:t xml:space="preserve">“INTERPOL estimates that </w:t>
      </w:r>
      <w:r w:rsidRPr="009B1FE4">
        <w:rPr>
          <w:rStyle w:val="StyleUnderline"/>
          <w:highlight w:val="green"/>
        </w:rPr>
        <w:t>more than one million people die</w:t>
      </w:r>
      <w:r w:rsidRPr="0031306A">
        <w:rPr>
          <w:rStyle w:val="StyleUnderline"/>
        </w:rPr>
        <w:t xml:space="preserve"> each year </w:t>
      </w:r>
      <w:r w:rsidRPr="009B1FE4">
        <w:rPr>
          <w:rStyle w:val="StyleUnderline"/>
          <w:highlight w:val="green"/>
        </w:rPr>
        <w:t>from counterfeit drugs</w:t>
      </w:r>
      <w:r>
        <w:t xml:space="preserve">.[6] While counterfeit drugs seem to primarily originate in Asia, Asian patients are also significantly victimized by the problem. A 2005 study published in </w:t>
      </w:r>
      <w:proofErr w:type="spellStart"/>
      <w:r>
        <w:t>PLoS</w:t>
      </w:r>
      <w:proofErr w:type="spellEnd"/>
      <w:r>
        <w:t xml:space="preserve">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w:t>
      </w:r>
    </w:p>
    <w:p w14:paraId="69F345C7" w14:textId="77777777" w:rsidR="00367865" w:rsidRDefault="00367865" w:rsidP="00367865">
      <w:r>
        <w:t xml:space="preserve">Given the devastating impact of counterfeit medicines on patients and </w:t>
      </w:r>
      <w:r w:rsidRPr="009B1FE4">
        <w:rPr>
          <w:rStyle w:val="StyleUnderline"/>
          <w:highlight w:val="green"/>
        </w:rPr>
        <w:t>the importance of</w:t>
      </w:r>
      <w:r w:rsidRPr="0031306A">
        <w:rPr>
          <w:rStyle w:val="StyleUnderline"/>
        </w:rPr>
        <w:t xml:space="preserve"> </w:t>
      </w:r>
      <w:r w:rsidRPr="009B1FE4">
        <w:rPr>
          <w:rStyle w:val="StyleUnderline"/>
          <w:highlight w:val="green"/>
        </w:rPr>
        <w:t>i</w:t>
      </w:r>
      <w:r w:rsidRPr="009B1FE4">
        <w:rPr>
          <w:rStyle w:val="StyleUnderline"/>
        </w:rPr>
        <w:t>ntellectual</w:t>
      </w:r>
      <w:r w:rsidRPr="0031306A">
        <w:rPr>
          <w:rStyle w:val="StyleUnderline"/>
        </w:rPr>
        <w:t xml:space="preserve"> </w:t>
      </w:r>
      <w:r w:rsidRPr="009B1FE4">
        <w:rPr>
          <w:rStyle w:val="StyleUnderline"/>
          <w:highlight w:val="green"/>
        </w:rPr>
        <w:t>p</w:t>
      </w:r>
      <w:r w:rsidRPr="0031306A">
        <w:rPr>
          <w:rStyle w:val="StyleUnderline"/>
        </w:rPr>
        <w:t xml:space="preserve">roperty </w:t>
      </w:r>
      <w:r w:rsidRPr="009B1FE4">
        <w:rPr>
          <w:rStyle w:val="StyleUnderline"/>
          <w:highlight w:val="green"/>
        </w:rPr>
        <w:t>protection in combating</w:t>
      </w:r>
      <w:r w:rsidRPr="0031306A">
        <w:rPr>
          <w:rStyle w:val="StyleUnderline"/>
        </w:rPr>
        <w:t xml:space="preserve"> </w:t>
      </w:r>
      <w:r w:rsidRPr="009B1FE4">
        <w:rPr>
          <w:rStyle w:val="StyleUnderline"/>
          <w:highlight w:val="green"/>
        </w:rPr>
        <w:t>pharma</w:t>
      </w:r>
      <w:r w:rsidRPr="0031306A">
        <w:rPr>
          <w:rStyle w:val="StyleUnderline"/>
        </w:rPr>
        <w:t xml:space="preserve">ceutical </w:t>
      </w:r>
      <w:r w:rsidRPr="009B1FE4">
        <w:rPr>
          <w:rStyle w:val="StyleUnderline"/>
          <w:highlight w:val="green"/>
        </w:rPr>
        <w:t>counterfeiting</w:t>
      </w:r>
      <w:r w:rsidRPr="0031306A">
        <w:rPr>
          <w:rStyle w:val="StyleUnderline"/>
        </w:rPr>
        <w:t xml:space="preserve">, it </w:t>
      </w:r>
      <w:r w:rsidRPr="009B1FE4">
        <w:rPr>
          <w:rStyle w:val="StyleUnderline"/>
          <w:highlight w:val="green"/>
        </w:rPr>
        <w:t>is troubling that the</w:t>
      </w:r>
      <w:r w:rsidRPr="0031306A">
        <w:rPr>
          <w:rStyle w:val="StyleUnderline"/>
        </w:rPr>
        <w:t xml:space="preserve"> </w:t>
      </w:r>
      <w:r w:rsidRPr="009B1FE4">
        <w:rPr>
          <w:rStyle w:val="StyleUnderline"/>
          <w:highlight w:val="green"/>
        </w:rPr>
        <w:t>UN</w:t>
      </w:r>
      <w:r w:rsidRPr="0031306A">
        <w:rPr>
          <w:rStyle w:val="StyleUnderline"/>
        </w:rPr>
        <w:t xml:space="preserve"> High Level Panel </w:t>
      </w:r>
      <w:r w:rsidRPr="009B1FE4">
        <w:rPr>
          <w:rStyle w:val="StyleUnderline"/>
          <w:highlight w:val="green"/>
        </w:rPr>
        <w:t>seems poised to prevent a series of</w:t>
      </w:r>
      <w:r w:rsidRPr="0031306A">
        <w:rPr>
          <w:rStyle w:val="StyleUnderline"/>
        </w:rPr>
        <w:t xml:space="preserve"> </w:t>
      </w:r>
      <w:r w:rsidRPr="009B1FE4">
        <w:rPr>
          <w:rStyle w:val="StyleUnderline"/>
          <w:highlight w:val="green"/>
        </w:rPr>
        <w:t>recommendations</w:t>
      </w:r>
      <w:r w:rsidRPr="0031306A">
        <w:rPr>
          <w:rStyle w:val="StyleUnderline"/>
        </w:rPr>
        <w:t xml:space="preserve"> </w:t>
      </w:r>
      <w:r w:rsidRPr="009B1FE4">
        <w:rPr>
          <w:rStyle w:val="StyleUnderline"/>
          <w:highlight w:val="green"/>
        </w:rPr>
        <w:t>that</w:t>
      </w:r>
      <w:r w:rsidRPr="0031306A">
        <w:rPr>
          <w:rStyle w:val="StyleUnderline"/>
        </w:rPr>
        <w:t xml:space="preserve"> will </w:t>
      </w:r>
      <w:r w:rsidRPr="009B1FE4">
        <w:rPr>
          <w:rStyle w:val="StyleUnderline"/>
          <w:highlight w:val="green"/>
        </w:rPr>
        <w:t>undermine public health</w:t>
      </w:r>
      <w:r w:rsidRPr="0031306A">
        <w:rPr>
          <w:rStyle w:val="StyleUnderline"/>
        </w:rPr>
        <w:t xml:space="preserve"> under the guise of enhancing access.</w:t>
      </w:r>
      <w:r>
        <w:t xml:space="preserve"> </w:t>
      </w:r>
      <w:r w:rsidRPr="009B1FE4">
        <w:rPr>
          <w:rStyle w:val="StyleUnderline"/>
          <w:highlight w:val="green"/>
        </w:rPr>
        <w:t>Without the assurance of quality</w:t>
      </w:r>
      <w:r w:rsidRPr="0031306A">
        <w:rPr>
          <w:rStyle w:val="StyleUnderline"/>
        </w:rPr>
        <w:t xml:space="preserve"> </w:t>
      </w:r>
      <w:r w:rsidRPr="009B1FE4">
        <w:rPr>
          <w:rStyle w:val="StyleUnderline"/>
          <w:highlight w:val="green"/>
        </w:rPr>
        <w:t>medicines</w:t>
      </w:r>
      <w:r>
        <w:t xml:space="preserve">, </w:t>
      </w:r>
      <w:r w:rsidRPr="009B1FE4">
        <w:rPr>
          <w:rStyle w:val="Emphasis"/>
          <w:highlight w:val="green"/>
        </w:rPr>
        <w:t>access is meaningless</w:t>
      </w:r>
      <w:r>
        <w:t xml:space="preserve">. Moreover, </w:t>
      </w:r>
      <w:r w:rsidRPr="0031306A">
        <w:rPr>
          <w:rStyle w:val="StyleUnderline"/>
        </w:rPr>
        <w:t>while falsely presenting intellectual property rights as the primary obstacle to global health care</w:t>
      </w:r>
      <w:r>
        <w:t xml:space="preserve">, the </w:t>
      </w:r>
      <w:proofErr w:type="gramStart"/>
      <w:r>
        <w:t>High Level</w:t>
      </w:r>
      <w:proofErr w:type="gramEnd"/>
      <w:r>
        <w:t xml:space="preserve">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34C8D077" w14:textId="77777777" w:rsidR="00367865" w:rsidRDefault="00367865" w:rsidP="00367865">
      <w:pPr>
        <w:pStyle w:val="Heading4"/>
      </w:pPr>
      <w:r>
        <w:lastRenderedPageBreak/>
        <w:t xml:space="preserve">Generic medicine is </w:t>
      </w:r>
      <w:r>
        <w:rPr>
          <w:u w:val="single"/>
        </w:rPr>
        <w:t>dangerous</w:t>
      </w:r>
      <w:r w:rsidRPr="00133370">
        <w:t>—contamination and</w:t>
      </w:r>
      <w:r>
        <w:rPr>
          <w:u w:val="single"/>
        </w:rPr>
        <w:t xml:space="preserve"> </w:t>
      </w:r>
      <w:r w:rsidRPr="00133370">
        <w:t>unsanitary manufacturing conditions.</w:t>
      </w:r>
      <w:r>
        <w:rPr>
          <w:u w:val="single"/>
        </w:rPr>
        <w:t xml:space="preserve"> </w:t>
      </w:r>
    </w:p>
    <w:p w14:paraId="16F231A9" w14:textId="77777777" w:rsidR="00367865" w:rsidRPr="0018415E" w:rsidRDefault="00367865" w:rsidP="00367865">
      <w:r w:rsidRPr="00133370">
        <w:rPr>
          <w:rStyle w:val="Style13ptBold"/>
        </w:rPr>
        <w:t>White 19</w:t>
      </w:r>
      <w:r>
        <w:t xml:space="preserve"> [(C. </w:t>
      </w:r>
      <w:proofErr w:type="spellStart"/>
      <w:r>
        <w:t>Micheal</w:t>
      </w:r>
      <w:proofErr w:type="spellEnd"/>
      <w:r>
        <w:t xml:space="preserve">, </w:t>
      </w:r>
      <w:r w:rsidRPr="00133370">
        <w:t>Professor and Head of the Department of Pharmacy Practice, University of Connecticut</w:t>
      </w:r>
      <w:r>
        <w:t>) “</w:t>
      </w:r>
      <w:r w:rsidRPr="0018415E">
        <w:t xml:space="preserve">Why your generic drugs may not be </w:t>
      </w:r>
      <w:proofErr w:type="gramStart"/>
      <w:r w:rsidRPr="0018415E">
        <w:t>safe</w:t>
      </w:r>
      <w:proofErr w:type="gramEnd"/>
      <w:r w:rsidRPr="0018415E">
        <w:t xml:space="preserve"> and the FDA may be too lax</w:t>
      </w:r>
      <w:r>
        <w:t xml:space="preserve">” The Conversation, 12/4/19. </w:t>
      </w:r>
      <w:hyperlink r:id="rId11" w:history="1">
        <w:r w:rsidRPr="0051543C">
          <w:rPr>
            <w:rStyle w:val="Hyperlink"/>
          </w:rPr>
          <w:t>https://theconversation.com/why-your-generic-drugs-may-not-be-safe-and-the-fda-may-be-too-lax-125529</w:t>
        </w:r>
      </w:hyperlink>
      <w:r>
        <w:t>] RR</w:t>
      </w:r>
    </w:p>
    <w:p w14:paraId="6467DE5C" w14:textId="77777777" w:rsidR="00367865" w:rsidRDefault="00367865" w:rsidP="00367865">
      <w:r>
        <w:t xml:space="preserve">This leads to a vital question: </w:t>
      </w:r>
      <w:r w:rsidRPr="001C760A">
        <w:rPr>
          <w:rStyle w:val="StyleUnderline"/>
          <w:highlight w:val="green"/>
        </w:rPr>
        <w:t>Are generics safe</w:t>
      </w:r>
      <w:r w:rsidRPr="00E771FF">
        <w:rPr>
          <w:rStyle w:val="StyleUnderline"/>
        </w:rPr>
        <w:t>? If drug manufacturers followed the FDA’s strict regulations, the answer would be a resounding yes</w:t>
      </w:r>
      <w:r>
        <w:t xml:space="preserve">. Unfortunately for those who turn to generics to save money, </w:t>
      </w:r>
      <w:r w:rsidRPr="0018415E">
        <w:rPr>
          <w:rStyle w:val="StyleUnderline"/>
          <w:highlight w:val="green"/>
        </w:rPr>
        <w:t>the FDA</w:t>
      </w:r>
      <w:r w:rsidRPr="00E771FF">
        <w:rPr>
          <w:rStyle w:val="StyleUnderline"/>
        </w:rPr>
        <w:t xml:space="preserve"> </w:t>
      </w:r>
      <w:r w:rsidRPr="0018415E">
        <w:rPr>
          <w:rStyle w:val="StyleUnderline"/>
          <w:highlight w:val="green"/>
        </w:rPr>
        <w:t>relies</w:t>
      </w:r>
      <w:r w:rsidRPr="00E771FF">
        <w:rPr>
          <w:rStyle w:val="StyleUnderline"/>
        </w:rPr>
        <w:t xml:space="preserve"> heavily </w:t>
      </w:r>
      <w:r w:rsidRPr="0018415E">
        <w:rPr>
          <w:rStyle w:val="StyleUnderline"/>
          <w:highlight w:val="green"/>
        </w:rPr>
        <w:t>on the honor system</w:t>
      </w:r>
      <w:r>
        <w:t xml:space="preserve"> </w:t>
      </w:r>
      <w:r w:rsidRPr="0018415E">
        <w:rPr>
          <w:rStyle w:val="StyleUnderline"/>
          <w:highlight w:val="green"/>
        </w:rPr>
        <w:t>with foreign</w:t>
      </w:r>
      <w:r w:rsidRPr="00E771FF">
        <w:rPr>
          <w:rStyle w:val="StyleUnderline"/>
        </w:rPr>
        <w:t xml:space="preserve"> </w:t>
      </w:r>
      <w:r w:rsidRPr="0018415E">
        <w:rPr>
          <w:rStyle w:val="StyleUnderline"/>
          <w:highlight w:val="green"/>
        </w:rPr>
        <w:t>manufacturers</w:t>
      </w:r>
      <w:r>
        <w:t xml:space="preserve">, </w:t>
      </w:r>
      <w:r w:rsidRPr="0018415E">
        <w:rPr>
          <w:rStyle w:val="StyleUnderline"/>
          <w:highlight w:val="green"/>
        </w:rPr>
        <w:t xml:space="preserve">and </w:t>
      </w:r>
      <w:r w:rsidRPr="0018415E">
        <w:rPr>
          <w:rStyle w:val="StyleUnderline"/>
        </w:rPr>
        <w:t xml:space="preserve">U.S. </w:t>
      </w:r>
      <w:r w:rsidRPr="0018415E">
        <w:rPr>
          <w:rStyle w:val="StyleUnderline"/>
          <w:highlight w:val="green"/>
        </w:rPr>
        <w:t>consumers</w:t>
      </w:r>
      <w:r w:rsidRPr="00E771FF">
        <w:rPr>
          <w:rStyle w:val="StyleUnderline"/>
        </w:rPr>
        <w:t xml:space="preserve"> </w:t>
      </w:r>
      <w:r w:rsidRPr="0018415E">
        <w:rPr>
          <w:rStyle w:val="StyleUnderline"/>
          <w:highlight w:val="green"/>
        </w:rPr>
        <w:t xml:space="preserve">get </w:t>
      </w:r>
      <w:r w:rsidRPr="001C760A">
        <w:rPr>
          <w:rStyle w:val="StyleUnderline"/>
          <w:highlight w:val="green"/>
        </w:rPr>
        <w:t>burned</w:t>
      </w:r>
      <w:r w:rsidRPr="001C760A">
        <w:rPr>
          <w:highlight w:val="green"/>
        </w:rPr>
        <w:t xml:space="preserve">. </w:t>
      </w:r>
      <w:r w:rsidRPr="001C760A">
        <w:rPr>
          <w:rStyle w:val="StyleUnderline"/>
        </w:rPr>
        <w:t>Eighty percent of</w:t>
      </w:r>
      <w:r w:rsidRPr="00E771FF">
        <w:rPr>
          <w:rStyle w:val="StyleUnderline"/>
        </w:rPr>
        <w:t xml:space="preserve"> the active </w:t>
      </w:r>
      <w:r w:rsidRPr="001C760A">
        <w:rPr>
          <w:rStyle w:val="StyleUnderline"/>
        </w:rPr>
        <w:t>ingredients</w:t>
      </w:r>
      <w:r>
        <w:t xml:space="preserve"> </w:t>
      </w:r>
      <w:r w:rsidRPr="00E771FF">
        <w:rPr>
          <w:rStyle w:val="StyleUnderline"/>
        </w:rPr>
        <w:t>and 40% of the finished generic drugs used in the U.S. are</w:t>
      </w:r>
      <w:r>
        <w:t xml:space="preserve"> </w:t>
      </w:r>
      <w:r w:rsidRPr="00E771FF">
        <w:rPr>
          <w:rStyle w:val="StyleUnderline"/>
        </w:rPr>
        <w:t>manufactured overseas</w:t>
      </w:r>
      <w:r>
        <w:t>.</w:t>
      </w:r>
    </w:p>
    <w:p w14:paraId="7FCA5193" w14:textId="77777777" w:rsidR="00367865" w:rsidRDefault="00367865" w:rsidP="00367865">
      <w:r>
        <w:t>As a pharmacist, I know that the safety of prescription medications is vital. My research, recently published in the “Annals of Pharmacotherapy,” raises alarming concerns about our vulnerabilities.</w:t>
      </w:r>
    </w:p>
    <w:p w14:paraId="0FA872A9" w14:textId="77777777" w:rsidR="00367865" w:rsidRDefault="00367865" w:rsidP="00367865">
      <w:r>
        <w:t>Do experts have something to add to public debate?</w:t>
      </w:r>
    </w:p>
    <w:p w14:paraId="4C43736B" w14:textId="77777777" w:rsidR="00367865" w:rsidRDefault="00367865" w:rsidP="00367865">
      <w:r>
        <w:t>Where are your drugs being made?</w:t>
      </w:r>
    </w:p>
    <w:p w14:paraId="52AFA849" w14:textId="77777777" w:rsidR="00367865" w:rsidRDefault="00367865" w:rsidP="00367865">
      <w:r>
        <w:t xml:space="preserve">A pharmacist at a drug plant outside Mumbai in 2012, shortly after a change in patent law allowed production of a generic cancer drug. Rafiq </w:t>
      </w:r>
      <w:proofErr w:type="spellStart"/>
      <w:r>
        <w:t>Mugbool</w:t>
      </w:r>
      <w:proofErr w:type="spellEnd"/>
      <w:r>
        <w:t>/AP Photo</w:t>
      </w:r>
    </w:p>
    <w:p w14:paraId="37D7DF3F" w14:textId="77777777" w:rsidR="00367865" w:rsidRDefault="00367865" w:rsidP="00367865">
      <w:r w:rsidRPr="00E771FF">
        <w:rPr>
          <w:rStyle w:val="StyleUnderline"/>
        </w:rPr>
        <w:t xml:space="preserve">Generic drug </w:t>
      </w:r>
      <w:r w:rsidRPr="0018415E">
        <w:rPr>
          <w:rStyle w:val="StyleUnderline"/>
          <w:highlight w:val="green"/>
        </w:rPr>
        <w:t>manufacturers</w:t>
      </w:r>
      <w:r w:rsidRPr="00E771FF">
        <w:rPr>
          <w:rStyle w:val="StyleUnderline"/>
        </w:rPr>
        <w:t xml:space="preserve"> either make bulk powders</w:t>
      </w:r>
      <w:r>
        <w:t xml:space="preserve"> </w:t>
      </w:r>
      <w:r w:rsidRPr="00E771FF">
        <w:rPr>
          <w:rStyle w:val="StyleUnderline"/>
        </w:rPr>
        <w:t>with the active ingredient in them</w:t>
      </w:r>
      <w:r>
        <w:t xml:space="preserve"> </w:t>
      </w:r>
      <w:r w:rsidRPr="00E771FF">
        <w:rPr>
          <w:rStyle w:val="StyleUnderline"/>
        </w:rPr>
        <w:t xml:space="preserve">or </w:t>
      </w:r>
      <w:r w:rsidRPr="0018415E">
        <w:rPr>
          <w:rStyle w:val="StyleUnderline"/>
          <w:highlight w:val="green"/>
        </w:rPr>
        <w:t>buy</w:t>
      </w:r>
      <w:r w:rsidRPr="00E771FF">
        <w:rPr>
          <w:rStyle w:val="StyleUnderline"/>
        </w:rPr>
        <w:t xml:space="preserve"> those </w:t>
      </w:r>
      <w:r w:rsidRPr="0018415E">
        <w:rPr>
          <w:rStyle w:val="StyleUnderline"/>
          <w:highlight w:val="green"/>
        </w:rPr>
        <w:t>active</w:t>
      </w:r>
      <w:r w:rsidRPr="00E771FF">
        <w:rPr>
          <w:rStyle w:val="StyleUnderline"/>
        </w:rPr>
        <w:t xml:space="preserve"> </w:t>
      </w:r>
      <w:r w:rsidRPr="0018415E">
        <w:rPr>
          <w:rStyle w:val="StyleUnderline"/>
          <w:highlight w:val="green"/>
        </w:rPr>
        <w:t>ingredients</w:t>
      </w:r>
      <w:r w:rsidRPr="00E771FF">
        <w:rPr>
          <w:rStyle w:val="StyleUnderline"/>
        </w:rPr>
        <w:t xml:space="preserve"> from other companies</w:t>
      </w:r>
      <w:r>
        <w:t xml:space="preserve"> </w:t>
      </w:r>
      <w:r w:rsidRPr="00E771FF">
        <w:rPr>
          <w:rStyle w:val="StyleUnderline"/>
        </w:rPr>
        <w:t>and turn them into pills,</w:t>
      </w:r>
      <w:r>
        <w:t xml:space="preserve"> </w:t>
      </w:r>
      <w:proofErr w:type="gramStart"/>
      <w:r>
        <w:t>ointments</w:t>
      </w:r>
      <w:proofErr w:type="gramEnd"/>
      <w:r>
        <w:t xml:space="preserve"> or injectable products.</w:t>
      </w:r>
    </w:p>
    <w:p w14:paraId="6F9C4ED9" w14:textId="77777777" w:rsidR="00367865" w:rsidRDefault="00367865" w:rsidP="00367865">
      <w:r>
        <w:t xml:space="preserve">In 2010, </w:t>
      </w:r>
      <w:r w:rsidRPr="0018415E">
        <w:rPr>
          <w:rStyle w:val="StyleUnderline"/>
          <w:highlight w:val="green"/>
        </w:rPr>
        <w:t>64% of foreign manufacturing plants</w:t>
      </w:r>
      <w:r>
        <w:t xml:space="preserve">, predominantly in India and China, </w:t>
      </w:r>
      <w:r w:rsidRPr="0018415E">
        <w:rPr>
          <w:rStyle w:val="StyleUnderline"/>
          <w:highlight w:val="green"/>
        </w:rPr>
        <w:t>had</w:t>
      </w:r>
      <w:r w:rsidRPr="00E771FF">
        <w:rPr>
          <w:rStyle w:val="StyleUnderline"/>
        </w:rPr>
        <w:t xml:space="preserve"> </w:t>
      </w:r>
      <w:r w:rsidRPr="0018415E">
        <w:rPr>
          <w:rStyle w:val="StyleUnderline"/>
          <w:highlight w:val="green"/>
        </w:rPr>
        <w:t>never been inspected by the FDA</w:t>
      </w:r>
      <w:r w:rsidRPr="0018415E">
        <w:rPr>
          <w:highlight w:val="green"/>
        </w:rPr>
        <w:t>.</w:t>
      </w:r>
      <w:r>
        <w:t xml:space="preserve"> By 2015, 33% remained uninspected.</w:t>
      </w:r>
    </w:p>
    <w:p w14:paraId="5A89C84D" w14:textId="77777777" w:rsidR="00367865" w:rsidRDefault="00367865" w:rsidP="00367865">
      <w:r>
        <w:t xml:space="preserve">In addition, </w:t>
      </w:r>
      <w:r w:rsidRPr="0018415E">
        <w:rPr>
          <w:rStyle w:val="StyleUnderline"/>
          <w:highlight w:val="green"/>
        </w:rPr>
        <w:t>companies</w:t>
      </w:r>
      <w:r w:rsidRPr="00E771FF">
        <w:rPr>
          <w:rStyle w:val="StyleUnderline"/>
        </w:rPr>
        <w:t xml:space="preserve"> in other countries </w:t>
      </w:r>
      <w:r w:rsidRPr="0018415E">
        <w:rPr>
          <w:rStyle w:val="StyleUnderline"/>
          <w:highlight w:val="green"/>
        </w:rPr>
        <w:t>are informed before an inspection</w:t>
      </w:r>
      <w:r>
        <w:t xml:space="preserve">, </w:t>
      </w:r>
      <w:r w:rsidRPr="0018415E">
        <w:rPr>
          <w:rStyle w:val="StyleUnderline"/>
          <w:highlight w:val="green"/>
        </w:rPr>
        <w:t>giving them time to clean up</w:t>
      </w:r>
      <w:r w:rsidRPr="00E771FF">
        <w:rPr>
          <w:rStyle w:val="StyleUnderline"/>
        </w:rPr>
        <w:t xml:space="preserve"> a mess.</w:t>
      </w:r>
      <w:r>
        <w:t xml:space="preserve"> Domestic inspections are unannounced.</w:t>
      </w:r>
    </w:p>
    <w:p w14:paraId="72D61A58" w14:textId="77777777" w:rsidR="00367865" w:rsidRDefault="00367865" w:rsidP="00367865">
      <w:r>
        <w:t>Faking results</w:t>
      </w:r>
    </w:p>
    <w:p w14:paraId="1ABDA326" w14:textId="77777777" w:rsidR="00367865" w:rsidRDefault="00367865" w:rsidP="00367865">
      <w:r>
        <w:t xml:space="preserve">The FDA informs manufacturing plants in other countries when it plans to inspect their plants. Andrew </w:t>
      </w:r>
      <w:proofErr w:type="spellStart"/>
      <w:r>
        <w:t>Harnik</w:t>
      </w:r>
      <w:proofErr w:type="spellEnd"/>
      <w:r>
        <w:t>/AP Photo</w:t>
      </w:r>
    </w:p>
    <w:p w14:paraId="7828A1F9" w14:textId="77777777" w:rsidR="00367865" w:rsidRDefault="00367865" w:rsidP="00367865">
      <w:r>
        <w:t>As I detail in my paper, when announced foreign FDA inspections began to occur in earnest between 2010 and 2015, numerous manufacturing plants were subsequently barred from shipping drugs to the U.S. after the inspections uncovered shady activities or serious quality defects.</w:t>
      </w:r>
    </w:p>
    <w:p w14:paraId="49DABE00" w14:textId="77777777" w:rsidR="00367865" w:rsidRDefault="00367865" w:rsidP="00367865">
      <w:r w:rsidRPr="00E771FF">
        <w:rPr>
          <w:rStyle w:val="StyleUnderline"/>
        </w:rPr>
        <w:t xml:space="preserve">Unscrupulous </w:t>
      </w:r>
      <w:r w:rsidRPr="0018415E">
        <w:rPr>
          <w:rStyle w:val="StyleUnderline"/>
          <w:highlight w:val="green"/>
        </w:rPr>
        <w:t>foreign producers shred</w:t>
      </w:r>
      <w:r w:rsidRPr="00E771FF">
        <w:rPr>
          <w:rStyle w:val="StyleUnderline"/>
        </w:rPr>
        <w:t xml:space="preserve">ded </w:t>
      </w:r>
      <w:r w:rsidRPr="0018415E">
        <w:rPr>
          <w:rStyle w:val="StyleUnderline"/>
          <w:highlight w:val="green"/>
        </w:rPr>
        <w:t>documents</w:t>
      </w:r>
      <w:r>
        <w:t xml:space="preserve"> shortly </w:t>
      </w:r>
      <w:r w:rsidRPr="0018415E">
        <w:rPr>
          <w:rStyle w:val="StyleUnderline"/>
          <w:highlight w:val="green"/>
        </w:rPr>
        <w:t>before FDA visits</w:t>
      </w:r>
      <w:r>
        <w:t>, hid documents offsite</w:t>
      </w:r>
      <w:r w:rsidRPr="00E771FF">
        <w:rPr>
          <w:rStyle w:val="StyleUnderline"/>
        </w:rPr>
        <w:t xml:space="preserve">, </w:t>
      </w:r>
      <w:r w:rsidRPr="0018415E">
        <w:rPr>
          <w:rStyle w:val="StyleUnderline"/>
          <w:highlight w:val="green"/>
        </w:rPr>
        <w:t>altered</w:t>
      </w:r>
      <w:r>
        <w:t xml:space="preserve"> or manipulated </w:t>
      </w:r>
      <w:r w:rsidRPr="0018415E">
        <w:rPr>
          <w:rStyle w:val="StyleUnderline"/>
          <w:highlight w:val="green"/>
        </w:rPr>
        <w:t>safety</w:t>
      </w:r>
      <w:r>
        <w:t xml:space="preserve"> or quality </w:t>
      </w:r>
      <w:r w:rsidRPr="0018415E">
        <w:rPr>
          <w:rStyle w:val="StyleUnderline"/>
          <w:highlight w:val="green"/>
        </w:rPr>
        <w:t>data</w:t>
      </w:r>
      <w:r>
        <w:t xml:space="preserve"> or </w:t>
      </w:r>
      <w:r w:rsidRPr="0018415E">
        <w:rPr>
          <w:rStyle w:val="StyleUnderline"/>
          <w:highlight w:val="green"/>
        </w:rPr>
        <w:t>utilized unsanitary manufacturing conditions</w:t>
      </w:r>
      <w:r>
        <w:t xml:space="preserve">. Ranbaxy Corporation pleaded guilty in 2013 to shipping substandard drugs to the U.S. </w:t>
      </w:r>
      <w:r w:rsidRPr="00E771FF">
        <w:rPr>
          <w:rStyle w:val="StyleUnderline"/>
        </w:rPr>
        <w:t>and making intentionally false statements</w:t>
      </w:r>
      <w:r>
        <w:t>. The company had to withdraw 73 million pills from circulation, and the company paid a $500 million fine.</w:t>
      </w:r>
    </w:p>
    <w:p w14:paraId="67B7D93E" w14:textId="77777777" w:rsidR="00367865" w:rsidRDefault="00367865" w:rsidP="00367865">
      <w:r w:rsidRPr="00E771FF">
        <w:rPr>
          <w:rStyle w:val="Emphasis"/>
        </w:rPr>
        <w:t xml:space="preserve">These </w:t>
      </w:r>
      <w:r w:rsidRPr="0018415E">
        <w:rPr>
          <w:rStyle w:val="Emphasis"/>
          <w:highlight w:val="green"/>
        </w:rPr>
        <w:t>quality and safety issues can be deadly</w:t>
      </w:r>
      <w:r>
        <w:t xml:space="preserve">. In 2008, </w:t>
      </w:r>
      <w:r w:rsidRPr="0018415E">
        <w:rPr>
          <w:rStyle w:val="StyleUnderline"/>
          <w:highlight w:val="green"/>
        </w:rPr>
        <w:t>100 patients</w:t>
      </w:r>
      <w:r w:rsidRPr="00E771FF">
        <w:rPr>
          <w:rStyle w:val="StyleUnderline"/>
        </w:rPr>
        <w:t xml:space="preserve"> in the U.S. </w:t>
      </w:r>
      <w:r w:rsidRPr="0018415E">
        <w:rPr>
          <w:rStyle w:val="StyleUnderline"/>
          <w:highlight w:val="green"/>
        </w:rPr>
        <w:t>died after receiving generic heparin</w:t>
      </w:r>
      <w:r w:rsidRPr="00E771FF">
        <w:rPr>
          <w:rStyle w:val="StyleUnderline"/>
        </w:rPr>
        <w:t xml:space="preserve"> </w:t>
      </w:r>
      <w:r w:rsidRPr="0018415E">
        <w:rPr>
          <w:rStyle w:val="StyleUnderline"/>
          <w:highlight w:val="green"/>
        </w:rPr>
        <w:t>product</w:t>
      </w:r>
      <w:r w:rsidRPr="00E771FF">
        <w:rPr>
          <w:rStyle w:val="StyleUnderline"/>
        </w:rPr>
        <w:t>s</w:t>
      </w:r>
      <w:r>
        <w:t xml:space="preserve"> from foreign manufacturers. Heparin is an anticoagulant used to prevent or treat blood clots in about 10 million hospitalized patients a year and is extracted from pig intestines.</w:t>
      </w:r>
    </w:p>
    <w:p w14:paraId="13161829" w14:textId="77777777" w:rsidR="00367865" w:rsidRDefault="00367865" w:rsidP="00367865">
      <w:r>
        <w:t xml:space="preserve">Some of the heparin was fraudulently replaced with chondroitin, a dietary supplement for joint aches, that had </w:t>
      </w:r>
      <w:proofErr w:type="spellStart"/>
      <w:r>
        <w:t>sulphur</w:t>
      </w:r>
      <w:proofErr w:type="spellEnd"/>
      <w:r>
        <w:t xml:space="preserve"> groups added to the molecule to make it look like heparin.</w:t>
      </w:r>
    </w:p>
    <w:p w14:paraId="51A9A14E" w14:textId="77777777" w:rsidR="00367865" w:rsidRDefault="00367865" w:rsidP="00367865">
      <w:r>
        <w:t xml:space="preserve">One of the </w:t>
      </w:r>
      <w:r w:rsidRPr="0018415E">
        <w:rPr>
          <w:rStyle w:val="StyleUnderline"/>
        </w:rPr>
        <w:t xml:space="preserve">heparin manufacturers </w:t>
      </w:r>
      <w:r>
        <w:t xml:space="preserve">inspected by the FDA </w:t>
      </w:r>
      <w:r w:rsidRPr="0018415E">
        <w:rPr>
          <w:rStyle w:val="StyleUnderline"/>
        </w:rPr>
        <w:t>received a warning letter after it was found to have used raw material from uncertified farm</w:t>
      </w:r>
      <w:r>
        <w:t>s, used storage equipment with unidentified material adhering to it and had insufficient testing for impurities.</w:t>
      </w:r>
    </w:p>
    <w:p w14:paraId="739E00F4" w14:textId="77777777" w:rsidR="00367865" w:rsidRDefault="00367865" w:rsidP="00367865">
      <w:r w:rsidRPr="0018415E">
        <w:rPr>
          <w:rStyle w:val="StyleUnderline"/>
        </w:rPr>
        <w:lastRenderedPageBreak/>
        <w:t>These issues continue to this day</w:t>
      </w:r>
      <w:r>
        <w:t xml:space="preserve">. </w:t>
      </w:r>
      <w:r w:rsidRPr="0018415E">
        <w:rPr>
          <w:rStyle w:val="StyleUnderline"/>
          <w:highlight w:val="green"/>
        </w:rPr>
        <w:t>Dozens</w:t>
      </w:r>
      <w:r w:rsidRPr="0018415E">
        <w:rPr>
          <w:rStyle w:val="StyleUnderline"/>
        </w:rPr>
        <w:t xml:space="preserve"> of </w:t>
      </w:r>
      <w:r w:rsidRPr="0018415E">
        <w:rPr>
          <w:rStyle w:val="StyleUnderline"/>
          <w:highlight w:val="green"/>
        </w:rPr>
        <w:t>blood-</w:t>
      </w:r>
      <w:proofErr w:type="gramStart"/>
      <w:r w:rsidRPr="0018415E">
        <w:rPr>
          <w:rStyle w:val="StyleUnderline"/>
          <w:highlight w:val="green"/>
        </w:rPr>
        <w:t>pressure</w:t>
      </w:r>
      <w:proofErr w:type="gramEnd"/>
      <w:r w:rsidRPr="0018415E">
        <w:rPr>
          <w:rStyle w:val="StyleUnderline"/>
          <w:highlight w:val="green"/>
        </w:rPr>
        <w:t xml:space="preserve"> and anti-ulcer drugs</w:t>
      </w:r>
      <w:r w:rsidRPr="0018415E">
        <w:rPr>
          <w:rStyle w:val="StyleUnderline"/>
        </w:rPr>
        <w:t xml:space="preserve"> </w:t>
      </w:r>
      <w:r w:rsidRPr="0018415E">
        <w:rPr>
          <w:rStyle w:val="StyleUnderline"/>
          <w:highlight w:val="green"/>
        </w:rPr>
        <w:t xml:space="preserve">were recalled in </w:t>
      </w:r>
      <w:r w:rsidRPr="0018415E">
        <w:rPr>
          <w:rStyle w:val="StyleUnderline"/>
        </w:rPr>
        <w:t xml:space="preserve">2018 and </w:t>
      </w:r>
      <w:r w:rsidRPr="0018415E">
        <w:rPr>
          <w:rStyle w:val="StyleUnderline"/>
          <w:highlight w:val="green"/>
        </w:rPr>
        <w:t>2019</w:t>
      </w:r>
      <w:r w:rsidRPr="0018415E">
        <w:rPr>
          <w:rStyle w:val="StyleUnderline"/>
        </w:rPr>
        <w:t xml:space="preserve"> </w:t>
      </w:r>
      <w:r w:rsidRPr="0018415E">
        <w:rPr>
          <w:rStyle w:val="StyleUnderline"/>
          <w:highlight w:val="green"/>
        </w:rPr>
        <w:t>due to</w:t>
      </w:r>
      <w:r w:rsidRPr="0018415E">
        <w:rPr>
          <w:rStyle w:val="StyleUnderline"/>
        </w:rPr>
        <w:t xml:space="preserve"> </w:t>
      </w:r>
      <w:r w:rsidRPr="0018415E">
        <w:rPr>
          <w:rStyle w:val="StyleUnderline"/>
          <w:highlight w:val="green"/>
        </w:rPr>
        <w:t>contamination</w:t>
      </w:r>
      <w:r w:rsidRPr="0018415E">
        <w:rPr>
          <w:rStyle w:val="StyleUnderline"/>
        </w:rPr>
        <w:t xml:space="preserve"> with the potentially carcinogenic compounds</w:t>
      </w:r>
      <w:r>
        <w:t xml:space="preserve"> N-</w:t>
      </w:r>
      <w:proofErr w:type="spellStart"/>
      <w:r>
        <w:t>nitrosodimethylamine</w:t>
      </w:r>
      <w:proofErr w:type="spellEnd"/>
      <w:r>
        <w:t xml:space="preserve"> or N-</w:t>
      </w:r>
      <w:proofErr w:type="spellStart"/>
      <w:r>
        <w:t>nitrosodiethylamine</w:t>
      </w:r>
      <w:proofErr w:type="spellEnd"/>
      <w:r>
        <w:t>.</w:t>
      </w:r>
    </w:p>
    <w:p w14:paraId="0F9785C2" w14:textId="77777777" w:rsidR="00367865" w:rsidRDefault="00367865" w:rsidP="00367865">
      <w:r>
        <w:t>One of the major producers of these active ingredient powders used by multiple generic manufacturers was inspected in 2017. The FDA found that the company fraudulently omitted failing test results and replaced them with passing scores.</w:t>
      </w:r>
    </w:p>
    <w:p w14:paraId="42F3135B" w14:textId="79EB79D4" w:rsidR="00367865" w:rsidRDefault="00367865" w:rsidP="00367865">
      <w:pPr>
        <w:rPr>
          <w:rStyle w:val="StyleUnderline"/>
        </w:rPr>
      </w:pPr>
      <w:r>
        <w:t xml:space="preserve">This raises a critical question: </w:t>
      </w:r>
      <w:r w:rsidRPr="0018415E">
        <w:rPr>
          <w:rStyle w:val="StyleUnderline"/>
        </w:rPr>
        <w:t>How many more violations would occur with inspections occurring as frequently as they do in the U.S., and more importantly, if they were unannounced?</w:t>
      </w:r>
      <w:r>
        <w:t xml:space="preserve"> Relatively speaking, the number of drugs proved to be tainted or substandard has been small, and the FDA has made some progress since 2010. But </w:t>
      </w:r>
      <w:r w:rsidRPr="0018415E">
        <w:rPr>
          <w:rStyle w:val="StyleUnderline"/>
          <w:highlight w:val="green"/>
        </w:rPr>
        <w:t>the potential for harm is</w:t>
      </w:r>
      <w:r w:rsidRPr="0018415E">
        <w:rPr>
          <w:rStyle w:val="StyleUnderline"/>
        </w:rPr>
        <w:t xml:space="preserve"> still </w:t>
      </w:r>
      <w:r w:rsidRPr="0018415E">
        <w:rPr>
          <w:rStyle w:val="StyleUnderline"/>
          <w:highlight w:val="green"/>
        </w:rPr>
        <w:t>great.</w:t>
      </w:r>
    </w:p>
    <w:p w14:paraId="22DA00F3" w14:textId="71BFB86A" w:rsidR="00DC190C" w:rsidRDefault="00DC190C" w:rsidP="00DC190C">
      <w:pPr>
        <w:pStyle w:val="Heading3"/>
        <w:rPr>
          <w:rStyle w:val="StyleUnderline"/>
          <w:b/>
          <w:sz w:val="32"/>
        </w:rPr>
      </w:pPr>
      <w:r>
        <w:rPr>
          <w:rStyle w:val="StyleUnderline"/>
          <w:b/>
          <w:sz w:val="32"/>
        </w:rPr>
        <w:lastRenderedPageBreak/>
        <w:t>Underview</w:t>
      </w:r>
    </w:p>
    <w:p w14:paraId="3641185C" w14:textId="1C2CE8AB" w:rsidR="00DC190C" w:rsidRDefault="00DC190C" w:rsidP="00DC190C">
      <w:pPr>
        <w:pStyle w:val="Heading4"/>
        <w:numPr>
          <w:ilvl w:val="0"/>
          <w:numId w:val="21"/>
        </w:numPr>
      </w:pPr>
      <w:r>
        <w:t xml:space="preserve">Ethics- </w:t>
      </w:r>
      <w:r w:rsidRPr="00DC190C">
        <w:t>They need to make author indicts specific to our authors. They can’t just assume they’re part of the WTO (which they’re not)</w:t>
      </w:r>
    </w:p>
    <w:p w14:paraId="1B64BE14" w14:textId="662B6FAA" w:rsidR="00DC190C" w:rsidRPr="00DC190C" w:rsidRDefault="00DC190C" w:rsidP="00DC190C">
      <w:pPr>
        <w:pStyle w:val="Heading4"/>
        <w:numPr>
          <w:ilvl w:val="0"/>
          <w:numId w:val="21"/>
        </w:numPr>
      </w:pPr>
      <w:r>
        <w:t xml:space="preserve">Compound Probability- </w:t>
      </w:r>
    </w:p>
    <w:p w14:paraId="64056BD9" w14:textId="7F38372E" w:rsidR="00DC190C" w:rsidRDefault="00DC190C" w:rsidP="00DC190C">
      <w:pPr>
        <w:pStyle w:val="Heading4"/>
        <w:numPr>
          <w:ilvl w:val="0"/>
          <w:numId w:val="21"/>
        </w:numPr>
      </w:pPr>
      <w:r>
        <w:t xml:space="preserve">Causal Direction- </w:t>
      </w:r>
      <w:r w:rsidRPr="00DC190C">
        <w:t>They rely on an inductive link chain. If they’re correct that small probability chains are not reliable then that answers their aff</w:t>
      </w:r>
      <w:r>
        <w:t xml:space="preserve">. </w:t>
      </w:r>
    </w:p>
    <w:p w14:paraId="2AA9EC34" w14:textId="77777777" w:rsidR="00DC190C" w:rsidRPr="00DC190C" w:rsidRDefault="00DC190C" w:rsidP="00DC190C"/>
    <w:p w14:paraId="79FB5E26" w14:textId="6085A5B0" w:rsidR="00DC190C" w:rsidRPr="00DC190C" w:rsidRDefault="00DC190C" w:rsidP="00DC190C">
      <w:pPr>
        <w:pStyle w:val="Heading4"/>
        <w:numPr>
          <w:ilvl w:val="0"/>
          <w:numId w:val="21"/>
        </w:numPr>
      </w:pPr>
      <w:r w:rsidRPr="00DC190C">
        <w:t xml:space="preserve">There’s a myriad of other policies could be passed between now and their impact. Which is especially true of covid and the </w:t>
      </w:r>
      <w:proofErr w:type="gramStart"/>
      <w:r w:rsidRPr="00DC190C">
        <w:t>aff.</w:t>
      </w:r>
      <w:proofErr w:type="gramEnd"/>
      <w:r w:rsidRPr="00DC190C">
        <w:t xml:space="preserve"> Insofar as we’ve presented predictive link chains written by qualified authors with warrants, the judge should assume the probability is high. Unless they can list the confounding factors, there aren’t a myriad of them that could significantly alter the course of the DA.</w:t>
      </w:r>
      <w:r>
        <w:t xml:space="preserve"> No DA has been read to warrant this response and you shouldn’t let them pre-empt impacts that haven’t been read. </w:t>
      </w:r>
    </w:p>
    <w:p w14:paraId="1F538D59" w14:textId="38A76A11" w:rsidR="00DC190C" w:rsidRPr="00DC190C" w:rsidRDefault="00DC190C" w:rsidP="00DC190C">
      <w:pPr>
        <w:pStyle w:val="Heading4"/>
        <w:numPr>
          <w:ilvl w:val="0"/>
          <w:numId w:val="21"/>
        </w:numPr>
      </w:pPr>
      <w:r>
        <w:t xml:space="preserve">We’ve read evidence that indicates the risk of extinction is high enough that you should negate. The process of going extinct inflicts endless violence and is worse for our most vulnerable populations. The aff cannot pre-empt cards they’ve never seen with a silly underview. </w:t>
      </w:r>
    </w:p>
    <w:p w14:paraId="6312BBE8" w14:textId="4E7FD613" w:rsidR="00DC190C" w:rsidRPr="00DC190C" w:rsidRDefault="00DC190C" w:rsidP="00DC190C">
      <w:pPr>
        <w:pStyle w:val="Heading4"/>
      </w:pPr>
    </w:p>
    <w:p w14:paraId="206236A1" w14:textId="77777777" w:rsidR="004A636C" w:rsidRDefault="004A636C" w:rsidP="004A636C">
      <w:pPr>
        <w:pStyle w:val="Heading2"/>
      </w:pPr>
      <w:proofErr w:type="spellStart"/>
      <w:r>
        <w:lastRenderedPageBreak/>
        <w:t>Xt</w:t>
      </w:r>
      <w:proofErr w:type="spellEnd"/>
      <w:r>
        <w:t xml:space="preserve"> Util</w:t>
      </w:r>
    </w:p>
    <w:p w14:paraId="72D67196" w14:textId="77777777" w:rsidR="004A636C" w:rsidRDefault="004A636C" w:rsidP="004A636C">
      <w:pPr>
        <w:pStyle w:val="Heading4"/>
      </w:pPr>
      <w:r>
        <w:t>Prefer Util:</w:t>
      </w:r>
    </w:p>
    <w:p w14:paraId="27D0830D" w14:textId="77777777" w:rsidR="004A636C" w:rsidRDefault="004A636C" w:rsidP="004A636C">
      <w:pPr>
        <w:pStyle w:val="Heading4"/>
        <w:numPr>
          <w:ilvl w:val="0"/>
          <w:numId w:val="16"/>
        </w:numPr>
      </w:pPr>
      <w:r>
        <w:t xml:space="preserve">Moral uncertainty- Any risk that they are wrong about their FW automatically demands a neg ballot because we cannot fix structural violence if we go extinct. </w:t>
      </w:r>
    </w:p>
    <w:p w14:paraId="0540516F" w14:textId="77777777" w:rsidR="004A636C" w:rsidRDefault="004A636C" w:rsidP="004A636C">
      <w:pPr>
        <w:pStyle w:val="Heading4"/>
        <w:numPr>
          <w:ilvl w:val="0"/>
          <w:numId w:val="16"/>
        </w:numPr>
      </w:pPr>
      <w:r>
        <w:t xml:space="preserve">Reversibility- Even if there is a 1% </w:t>
      </w:r>
      <w:proofErr w:type="gramStart"/>
      <w:r>
        <w:t>chance</w:t>
      </w:r>
      <w:proofErr w:type="gramEnd"/>
      <w:r>
        <w:t xml:space="preserve"> they are wrong you ought to negate. They condemn billions of people to death without the opportunity to seek future pleasure. </w:t>
      </w:r>
    </w:p>
    <w:p w14:paraId="0F80BC49" w14:textId="77777777" w:rsidR="004A636C" w:rsidRPr="00731CBB" w:rsidRDefault="004A636C" w:rsidP="004A636C">
      <w:pPr>
        <w:pStyle w:val="Heading4"/>
        <w:numPr>
          <w:ilvl w:val="0"/>
          <w:numId w:val="16"/>
        </w:numPr>
      </w:pPr>
      <w:r>
        <w:t>They have no warrant for why their framework is uniquely key, prefer ours. We have empirical ev that proves pleasure and pain are intrinsically valuable and all other frameworks collapse to ours.</w:t>
      </w:r>
    </w:p>
    <w:p w14:paraId="58C3EF65" w14:textId="77777777" w:rsidR="004A636C" w:rsidRPr="00F601E6" w:rsidRDefault="004A636C" w:rsidP="004A636C"/>
    <w:p w14:paraId="048DF16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2236E"/>
    <w:multiLevelType w:val="hybridMultilevel"/>
    <w:tmpl w:val="3C1EC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CB0B27"/>
    <w:multiLevelType w:val="hybridMultilevel"/>
    <w:tmpl w:val="D46CE200"/>
    <w:lvl w:ilvl="0" w:tplc="AB1035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4472E7"/>
    <w:multiLevelType w:val="hybridMultilevel"/>
    <w:tmpl w:val="2C646BAE"/>
    <w:lvl w:ilvl="0" w:tplc="EF60FD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007680"/>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993964"/>
    <w:multiLevelType w:val="hybridMultilevel"/>
    <w:tmpl w:val="69B26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DC1D64"/>
    <w:multiLevelType w:val="multilevel"/>
    <w:tmpl w:val="5F580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6EB601A"/>
    <w:multiLevelType w:val="multilevel"/>
    <w:tmpl w:val="2CAAE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9"/>
  </w:num>
  <w:num w:numId="14">
    <w:abstractNumId w:val="11"/>
  </w:num>
  <w:num w:numId="15">
    <w:abstractNumId w:val="14"/>
  </w:num>
  <w:num w:numId="16">
    <w:abstractNumId w:val="17"/>
  </w:num>
  <w:num w:numId="17">
    <w:abstractNumId w:val="15"/>
  </w:num>
  <w:num w:numId="18">
    <w:abstractNumId w:val="18"/>
  </w:num>
  <w:num w:numId="19">
    <w:abstractNumId w:val="16"/>
  </w:num>
  <w:num w:numId="20">
    <w:abstractNumId w:val="13"/>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63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865"/>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636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2B0"/>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052"/>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5CA"/>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90C"/>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2026DC"/>
  <w14:defaultImageDpi w14:val="300"/>
  <w15:docId w15:val="{FD2DD7AA-4D40-4348-9448-FCC4E3632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636C"/>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A63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63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A63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A636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63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636C"/>
  </w:style>
  <w:style w:type="character" w:customStyle="1" w:styleId="Heading1Char">
    <w:name w:val="Heading 1 Char"/>
    <w:aliases w:val="Pocket Char"/>
    <w:basedOn w:val="DefaultParagraphFont"/>
    <w:link w:val="Heading1"/>
    <w:uiPriority w:val="9"/>
    <w:rsid w:val="004A636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636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A636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A636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A636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1"/>
    <w:qFormat/>
    <w:rsid w:val="004A636C"/>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4A636C"/>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4A636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4A636C"/>
    <w:rPr>
      <w:color w:val="auto"/>
      <w:u w:val="none"/>
    </w:rPr>
  </w:style>
  <w:style w:type="paragraph" w:styleId="DocumentMap">
    <w:name w:val="Document Map"/>
    <w:basedOn w:val="Normal"/>
    <w:link w:val="DocumentMapChar"/>
    <w:uiPriority w:val="99"/>
    <w:semiHidden/>
    <w:unhideWhenUsed/>
    <w:rsid w:val="004A63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636C"/>
    <w:rPr>
      <w:rFonts w:ascii="Lucida Grande" w:hAnsi="Lucida Grande" w:cs="Lucida Grande"/>
    </w:rPr>
  </w:style>
  <w:style w:type="paragraph" w:customStyle="1" w:styleId="textbold">
    <w:name w:val="text bold"/>
    <w:basedOn w:val="Normal"/>
    <w:link w:val="Emphasis"/>
    <w:uiPriority w:val="20"/>
    <w:qFormat/>
    <w:rsid w:val="004A636C"/>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18" w:space="0" w:color="auto"/>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4A636C"/>
    <w:rPr>
      <w:b/>
      <w:bCs/>
      <w:strike w:val="0"/>
      <w:dstrike w:val="0"/>
      <w:sz w:val="24"/>
      <w:u w:val="none"/>
      <w:effect w:val="none"/>
    </w:rPr>
  </w:style>
  <w:style w:type="paragraph" w:customStyle="1" w:styleId="Emphasis1">
    <w:name w:val="Emphasis1"/>
    <w:basedOn w:val="Normal"/>
    <w:autoRedefine/>
    <w:uiPriority w:val="20"/>
    <w:qFormat/>
    <w:rsid w:val="004A636C"/>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character" w:styleId="UnresolvedMention">
    <w:name w:val="Unresolved Mention"/>
    <w:basedOn w:val="DefaultParagraphFont"/>
    <w:uiPriority w:val="99"/>
    <w:semiHidden/>
    <w:unhideWhenUsed/>
    <w:rsid w:val="004A636C"/>
    <w:rPr>
      <w:color w:val="605E5C"/>
      <w:shd w:val="clear" w:color="auto" w:fill="E1DFDD"/>
    </w:rPr>
  </w:style>
  <w:style w:type="paragraph" w:styleId="ListParagraph">
    <w:name w:val="List Paragraph"/>
    <w:basedOn w:val="Normal"/>
    <w:uiPriority w:val="34"/>
    <w:qFormat/>
    <w:rsid w:val="004A63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why-your-generic-drugs-may-not-be-safe-and-the-fda-may-be-too-lax-125529" TargetMode="External"/><Relationship Id="rId5" Type="http://schemas.openxmlformats.org/officeDocument/2006/relationships/numbering" Target="numbering.xml"/><Relationship Id="rId10" Type="http://schemas.openxmlformats.org/officeDocument/2006/relationships/hyperlink" Target="https://www.ipwatchdog.com/2016/06/27/counterfeit-medicines-ip-patient-safety/id=70397/" TargetMode="External"/><Relationship Id="rId4" Type="http://schemas.openxmlformats.org/officeDocument/2006/relationships/customXml" Target="../customXml/item4.xml"/><Relationship Id="rId9" Type="http://schemas.openxmlformats.org/officeDocument/2006/relationships/hyperlink" Target="https://www.statnews.com/2021/08/18/waiving-intellectual-property-rights-compromise-global-vaccination-effor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24</Pages>
  <Words>10767</Words>
  <Characters>61378</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6</cp:revision>
  <dcterms:created xsi:type="dcterms:W3CDTF">2021-09-19T14:25:00Z</dcterms:created>
  <dcterms:modified xsi:type="dcterms:W3CDTF">2021-09-19T15:23:00Z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