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2C45E3" w14:textId="77777777" w:rsidR="00B47FA7" w:rsidRDefault="00B47FA7" w:rsidP="00B47FA7">
      <w:pPr>
        <w:pStyle w:val="Heading3"/>
      </w:pPr>
      <w:r>
        <w:t>1NC-Off</w:t>
      </w:r>
    </w:p>
    <w:p w14:paraId="3F81FF57" w14:textId="77777777" w:rsidR="00B47FA7" w:rsidRDefault="00B47FA7" w:rsidP="00B47FA7">
      <w:pPr>
        <w:pStyle w:val="Heading4"/>
      </w:pPr>
      <w:r>
        <w:t>Xi is consolidating unprecedented political power – that’s only possible with strong PLA support</w:t>
      </w:r>
    </w:p>
    <w:p w14:paraId="792D7954" w14:textId="77777777" w:rsidR="00B47FA7" w:rsidRPr="00845F67" w:rsidRDefault="00B47FA7" w:rsidP="00B47FA7">
      <w:pPr>
        <w:rPr>
          <w:rStyle w:val="Style13ptBold"/>
        </w:rPr>
      </w:pPr>
      <w:r>
        <w:rPr>
          <w:rStyle w:val="Style13ptBold"/>
        </w:rPr>
        <w:t xml:space="preserve">Chang 21 </w:t>
      </w:r>
      <w:r w:rsidRPr="00845F67">
        <w:rPr>
          <w:rStyle w:val="Style13ptBold"/>
          <w:b w:val="0"/>
          <w:bCs/>
          <w:sz w:val="16"/>
          <w:szCs w:val="16"/>
        </w:rPr>
        <w:t xml:space="preserve">[(Gordon, columnist, author and lawyer, </w:t>
      </w:r>
      <w:r w:rsidRPr="00845F67">
        <w:rPr>
          <w:szCs w:val="16"/>
        </w:rPr>
        <w:t>has given briefings at the National Intelligence Council, the CIA, and the State Department</w:t>
      </w:r>
      <w:r w:rsidRPr="00845F67">
        <w:rPr>
          <w:rStyle w:val="Style13ptBold"/>
          <w:b w:val="0"/>
          <w:bCs/>
          <w:sz w:val="16"/>
          <w:szCs w:val="16"/>
        </w:rPr>
        <w:t>, JD from Cornell Law School) “</w:t>
      </w:r>
      <w:r w:rsidRPr="00845F67">
        <w:rPr>
          <w:szCs w:val="16"/>
        </w:rPr>
        <w:t>China Is Becoming a Military State,” Newsweek, 1/14/2021] JL</w:t>
      </w:r>
    </w:p>
    <w:p w14:paraId="60948BB7" w14:textId="77777777" w:rsidR="00B47FA7" w:rsidRPr="00225479" w:rsidRDefault="00B47FA7" w:rsidP="00B47FA7">
      <w:pPr>
        <w:rPr>
          <w:sz w:val="12"/>
        </w:rPr>
      </w:pPr>
      <w:r w:rsidRPr="00225479">
        <w:rPr>
          <w:sz w:val="12"/>
        </w:rPr>
        <w:t xml:space="preserve">At this moment, </w:t>
      </w:r>
      <w:r w:rsidRPr="00225479">
        <w:rPr>
          <w:rStyle w:val="StyleUnderline"/>
          <w:highlight w:val="green"/>
        </w:rPr>
        <w:t>the Communist Party is taking</w:t>
      </w:r>
      <w:r w:rsidRPr="00225479">
        <w:rPr>
          <w:rStyle w:val="StyleUnderline"/>
        </w:rPr>
        <w:t xml:space="preserve"> back </w:t>
      </w:r>
      <w:r w:rsidRPr="00225479">
        <w:rPr>
          <w:rStyle w:val="StyleUnderline"/>
          <w:highlight w:val="green"/>
        </w:rPr>
        <w:t>power from all others in society</w:t>
      </w:r>
      <w:r w:rsidRPr="00225479">
        <w:rPr>
          <w:rStyle w:val="StyleUnderline"/>
        </w:rPr>
        <w:t xml:space="preserve">, including the State Council, and </w:t>
      </w:r>
      <w:r w:rsidRPr="00225479">
        <w:rPr>
          <w:rStyle w:val="Emphasis"/>
          <w:highlight w:val="green"/>
        </w:rPr>
        <w:t>the military is gaining influence inside Party circles</w:t>
      </w:r>
      <w:r w:rsidRPr="00225479">
        <w:rPr>
          <w:sz w:val="12"/>
        </w:rPr>
        <w:t>.</w:t>
      </w:r>
    </w:p>
    <w:p w14:paraId="3DC0E397" w14:textId="77777777" w:rsidR="00B47FA7" w:rsidRPr="00225479" w:rsidRDefault="00B47FA7" w:rsidP="00B47FA7">
      <w:r w:rsidRPr="00225479">
        <w:rPr>
          <w:rStyle w:val="StyleUnderline"/>
        </w:rPr>
        <w:t>Why is the People's Liberation Army making a comeback? The answer lies in succession politics</w:t>
      </w:r>
      <w:r w:rsidRPr="00225479">
        <w:t>.</w:t>
      </w:r>
    </w:p>
    <w:p w14:paraId="2BE7F837" w14:textId="77777777" w:rsidR="00B47FA7" w:rsidRPr="00225479" w:rsidRDefault="00B47FA7" w:rsidP="00B47FA7">
      <w:pPr>
        <w:rPr>
          <w:sz w:val="12"/>
        </w:rPr>
      </w:pPr>
      <w:r w:rsidRPr="00225479">
        <w:rPr>
          <w:rStyle w:val="StyleUnderline"/>
        </w:rPr>
        <w:t>Xi Jinping was selected the top leader because he was not identified with any of the main factional groupings</w:t>
      </w:r>
      <w:r w:rsidRPr="00225479">
        <w:rPr>
          <w:sz w:val="12"/>
        </w:rPr>
        <w:t xml:space="preserve">—like the Communist Youth League of Hu Jintao or the Shanghai Gang of Jiang—that dominated Party politics. </w:t>
      </w:r>
      <w:r w:rsidRPr="00225479">
        <w:rPr>
          <w:rStyle w:val="StyleUnderline"/>
        </w:rPr>
        <w:t>Xi, in short, was the least unacceptable choice to the Party's squabbling factional elders</w:t>
      </w:r>
      <w:r w:rsidRPr="00225479">
        <w:rPr>
          <w:sz w:val="12"/>
        </w:rPr>
        <w:t>.</w:t>
      </w:r>
    </w:p>
    <w:p w14:paraId="7D2A2015" w14:textId="77777777" w:rsidR="00B47FA7" w:rsidRPr="00225479" w:rsidRDefault="00B47FA7" w:rsidP="00B47FA7">
      <w:pPr>
        <w:rPr>
          <w:sz w:val="12"/>
        </w:rPr>
      </w:pPr>
      <w:r w:rsidRPr="00225479">
        <w:rPr>
          <w:rStyle w:val="StyleUnderline"/>
        </w:rPr>
        <w:t>Xi</w:t>
      </w:r>
      <w:r w:rsidRPr="00225479">
        <w:rPr>
          <w:sz w:val="12"/>
        </w:rPr>
        <w:t xml:space="preserve">, once chosen, apparently decided that in order to rule, he </w:t>
      </w:r>
      <w:r w:rsidRPr="00225479">
        <w:rPr>
          <w:rStyle w:val="StyleUnderline"/>
        </w:rPr>
        <w:t>needed a base, so he made certain officers the core of his support</w:t>
      </w:r>
      <w:r w:rsidRPr="00225479">
        <w:rPr>
          <w:sz w:val="12"/>
        </w:rPr>
        <w:t xml:space="preserve">. As longtime China watcher Willy Lam told Reuters in 2013, </w:t>
      </w:r>
      <w:r w:rsidRPr="00225479">
        <w:rPr>
          <w:rStyle w:val="Emphasis"/>
          <w:highlight w:val="green"/>
        </w:rPr>
        <w:t>Xi</w:t>
      </w:r>
      <w:r w:rsidRPr="00225479">
        <w:rPr>
          <w:rStyle w:val="Emphasis"/>
        </w:rPr>
        <w:t xml:space="preserve"> Jinping's </w:t>
      </w:r>
      <w:r w:rsidRPr="00225479">
        <w:rPr>
          <w:rStyle w:val="Emphasis"/>
          <w:highlight w:val="green"/>
        </w:rPr>
        <w:t>faction is the military</w:t>
      </w:r>
      <w:r w:rsidRPr="00225479">
        <w:rPr>
          <w:sz w:val="12"/>
        </w:rPr>
        <w:t>.</w:t>
      </w:r>
    </w:p>
    <w:p w14:paraId="541DB81E" w14:textId="77777777" w:rsidR="00B47FA7" w:rsidRPr="00225479" w:rsidRDefault="00B47FA7" w:rsidP="00B47FA7">
      <w:pPr>
        <w:rPr>
          <w:sz w:val="12"/>
        </w:rPr>
      </w:pPr>
      <w:r w:rsidRPr="00225479">
        <w:rPr>
          <w:sz w:val="12"/>
        </w:rPr>
        <w:t xml:space="preserve">And </w:t>
      </w:r>
      <w:r w:rsidRPr="00225479">
        <w:rPr>
          <w:rStyle w:val="Emphasis"/>
          <w:highlight w:val="green"/>
        </w:rPr>
        <w:t>with the help of the military, Xi has accumulated</w:t>
      </w:r>
      <w:r w:rsidRPr="00225479">
        <w:rPr>
          <w:rStyle w:val="Emphasis"/>
        </w:rPr>
        <w:t xml:space="preserve"> almost </w:t>
      </w:r>
      <w:r w:rsidRPr="00225479">
        <w:rPr>
          <w:rStyle w:val="Emphasis"/>
          <w:highlight w:val="green"/>
        </w:rPr>
        <w:t>unprecedented</w:t>
      </w:r>
      <w:r w:rsidRPr="00225479">
        <w:rPr>
          <w:rStyle w:val="Emphasis"/>
        </w:rPr>
        <w:t xml:space="preserve"> political </w:t>
      </w:r>
      <w:r w:rsidRPr="00225479">
        <w:rPr>
          <w:rStyle w:val="Emphasis"/>
          <w:highlight w:val="green"/>
        </w:rPr>
        <w:t>power,</w:t>
      </w:r>
      <w:r w:rsidRPr="00225479">
        <w:rPr>
          <w:rStyle w:val="Emphasis"/>
        </w:rPr>
        <w:t xml:space="preserve"> ending the Party's two-decade-old consensus-driven system and replacing it with one-man rule</w:t>
      </w:r>
      <w:r w:rsidRPr="00225479">
        <w:rPr>
          <w:sz w:val="12"/>
        </w:rPr>
        <w:t>.</w:t>
      </w:r>
    </w:p>
    <w:p w14:paraId="132D45B8" w14:textId="77777777" w:rsidR="00B47FA7" w:rsidRPr="00225479" w:rsidRDefault="00B47FA7" w:rsidP="00B47FA7">
      <w:pPr>
        <w:rPr>
          <w:sz w:val="12"/>
        </w:rPr>
      </w:pPr>
      <w:r w:rsidRPr="00225479">
        <w:rPr>
          <w:sz w:val="12"/>
        </w:rPr>
        <w:t xml:space="preserve">As Wang, a professor at the Georgia Institute of Technology, notes, </w:t>
      </w:r>
      <w:r w:rsidRPr="00225479">
        <w:rPr>
          <w:rStyle w:val="StyleUnderline"/>
        </w:rPr>
        <w:t>Xi, with the amendments to the National Defense Law, is demonstrating his power of "leading everything and everyone</w:t>
      </w:r>
      <w:r w:rsidRPr="00225479">
        <w:rPr>
          <w:sz w:val="12"/>
        </w:rPr>
        <w:t xml:space="preserve">." He is wrapping that effort in a "rule by law" move that is </w:t>
      </w:r>
      <w:r w:rsidRPr="00225479">
        <w:rPr>
          <w:rStyle w:val="StyleUnderline"/>
        </w:rPr>
        <w:t>formalizing his perch at the top of the Chinese political system</w:t>
      </w:r>
      <w:r w:rsidRPr="00225479">
        <w:rPr>
          <w:sz w:val="12"/>
        </w:rPr>
        <w:t>.</w:t>
      </w:r>
    </w:p>
    <w:p w14:paraId="4AD8701F" w14:textId="77777777" w:rsidR="00B47FA7" w:rsidRPr="00225479" w:rsidRDefault="00B47FA7" w:rsidP="00B47FA7">
      <w:pPr>
        <w:rPr>
          <w:sz w:val="12"/>
        </w:rPr>
      </w:pPr>
      <w:r w:rsidRPr="00225479">
        <w:rPr>
          <w:rStyle w:val="StyleUnderline"/>
        </w:rPr>
        <w:t xml:space="preserve">How is Xi using his newfound power? There is a hint in the </w:t>
      </w:r>
      <w:r w:rsidRPr="00225479">
        <w:rPr>
          <w:rStyle w:val="StyleUnderline"/>
          <w:highlight w:val="green"/>
        </w:rPr>
        <w:t>National Defense Law amendments</w:t>
      </w:r>
      <w:r w:rsidRPr="00225479">
        <w:rPr>
          <w:sz w:val="12"/>
        </w:rPr>
        <w:t xml:space="preserve">. These changes, Fisher tells us, "increase the powers of the CMC to mobilize the civilian sector for wartime and to better authorize the CMC to engage in foreign military exercises to defend China's 'development interests.'" As such, </w:t>
      </w:r>
      <w:r w:rsidRPr="00225479">
        <w:rPr>
          <w:rStyle w:val="StyleUnderline"/>
        </w:rPr>
        <w:t>the changes "</w:t>
      </w:r>
      <w:r w:rsidRPr="00225479">
        <w:rPr>
          <w:rStyle w:val="StyleUnderline"/>
          <w:highlight w:val="green"/>
        </w:rPr>
        <w:t>point to China's ambition to achieve 'whole nation'</w:t>
      </w:r>
      <w:r w:rsidRPr="00225479">
        <w:rPr>
          <w:rStyle w:val="StyleUnderline"/>
        </w:rPr>
        <w:t xml:space="preserve"> levels of </w:t>
      </w:r>
      <w:r w:rsidRPr="00225479">
        <w:rPr>
          <w:rStyle w:val="StyleUnderline"/>
          <w:highlight w:val="green"/>
        </w:rPr>
        <w:t>military mobilization</w:t>
      </w:r>
      <w:r w:rsidRPr="00225479">
        <w:rPr>
          <w:rStyle w:val="StyleUnderline"/>
        </w:rPr>
        <w:t xml:space="preserve"> to fight wars, and give the CMC formal power to control the future Chinese capabilities</w:t>
      </w:r>
      <w:r w:rsidRPr="00225479">
        <w:rPr>
          <w:sz w:val="12"/>
        </w:rPr>
        <w:t xml:space="preserve"> for global military intervention."</w:t>
      </w:r>
    </w:p>
    <w:p w14:paraId="6C522BA7" w14:textId="77777777" w:rsidR="00B47FA7" w:rsidRPr="00225479" w:rsidRDefault="00B47FA7" w:rsidP="00B47FA7">
      <w:pPr>
        <w:rPr>
          <w:sz w:val="12"/>
          <w:szCs w:val="12"/>
        </w:rPr>
      </w:pPr>
      <w:r w:rsidRPr="00225479">
        <w:rPr>
          <w:sz w:val="12"/>
          <w:szCs w:val="12"/>
        </w:rPr>
        <w:t>"The revised National Defense Law also embodies the concept that everyone should be involved in national defense," reports the Communist Party's </w:t>
      </w:r>
      <w:r w:rsidRPr="00225479">
        <w:rPr>
          <w:i/>
          <w:iCs/>
          <w:sz w:val="12"/>
          <w:szCs w:val="12"/>
        </w:rPr>
        <w:t>Global Times</w:t>
      </w:r>
      <w:r w:rsidRPr="00225479">
        <w:rPr>
          <w:sz w:val="12"/>
          <w:szCs w:val="12"/>
        </w:rPr>
        <w:t>, summarizing the words of an unnamed CMC official. "All national organizations, armed forces, political parties, civil groups, enterprises, social organizations and other organizations should support and take part in the development of national defense, fulfill national defense duties and carry out national defense missions according to the law."</w:t>
      </w:r>
    </w:p>
    <w:p w14:paraId="27619011" w14:textId="77777777" w:rsidR="00B47FA7" w:rsidRPr="00225479" w:rsidRDefault="00B47FA7" w:rsidP="00B47FA7">
      <w:pPr>
        <w:rPr>
          <w:sz w:val="12"/>
        </w:rPr>
      </w:pPr>
      <w:r w:rsidRPr="00225479">
        <w:rPr>
          <w:sz w:val="12"/>
        </w:rPr>
        <w:t xml:space="preserve">That sounds like </w:t>
      </w:r>
      <w:r w:rsidRPr="00225479">
        <w:rPr>
          <w:rStyle w:val="StyleUnderline"/>
        </w:rPr>
        <w:t xml:space="preserve">Xi </w:t>
      </w:r>
      <w:r w:rsidRPr="00225479">
        <w:rPr>
          <w:sz w:val="12"/>
        </w:rPr>
        <w:t>is getting ready to pick even more fights with neighbors—and perhaps the United States. On January 5, he </w:t>
      </w:r>
      <w:r w:rsidRPr="00225479">
        <w:rPr>
          <w:rStyle w:val="StyleUnderline"/>
        </w:rPr>
        <w:t>ordered People's Liberation Army generals and admirals to be prepared to "act at any second</w:t>
      </w:r>
      <w:r w:rsidRPr="00225479">
        <w:rPr>
          <w:sz w:val="12"/>
        </w:rPr>
        <w:t>."</w:t>
      </w:r>
    </w:p>
    <w:p w14:paraId="64E0B351" w14:textId="77777777" w:rsidR="00B47FA7" w:rsidRPr="00225479" w:rsidRDefault="00B47FA7" w:rsidP="00B47FA7">
      <w:pPr>
        <w:rPr>
          <w:sz w:val="12"/>
        </w:rPr>
      </w:pPr>
      <w:r w:rsidRPr="00225479">
        <w:rPr>
          <w:sz w:val="12"/>
        </w:rPr>
        <w:t>Why would Xi want to start a war? "</w:t>
      </w:r>
      <w:r w:rsidRPr="00225479">
        <w:rPr>
          <w:rStyle w:val="StyleUnderline"/>
        </w:rPr>
        <w:t xml:space="preserve">This is really </w:t>
      </w:r>
      <w:r w:rsidRPr="00225479">
        <w:rPr>
          <w:rStyle w:val="StyleUnderline"/>
          <w:highlight w:val="green"/>
        </w:rPr>
        <w:t>indicative of</w:t>
      </w:r>
      <w:r w:rsidRPr="00225479">
        <w:rPr>
          <w:rStyle w:val="StyleUnderline"/>
        </w:rPr>
        <w:t xml:space="preserve"> there being instability in China, and Mr. </w:t>
      </w:r>
      <w:r w:rsidRPr="00225479">
        <w:rPr>
          <w:rStyle w:val="StyleUnderline"/>
          <w:highlight w:val="green"/>
        </w:rPr>
        <w:t>Xi</w:t>
      </w:r>
      <w:r w:rsidRPr="00225479">
        <w:rPr>
          <w:rStyle w:val="StyleUnderline"/>
        </w:rPr>
        <w:t xml:space="preserve"> </w:t>
      </w:r>
      <w:r w:rsidRPr="00225479">
        <w:rPr>
          <w:rStyle w:val="StyleUnderline"/>
          <w:highlight w:val="green"/>
        </w:rPr>
        <w:t>seeking to consolidate power</w:t>
      </w:r>
      <w:r w:rsidRPr="00225479">
        <w:rPr>
          <w:rStyle w:val="StyleUnderline"/>
        </w:rPr>
        <w:t xml:space="preserve"> around himself</w:t>
      </w:r>
      <w:r w:rsidRPr="00225479">
        <w:rPr>
          <w:sz w:val="12"/>
        </w:rPr>
        <w:t>. ...</w:t>
      </w:r>
      <w:r w:rsidRPr="00225479">
        <w:rPr>
          <w:rStyle w:val="StyleUnderline"/>
          <w:highlight w:val="green"/>
        </w:rPr>
        <w:t>The</w:t>
      </w:r>
      <w:r w:rsidRPr="00225479">
        <w:rPr>
          <w:rStyle w:val="StyleUnderline"/>
        </w:rPr>
        <w:t xml:space="preserve"> new National Defense </w:t>
      </w:r>
      <w:r w:rsidRPr="00225479">
        <w:rPr>
          <w:rStyle w:val="StyleUnderline"/>
          <w:highlight w:val="green"/>
        </w:rPr>
        <w:t>Law</w:t>
      </w:r>
      <w:r w:rsidRPr="00225479">
        <w:rPr>
          <w:rStyle w:val="StyleUnderline"/>
        </w:rPr>
        <w:t xml:space="preserve"> essentially </w:t>
      </w:r>
      <w:r w:rsidRPr="00225479">
        <w:rPr>
          <w:rStyle w:val="StyleUnderline"/>
          <w:highlight w:val="green"/>
        </w:rPr>
        <w:t>removes the alternative power base</w:t>
      </w:r>
      <w:r w:rsidRPr="00225479">
        <w:rPr>
          <w:rStyle w:val="StyleUnderline"/>
        </w:rPr>
        <w:t xml:space="preserve"> of the premier of the State Council, in this case Li Keqiang, from interfering with Mr. Xi's own power ambitions</w:t>
      </w:r>
      <w:r w:rsidRPr="00225479">
        <w:rPr>
          <w:sz w:val="12"/>
        </w:rPr>
        <w:t xml:space="preserve">," said Charles Burton of the Ottawa-based Macdonald-Laurier Institute to John Batchelor, the radio host, earlier this month. As Burton noted, </w:t>
      </w:r>
      <w:r w:rsidRPr="00225479">
        <w:rPr>
          <w:rStyle w:val="StyleUnderline"/>
        </w:rPr>
        <w:t>the amendments to the National Defense Law undermine Premier Li Keqiang, the head of the State Council and long-standing rival to Xi</w:t>
      </w:r>
      <w:r w:rsidRPr="00225479">
        <w:rPr>
          <w:sz w:val="12"/>
        </w:rPr>
        <w:t>.</w:t>
      </w:r>
    </w:p>
    <w:p w14:paraId="1B4C0DC9" w14:textId="77777777" w:rsidR="00B47FA7" w:rsidRPr="00225479" w:rsidRDefault="00B47FA7" w:rsidP="00B47FA7">
      <w:pPr>
        <w:rPr>
          <w:sz w:val="12"/>
        </w:rPr>
      </w:pPr>
      <w:r w:rsidRPr="00225479">
        <w:rPr>
          <w:sz w:val="12"/>
        </w:rPr>
        <w:lastRenderedPageBreak/>
        <w:t xml:space="preserve">"I think </w:t>
      </w:r>
      <w:r w:rsidRPr="00225479">
        <w:rPr>
          <w:rStyle w:val="StyleUnderline"/>
          <w:highlight w:val="green"/>
        </w:rPr>
        <w:t>this</w:t>
      </w:r>
      <w:r w:rsidRPr="00225479">
        <w:rPr>
          <w:rStyle w:val="StyleUnderline"/>
        </w:rPr>
        <w:t xml:space="preserve"> really </w:t>
      </w:r>
      <w:r w:rsidRPr="00225479">
        <w:rPr>
          <w:rStyle w:val="StyleUnderline"/>
          <w:highlight w:val="green"/>
        </w:rPr>
        <w:t>gives the green light for him to dispatch the military on any pretext</w:t>
      </w:r>
      <w:r w:rsidRPr="00225479">
        <w:rPr>
          <w:rStyle w:val="StyleUnderline"/>
        </w:rPr>
        <w:t xml:space="preserve"> that he feels is necessary to defend his power</w:t>
      </w:r>
      <w:r w:rsidRPr="00225479">
        <w:rPr>
          <w:sz w:val="12"/>
        </w:rPr>
        <w:t>," Burton says. "</w:t>
      </w:r>
      <w:r w:rsidRPr="00225479">
        <w:rPr>
          <w:rStyle w:val="Emphasis"/>
          <w:highlight w:val="green"/>
        </w:rPr>
        <w:t>China is becoming a military state</w:t>
      </w:r>
      <w:r w:rsidRPr="00225479">
        <w:rPr>
          <w:sz w:val="12"/>
        </w:rPr>
        <w:t>."</w:t>
      </w:r>
    </w:p>
    <w:p w14:paraId="4FB985F3" w14:textId="77777777" w:rsidR="00B47FA7" w:rsidRDefault="00B47FA7" w:rsidP="00B47FA7">
      <w:pPr>
        <w:pStyle w:val="Heading4"/>
      </w:pPr>
      <w:r>
        <w:t>The plan alienates the PLA – they view space dominance as the linchpin of China’s legitimacy – specifically, public-private tech development is key</w:t>
      </w:r>
    </w:p>
    <w:p w14:paraId="1B54A262" w14:textId="77777777" w:rsidR="00B47FA7" w:rsidRPr="00D25E3F" w:rsidRDefault="00B47FA7" w:rsidP="00B47FA7">
      <w:pPr>
        <w:rPr>
          <w:rStyle w:val="Style13ptBold"/>
        </w:rPr>
      </w:pPr>
      <w:r>
        <w:rPr>
          <w:rStyle w:val="Style13ptBold"/>
        </w:rPr>
        <w:t xml:space="preserve">Economic Times 20 </w:t>
      </w:r>
      <w:r w:rsidRPr="00D25E3F">
        <w:rPr>
          <w:rStyle w:val="Style13ptBold"/>
          <w:b w:val="0"/>
          <w:bCs/>
          <w:sz w:val="16"/>
          <w:szCs w:val="16"/>
        </w:rPr>
        <w:t xml:space="preserve">[(Economic Times, </w:t>
      </w:r>
      <w:r w:rsidRPr="00D25E3F">
        <w:rPr>
          <w:szCs w:val="16"/>
        </w:rPr>
        <w:t>Indian daily newspaper, internally cites Dean Cheng, Senior Research Fellow at the Heritage Foundation and the Davis Institute for National Security and Foreign Policy, former analyst in the International Security and Space Program at the Office of Technology Assessment, BA in Politics from Princeton University) “China attempting to militarize space as it seeks to modernize its military power,” 8/31/2020] JL</w:t>
      </w:r>
    </w:p>
    <w:p w14:paraId="18E63AAF" w14:textId="77777777" w:rsidR="00B47FA7" w:rsidRPr="00A022B6" w:rsidRDefault="00B47FA7" w:rsidP="00B47FA7">
      <w:pPr>
        <w:rPr>
          <w:sz w:val="12"/>
        </w:rPr>
      </w:pPr>
      <w:r w:rsidRPr="00A022B6">
        <w:rPr>
          <w:sz w:val="12"/>
        </w:rPr>
        <w:t xml:space="preserve">The Jamestown Foundation, a US think-tank, hosted a webinar on August 19 entitled "China's Space Ambitions: Emerging Dimensions of Competition." One presenter, Dean Cheng, Senior Research Fellow at The Heritage Foundation, noted that </w:t>
      </w:r>
      <w:r w:rsidRPr="00A022B6">
        <w:rPr>
          <w:rStyle w:val="Emphasis"/>
          <w:highlight w:val="green"/>
        </w:rPr>
        <w:t xml:space="preserve">Beijing's space </w:t>
      </w:r>
      <w:proofErr w:type="spellStart"/>
      <w:r w:rsidRPr="00A022B6">
        <w:rPr>
          <w:rStyle w:val="Emphasis"/>
          <w:highlight w:val="green"/>
        </w:rPr>
        <w:t>programme</w:t>
      </w:r>
      <w:proofErr w:type="spellEnd"/>
      <w:r w:rsidRPr="00A022B6">
        <w:rPr>
          <w:rStyle w:val="Emphasis"/>
          <w:highlight w:val="green"/>
        </w:rPr>
        <w:t xml:space="preserve"> is linked to China's</w:t>
      </w:r>
      <w:r w:rsidRPr="00A022B6">
        <w:rPr>
          <w:rStyle w:val="Emphasis"/>
        </w:rPr>
        <w:t xml:space="preserve"> central concept of comprehensive </w:t>
      </w:r>
      <w:r w:rsidRPr="00A022B6">
        <w:rPr>
          <w:rStyle w:val="Emphasis"/>
          <w:highlight w:val="green"/>
        </w:rPr>
        <w:t>national power</w:t>
      </w:r>
      <w:r w:rsidRPr="00A022B6">
        <w:rPr>
          <w:rStyle w:val="StyleUnderline"/>
          <w:highlight w:val="green"/>
        </w:rPr>
        <w:t>. "This is</w:t>
      </w:r>
      <w:r w:rsidRPr="00A022B6">
        <w:rPr>
          <w:rStyle w:val="StyleUnderline"/>
        </w:rPr>
        <w:t xml:space="preserve"> basically </w:t>
      </w:r>
      <w:r w:rsidRPr="00A022B6">
        <w:rPr>
          <w:rStyle w:val="StyleUnderline"/>
          <w:highlight w:val="green"/>
        </w:rPr>
        <w:t>how the Chinese think</w:t>
      </w:r>
      <w:r w:rsidRPr="00A022B6">
        <w:rPr>
          <w:rStyle w:val="StyleUnderline"/>
        </w:rPr>
        <w:t xml:space="preserve"> about how they rack and stack, how </w:t>
      </w:r>
      <w:r w:rsidRPr="00A022B6">
        <w:rPr>
          <w:rStyle w:val="StyleUnderline"/>
          <w:highlight w:val="green"/>
        </w:rPr>
        <w:t>they compare</w:t>
      </w:r>
      <w:r w:rsidRPr="00A022B6">
        <w:rPr>
          <w:rStyle w:val="StyleUnderline"/>
        </w:rPr>
        <w:t xml:space="preserve"> with other countries</w:t>
      </w:r>
      <w:r w:rsidRPr="00A022B6">
        <w:rPr>
          <w:sz w:val="12"/>
        </w:rPr>
        <w:t>."</w:t>
      </w:r>
    </w:p>
    <w:p w14:paraId="5365FE13" w14:textId="77777777" w:rsidR="00B47FA7" w:rsidRPr="00A022B6" w:rsidRDefault="00B47FA7" w:rsidP="00B47FA7">
      <w:pPr>
        <w:rPr>
          <w:sz w:val="12"/>
        </w:rPr>
      </w:pPr>
      <w:r w:rsidRPr="00A022B6">
        <w:rPr>
          <w:sz w:val="12"/>
        </w:rPr>
        <w:t xml:space="preserve">China </w:t>
      </w:r>
      <w:proofErr w:type="spellStart"/>
      <w:r w:rsidRPr="00A022B6">
        <w:rPr>
          <w:sz w:val="12"/>
        </w:rPr>
        <w:t>recognises</w:t>
      </w:r>
      <w:proofErr w:type="spellEnd"/>
      <w:r w:rsidRPr="00A022B6">
        <w:rPr>
          <w:sz w:val="12"/>
        </w:rPr>
        <w:t xml:space="preserve"> that military power is important, but it is not the only factor in being a great power. Cheng drew a parallel with the former USSR, where military power alone did not ensure survival of that communist state. Other comprehensive national power factors are political unity, economic power, diplomatic strength, science and technology, and even culture. "</w:t>
      </w:r>
      <w:r w:rsidRPr="00A022B6">
        <w:rPr>
          <w:rStyle w:val="StyleUnderline"/>
          <w:highlight w:val="green"/>
        </w:rPr>
        <w:t>Space touches every</w:t>
      </w:r>
      <w:r w:rsidRPr="00A022B6">
        <w:rPr>
          <w:rStyle w:val="StyleUnderline"/>
        </w:rPr>
        <w:t xml:space="preserve"> one of these </w:t>
      </w:r>
      <w:r w:rsidRPr="00A022B6">
        <w:rPr>
          <w:rStyle w:val="StyleUnderline"/>
          <w:highlight w:val="green"/>
        </w:rPr>
        <w:t>aspect</w:t>
      </w:r>
      <w:r w:rsidRPr="00A022B6">
        <w:rPr>
          <w:rStyle w:val="StyleUnderline"/>
        </w:rPr>
        <w:t xml:space="preserve">s </w:t>
      </w:r>
      <w:r w:rsidRPr="00A022B6">
        <w:rPr>
          <w:rStyle w:val="StyleUnderline"/>
          <w:highlight w:val="green"/>
        </w:rPr>
        <w:t>in comprehensive</w:t>
      </w:r>
      <w:r w:rsidRPr="00A022B6">
        <w:rPr>
          <w:rStyle w:val="StyleUnderline"/>
        </w:rPr>
        <w:t xml:space="preserve"> national </w:t>
      </w:r>
      <w:r w:rsidRPr="00A022B6">
        <w:rPr>
          <w:rStyle w:val="StyleUnderline"/>
          <w:highlight w:val="green"/>
        </w:rPr>
        <w:t>power</w:t>
      </w:r>
      <w:r w:rsidRPr="00A022B6">
        <w:rPr>
          <w:rStyle w:val="StyleUnderline"/>
        </w:rPr>
        <w:t>, and that is a part of why Chinese see space as so important</w:t>
      </w:r>
      <w:r w:rsidRPr="00A022B6">
        <w:rPr>
          <w:sz w:val="12"/>
        </w:rPr>
        <w:t>."</w:t>
      </w:r>
    </w:p>
    <w:p w14:paraId="0AD10914" w14:textId="77777777" w:rsidR="00B47FA7" w:rsidRPr="00A022B6" w:rsidRDefault="00B47FA7" w:rsidP="00B47FA7">
      <w:pPr>
        <w:rPr>
          <w:sz w:val="12"/>
        </w:rPr>
      </w:pPr>
      <w:r w:rsidRPr="00A022B6">
        <w:rPr>
          <w:sz w:val="12"/>
        </w:rPr>
        <w:t xml:space="preserve">Indeed, </w:t>
      </w:r>
      <w:r w:rsidRPr="00A022B6">
        <w:rPr>
          <w:rStyle w:val="StyleUnderline"/>
        </w:rPr>
        <w:t>a strong space industrial complex will generate benefits that ripple through the rest of China's economy</w:t>
      </w:r>
      <w:r w:rsidRPr="00A022B6">
        <w:rPr>
          <w:sz w:val="12"/>
        </w:rPr>
        <w:t xml:space="preserve">. Furthermore, he said </w:t>
      </w:r>
      <w:r w:rsidRPr="00A022B6">
        <w:rPr>
          <w:rStyle w:val="Emphasis"/>
          <w:highlight w:val="green"/>
        </w:rPr>
        <w:t>space achievements "promote pride</w:t>
      </w:r>
      <w:r w:rsidRPr="00A022B6">
        <w:rPr>
          <w:rStyle w:val="Emphasis"/>
        </w:rPr>
        <w:t xml:space="preserve"> within China, especially </w:t>
      </w:r>
      <w:r w:rsidRPr="00A022B6">
        <w:rPr>
          <w:rStyle w:val="Emphasis"/>
          <w:highlight w:val="green"/>
        </w:rPr>
        <w:t>for the</w:t>
      </w:r>
      <w:r w:rsidRPr="00A022B6">
        <w:rPr>
          <w:rStyle w:val="Emphasis"/>
        </w:rPr>
        <w:t xml:space="preserve"> Chinese Communist Party </w:t>
      </w:r>
      <w:r w:rsidRPr="00A022B6">
        <w:rPr>
          <w:rStyle w:val="Emphasis"/>
          <w:highlight w:val="green"/>
        </w:rPr>
        <w:t>(CCP)</w:t>
      </w:r>
      <w:r w:rsidRPr="00A022B6">
        <w:rPr>
          <w:rStyle w:val="StyleUnderline"/>
        </w:rPr>
        <w:t xml:space="preserve"> ... It's symbolic of how far China has come," he said, </w:t>
      </w:r>
      <w:r w:rsidRPr="00A022B6">
        <w:rPr>
          <w:rStyle w:val="StyleUnderline"/>
          <w:highlight w:val="green"/>
        </w:rPr>
        <w:t>and</w:t>
      </w:r>
      <w:r w:rsidRPr="00A022B6">
        <w:rPr>
          <w:rStyle w:val="StyleUnderline"/>
        </w:rPr>
        <w:t xml:space="preserve"> "</w:t>
      </w:r>
      <w:r w:rsidRPr="00A022B6">
        <w:rPr>
          <w:rStyle w:val="Emphasis"/>
        </w:rPr>
        <w:t xml:space="preserve">it </w:t>
      </w:r>
      <w:r w:rsidRPr="00A022B6">
        <w:rPr>
          <w:rStyle w:val="Emphasis"/>
          <w:highlight w:val="green"/>
        </w:rPr>
        <w:t>give</w:t>
      </w:r>
      <w:r w:rsidRPr="00A022B6">
        <w:rPr>
          <w:rStyle w:val="Emphasis"/>
        </w:rPr>
        <w:t xml:space="preserve">s </w:t>
      </w:r>
      <w:r w:rsidRPr="00A022B6">
        <w:rPr>
          <w:rStyle w:val="Emphasis"/>
          <w:highlight w:val="green"/>
        </w:rPr>
        <w:t>the CCP legitimacy</w:t>
      </w:r>
      <w:r w:rsidRPr="00A022B6">
        <w:rPr>
          <w:sz w:val="12"/>
        </w:rPr>
        <w:t>".</w:t>
      </w:r>
    </w:p>
    <w:p w14:paraId="10560681" w14:textId="77777777" w:rsidR="00B47FA7" w:rsidRPr="00A022B6" w:rsidRDefault="00B47FA7" w:rsidP="00B47FA7">
      <w:pPr>
        <w:rPr>
          <w:sz w:val="12"/>
        </w:rPr>
      </w:pPr>
      <w:r w:rsidRPr="00A022B6">
        <w:rPr>
          <w:rStyle w:val="StyleUnderline"/>
        </w:rPr>
        <w:t xml:space="preserve">China is pushing into space services, including </w:t>
      </w:r>
      <w:r w:rsidRPr="00A022B6">
        <w:rPr>
          <w:rStyle w:val="Emphasis"/>
          <w:highlight w:val="green"/>
        </w:rPr>
        <w:t>satellite launches</w:t>
      </w:r>
      <w:r w:rsidRPr="00A022B6">
        <w:rPr>
          <w:rStyle w:val="StyleUnderline"/>
        </w:rPr>
        <w:t xml:space="preserve">, </w:t>
      </w:r>
      <w:r w:rsidRPr="00A022B6">
        <w:rPr>
          <w:rStyle w:val="Emphasis"/>
        </w:rPr>
        <w:t xml:space="preserve">satellite </w:t>
      </w:r>
      <w:r w:rsidRPr="00A022B6">
        <w:rPr>
          <w:rStyle w:val="Emphasis"/>
          <w:highlight w:val="green"/>
        </w:rPr>
        <w:t>applications</w:t>
      </w:r>
      <w:r w:rsidRPr="00A022B6">
        <w:rPr>
          <w:rStyle w:val="StyleUnderline"/>
          <w:highlight w:val="green"/>
        </w:rPr>
        <w:t xml:space="preserve"> and</w:t>
      </w:r>
      <w:r w:rsidRPr="00A022B6">
        <w:rPr>
          <w:rStyle w:val="StyleUnderline"/>
        </w:rPr>
        <w:t xml:space="preserve"> </w:t>
      </w:r>
      <w:r w:rsidRPr="00A022B6">
        <w:rPr>
          <w:rStyle w:val="Emphasis"/>
        </w:rPr>
        <w:t xml:space="preserve">Earth observation/satellite </w:t>
      </w:r>
      <w:r w:rsidRPr="00A022B6">
        <w:rPr>
          <w:rStyle w:val="Emphasis"/>
          <w:highlight w:val="green"/>
        </w:rPr>
        <w:t>imagery</w:t>
      </w:r>
      <w:r w:rsidRPr="00A022B6">
        <w:rPr>
          <w:rStyle w:val="StyleUnderline"/>
        </w:rPr>
        <w:t xml:space="preserve"> for others</w:t>
      </w:r>
      <w:r w:rsidRPr="00A022B6">
        <w:rPr>
          <w:sz w:val="12"/>
        </w:rPr>
        <w:t>. Satellite customers include Belarus, Laos, Pakistan and Venezuela, for example, attracting hard currency and influence. Cheng said most underestimate the impact this has, as such countries grow almost totally dependent on Chinese equipment, assets and training over time. Incidentally, China could have manufactured back doors into these systems for foreigners to allow it access.</w:t>
      </w:r>
    </w:p>
    <w:p w14:paraId="4F444C38" w14:textId="77777777" w:rsidR="00B47FA7" w:rsidRPr="00A022B6" w:rsidRDefault="00B47FA7" w:rsidP="00B47FA7">
      <w:pPr>
        <w:rPr>
          <w:sz w:val="12"/>
        </w:rPr>
      </w:pPr>
      <w:r w:rsidRPr="00A022B6">
        <w:rPr>
          <w:sz w:val="12"/>
        </w:rPr>
        <w:t xml:space="preserve">Mark Stokes, Executive Director at the US-based Project 2049 Institute think-tank, said in the same webinar that </w:t>
      </w:r>
      <w:r w:rsidRPr="00A022B6">
        <w:rPr>
          <w:rStyle w:val="StyleUnderline"/>
        </w:rPr>
        <w:t>PLA requirements have always been fundamental to development of Chinese space capabilities. Potential PLA space missions in support of joint warfighting in a crisis include targeting (battlefield surveillance, electronic reconnaissance and ocean surveillance), communications, PNT services (obtaining target data, navigation information, navigation support and timing services), space jamming (encompassing space communications, radar, electro-optical and PNT) and space protection</w:t>
      </w:r>
      <w:r w:rsidRPr="00A022B6">
        <w:rPr>
          <w:sz w:val="12"/>
        </w:rPr>
        <w:t>.</w:t>
      </w:r>
    </w:p>
    <w:p w14:paraId="0A2CD385" w14:textId="77777777" w:rsidR="00B47FA7" w:rsidRPr="00A022B6" w:rsidRDefault="00B47FA7" w:rsidP="00B47FA7">
      <w:pPr>
        <w:rPr>
          <w:sz w:val="12"/>
        </w:rPr>
      </w:pPr>
      <w:r w:rsidRPr="00A022B6">
        <w:rPr>
          <w:sz w:val="12"/>
        </w:rPr>
        <w:t xml:space="preserve">Stokes said the end of 2015 was "significant" for Chinese space efforts because consolidation of end-users under the PLA's Strategic Support Force (PLASSF) occurred, specifically within the Space Systems Department. In terms of developing and meeting requirements, </w:t>
      </w:r>
      <w:r w:rsidRPr="00A022B6">
        <w:rPr>
          <w:rStyle w:val="StyleUnderline"/>
        </w:rPr>
        <w:t>the PLASSF is now "much more efficient</w:t>
      </w:r>
      <w:r w:rsidRPr="00A022B6">
        <w:rPr>
          <w:sz w:val="12"/>
        </w:rPr>
        <w:t>," the American analyst posited.</w:t>
      </w:r>
    </w:p>
    <w:p w14:paraId="74BB3A41" w14:textId="77777777" w:rsidR="00B47FA7" w:rsidRPr="00A022B6" w:rsidRDefault="00B47FA7" w:rsidP="00B47FA7">
      <w:pPr>
        <w:rPr>
          <w:sz w:val="12"/>
        </w:rPr>
      </w:pPr>
      <w:r w:rsidRPr="00A022B6">
        <w:rPr>
          <w:sz w:val="12"/>
        </w:rPr>
        <w:t xml:space="preserve">Indeed, China created its space force in 2015, just a few months after Russia. After formally establishing its Space Force in December 2019, the US is still getting its equivalent off the ground. Cheng said both </w:t>
      </w:r>
      <w:r w:rsidRPr="00A022B6">
        <w:rPr>
          <w:rStyle w:val="StyleUnderline"/>
        </w:rPr>
        <w:t>China</w:t>
      </w:r>
      <w:r w:rsidRPr="00A022B6">
        <w:rPr>
          <w:sz w:val="12"/>
        </w:rPr>
        <w:t xml:space="preserve"> and Russia </w:t>
      </w:r>
      <w:r w:rsidRPr="00A022B6">
        <w:rPr>
          <w:rStyle w:val="StyleUnderline"/>
        </w:rPr>
        <w:t xml:space="preserve">have been pushing to </w:t>
      </w:r>
      <w:proofErr w:type="spellStart"/>
      <w:r w:rsidRPr="00A022B6">
        <w:rPr>
          <w:rStyle w:val="StyleUnderline"/>
        </w:rPr>
        <w:t>militarise</w:t>
      </w:r>
      <w:proofErr w:type="spellEnd"/>
      <w:r w:rsidRPr="00A022B6">
        <w:rPr>
          <w:rStyle w:val="StyleUnderline"/>
        </w:rPr>
        <w:t xml:space="preserve"> space, even though such a term is probably meaningless given that </w:t>
      </w:r>
      <w:r w:rsidRPr="00A022B6">
        <w:rPr>
          <w:rStyle w:val="Emphasis"/>
          <w:highlight w:val="green"/>
        </w:rPr>
        <w:t>95 per cent of</w:t>
      </w:r>
      <w:r w:rsidRPr="00A022B6">
        <w:rPr>
          <w:rStyle w:val="Emphasis"/>
        </w:rPr>
        <w:t xml:space="preserve"> space </w:t>
      </w:r>
      <w:r w:rsidRPr="00A022B6">
        <w:rPr>
          <w:rStyle w:val="Emphasis"/>
          <w:highlight w:val="green"/>
        </w:rPr>
        <w:t>tech</w:t>
      </w:r>
      <w:r w:rsidRPr="00A022B6">
        <w:rPr>
          <w:rStyle w:val="Emphasis"/>
        </w:rPr>
        <w:t xml:space="preserve">nology </w:t>
      </w:r>
      <w:r w:rsidRPr="00A022B6">
        <w:rPr>
          <w:rStyle w:val="Emphasis"/>
          <w:highlight w:val="green"/>
        </w:rPr>
        <w:t>has dual</w:t>
      </w:r>
      <w:r w:rsidRPr="00A022B6">
        <w:rPr>
          <w:rStyle w:val="Emphasis"/>
        </w:rPr>
        <w:t xml:space="preserve"> applications for both military and civilian </w:t>
      </w:r>
      <w:r w:rsidRPr="00A022B6">
        <w:rPr>
          <w:rStyle w:val="Emphasis"/>
          <w:highlight w:val="green"/>
        </w:rPr>
        <w:t>use</w:t>
      </w:r>
      <w:r w:rsidRPr="00A022B6">
        <w:rPr>
          <w:rStyle w:val="StyleUnderline"/>
        </w:rPr>
        <w:t>. Certainly, outer space can no longer be viewed as a sanctuary</w:t>
      </w:r>
      <w:r w:rsidRPr="00A022B6">
        <w:rPr>
          <w:sz w:val="12"/>
        </w:rPr>
        <w:t>.</w:t>
      </w:r>
    </w:p>
    <w:p w14:paraId="4DB6BE82" w14:textId="77777777" w:rsidR="00B47FA7" w:rsidRPr="00A022B6" w:rsidRDefault="00B47FA7" w:rsidP="00B47FA7">
      <w:pPr>
        <w:rPr>
          <w:sz w:val="12"/>
          <w:szCs w:val="12"/>
        </w:rPr>
      </w:pPr>
      <w:r w:rsidRPr="00A022B6">
        <w:rPr>
          <w:sz w:val="12"/>
          <w:szCs w:val="12"/>
        </w:rPr>
        <w:t>Stokes said that "not much has changed really in terms of the space launch infrastructure and the launch, tracking and control of space ... but they are now integrated with end-users, and that is going to have an effect on making the whole system more efficient."</w:t>
      </w:r>
    </w:p>
    <w:p w14:paraId="76B75478" w14:textId="77777777" w:rsidR="00B47FA7" w:rsidRPr="00A022B6" w:rsidRDefault="00B47FA7" w:rsidP="00B47FA7">
      <w:pPr>
        <w:rPr>
          <w:sz w:val="12"/>
          <w:szCs w:val="12"/>
        </w:rPr>
      </w:pPr>
      <w:r w:rsidRPr="00A022B6">
        <w:rPr>
          <w:sz w:val="12"/>
          <w:szCs w:val="12"/>
        </w:rPr>
        <w:t>China has freedom of action in space, and the creation of the PLASSF and consolidation of space/counter-space research, development and acquisition, as well as training and operations, have benefitted from a single integrated command. The PLA's ability to interfere with American military operations in places like Taiwan will continue to grow yearly.</w:t>
      </w:r>
    </w:p>
    <w:p w14:paraId="7230783A" w14:textId="77777777" w:rsidR="00B47FA7" w:rsidRPr="00A022B6" w:rsidRDefault="00B47FA7" w:rsidP="00B47FA7">
      <w:pPr>
        <w:rPr>
          <w:sz w:val="12"/>
        </w:rPr>
      </w:pPr>
      <w:r w:rsidRPr="00A022B6">
        <w:rPr>
          <w:sz w:val="12"/>
        </w:rPr>
        <w:lastRenderedPageBreak/>
        <w:t xml:space="preserve">Cheng said, </w:t>
      </w:r>
      <w:r w:rsidRPr="00A022B6">
        <w:rPr>
          <w:rStyle w:val="StyleUnderline"/>
        </w:rPr>
        <w:t>"</w:t>
      </w:r>
      <w:r w:rsidRPr="00A022B6">
        <w:rPr>
          <w:rStyle w:val="StyleUnderline"/>
          <w:highlight w:val="green"/>
        </w:rPr>
        <w:t>The Chinese see future war as revolving around joint operations</w:t>
      </w:r>
      <w:r w:rsidRPr="00A022B6">
        <w:rPr>
          <w:rStyle w:val="StyleUnderline"/>
        </w:rPr>
        <w:t>, which are not just land, air and sea forces." They also include</w:t>
      </w:r>
      <w:r w:rsidRPr="00A022B6">
        <w:rPr>
          <w:sz w:val="12"/>
        </w:rPr>
        <w:t xml:space="preserve"> the </w:t>
      </w:r>
      <w:r w:rsidRPr="00A022B6">
        <w:rPr>
          <w:rStyle w:val="StyleUnderline"/>
        </w:rPr>
        <w:t>outer space</w:t>
      </w:r>
      <w:r w:rsidRPr="00A022B6">
        <w:rPr>
          <w:sz w:val="12"/>
        </w:rPr>
        <w:t xml:space="preserve"> and electronic warfare domains, which are necessary for information dominance." </w:t>
      </w:r>
      <w:r w:rsidRPr="00A022B6">
        <w:rPr>
          <w:rStyle w:val="StyleUnderline"/>
        </w:rPr>
        <w:t>China, therefore, wishes to deny an adversary like the US the use of space</w:t>
      </w:r>
      <w:r w:rsidRPr="00A022B6">
        <w:rPr>
          <w:sz w:val="12"/>
        </w:rPr>
        <w:t>, plus it needs to give the Chinese military every advantage.</w:t>
      </w:r>
    </w:p>
    <w:p w14:paraId="488133FE" w14:textId="77777777" w:rsidR="00B47FA7" w:rsidRPr="00A022B6" w:rsidRDefault="00B47FA7" w:rsidP="00B47FA7">
      <w:pPr>
        <w:rPr>
          <w:sz w:val="12"/>
          <w:szCs w:val="12"/>
        </w:rPr>
      </w:pPr>
      <w:r w:rsidRPr="00A022B6">
        <w:rPr>
          <w:sz w:val="12"/>
          <w:szCs w:val="12"/>
        </w:rPr>
        <w:t>China has therefore developed the ability to target hostile space-based assets (from the ground or space) and their all-important data-links. Indeed, jamming and electronic warfare complement anti-satellite weapons (which China has already tested), any of which can achieve effective mission kills against US and allied satellites. Stokes has not yet ascertained which agency is responsible for satellite kinetic kills, but it could well be the PLA Rocket Force, which is traditionally very tightly controlled by the Central Military Commission.</w:t>
      </w:r>
    </w:p>
    <w:p w14:paraId="1FB478E8" w14:textId="77777777" w:rsidR="00B47FA7" w:rsidRPr="00A022B6" w:rsidRDefault="00B47FA7" w:rsidP="00B47FA7">
      <w:pPr>
        <w:rPr>
          <w:sz w:val="12"/>
          <w:szCs w:val="12"/>
        </w:rPr>
      </w:pPr>
      <w:r w:rsidRPr="00A022B6">
        <w:rPr>
          <w:sz w:val="12"/>
          <w:szCs w:val="12"/>
        </w:rPr>
        <w:t xml:space="preserve">A detailed report entitled China's Space and Counter-space Capabilities and Activities, prepared for the US-China Economic and Security Review Commission, was published on March 30. Its authors, Mark Stokes, Gabriel Alvarado, Emily Weinstein and Ian Easton, </w:t>
      </w:r>
      <w:proofErr w:type="spellStart"/>
      <w:r w:rsidRPr="00A022B6">
        <w:rPr>
          <w:sz w:val="12"/>
          <w:szCs w:val="12"/>
        </w:rPr>
        <w:t>summarised</w:t>
      </w:r>
      <w:proofErr w:type="spellEnd"/>
      <w:r w:rsidRPr="00A022B6">
        <w:rPr>
          <w:sz w:val="12"/>
          <w:szCs w:val="12"/>
        </w:rPr>
        <w:t xml:space="preserve"> China's counter-space capabilities as follows.</w:t>
      </w:r>
    </w:p>
    <w:p w14:paraId="698F29C1" w14:textId="77777777" w:rsidR="00B47FA7" w:rsidRPr="00A022B6" w:rsidRDefault="00B47FA7" w:rsidP="00B47FA7">
      <w:pPr>
        <w:rPr>
          <w:sz w:val="12"/>
          <w:szCs w:val="12"/>
        </w:rPr>
      </w:pPr>
      <w:r w:rsidRPr="00A022B6">
        <w:rPr>
          <w:sz w:val="12"/>
          <w:szCs w:val="12"/>
        </w:rPr>
        <w:t>"China has an operational counter-space capability that will evolve through 2020 and out to 2035. These capabilities include anti-satellite kinetic kill vehicles (KKV) and space electronic countermeasures ... On the non-kinetic side, the PLA has an operational ground-based satellite electronic countermeasures capability designed to disrupt adversary use of satellite communications, navigation, search and rescue, missile early warning and other satellites through use of jamming."</w:t>
      </w:r>
    </w:p>
    <w:p w14:paraId="3441CA46" w14:textId="77777777" w:rsidR="00B47FA7" w:rsidRPr="00A022B6" w:rsidRDefault="00B47FA7" w:rsidP="00B47FA7">
      <w:pPr>
        <w:rPr>
          <w:sz w:val="12"/>
          <w:szCs w:val="12"/>
        </w:rPr>
      </w:pPr>
      <w:r w:rsidRPr="00A022B6">
        <w:rPr>
          <w:sz w:val="12"/>
          <w:szCs w:val="12"/>
        </w:rPr>
        <w:t>China obtained its first ground-based satellite jammers from Ukraine in the late 1990s, but it has developed its own solutions since then. "The PLA is capable of carrying out electronic countermeasures to disrupt, deny, deceive or degrade space services. Jamming prevents users from receiving intended signals and can be accomplished by attacking uplinks and downlinks.</w:t>
      </w:r>
    </w:p>
    <w:p w14:paraId="5AF9AE41" w14:textId="77777777" w:rsidR="00B47FA7" w:rsidRPr="00A022B6" w:rsidRDefault="00B47FA7" w:rsidP="00B47FA7">
      <w:pPr>
        <w:rPr>
          <w:sz w:val="12"/>
        </w:rPr>
      </w:pPr>
      <w:r w:rsidRPr="00A022B6">
        <w:rPr>
          <w:rStyle w:val="StyleUnderline"/>
          <w:highlight w:val="green"/>
        </w:rPr>
        <w:t xml:space="preserve">The </w:t>
      </w:r>
      <w:r w:rsidRPr="00A022B6">
        <w:rPr>
          <w:rStyle w:val="Emphasis"/>
          <w:highlight w:val="green"/>
        </w:rPr>
        <w:t xml:space="preserve">PLA and </w:t>
      </w:r>
      <w:proofErr w:type="spellStart"/>
      <w:r w:rsidRPr="00A022B6">
        <w:rPr>
          <w:rStyle w:val="Emphasis"/>
          <w:highlight w:val="green"/>
        </w:rPr>
        <w:t>defence</w:t>
      </w:r>
      <w:proofErr w:type="spellEnd"/>
      <w:r w:rsidRPr="00A022B6">
        <w:rPr>
          <w:rStyle w:val="Emphasis"/>
          <w:highlight w:val="green"/>
        </w:rPr>
        <w:t xml:space="preserve"> industry</w:t>
      </w:r>
      <w:r w:rsidRPr="00A022B6">
        <w:rPr>
          <w:rStyle w:val="StyleUnderline"/>
        </w:rPr>
        <w:t xml:space="preserve"> are developing and deploying jammers capable of targeting satellite communications over a large range of frequencies</w:t>
      </w:r>
      <w:r w:rsidRPr="00A022B6">
        <w:rPr>
          <w:sz w:val="12"/>
        </w:rPr>
        <w:t>, including dedicated military communication bands. The PLASSF also has advanced cyber capabilities that could be applied in parallel with counter-space operations."</w:t>
      </w:r>
    </w:p>
    <w:p w14:paraId="379ED0C0" w14:textId="77777777" w:rsidR="00B47FA7" w:rsidRPr="00A022B6" w:rsidRDefault="00B47FA7" w:rsidP="00B47FA7">
      <w:pPr>
        <w:rPr>
          <w:sz w:val="12"/>
          <w:szCs w:val="12"/>
        </w:rPr>
      </w:pPr>
      <w:r w:rsidRPr="00A022B6">
        <w:rPr>
          <w:sz w:val="12"/>
          <w:szCs w:val="12"/>
        </w:rPr>
        <w:t>Nonetheless, the report asserted that the US still assumed a technological lead in space.</w:t>
      </w:r>
    </w:p>
    <w:p w14:paraId="62BB271F" w14:textId="77777777" w:rsidR="00B47FA7" w:rsidRPr="00ED4AF3" w:rsidRDefault="00B47FA7" w:rsidP="00B47FA7">
      <w:pPr>
        <w:rPr>
          <w:sz w:val="12"/>
        </w:rPr>
      </w:pPr>
      <w:r w:rsidRPr="00A022B6">
        <w:rPr>
          <w:sz w:val="12"/>
        </w:rPr>
        <w:t>"</w:t>
      </w:r>
      <w:r w:rsidRPr="00A022B6">
        <w:rPr>
          <w:rStyle w:val="StyleUnderline"/>
        </w:rPr>
        <w:t xml:space="preserve">China also is carrying out research, development and testing on potential space-based counter-space systems. The PLASSF and defense industry have </w:t>
      </w:r>
      <w:r w:rsidRPr="00A022B6">
        <w:rPr>
          <w:rStyle w:val="StyleUnderline"/>
          <w:highlight w:val="green"/>
        </w:rPr>
        <w:t>carried out advanced</w:t>
      </w:r>
      <w:r w:rsidRPr="00A022B6">
        <w:rPr>
          <w:rStyle w:val="StyleUnderline"/>
        </w:rPr>
        <w:t xml:space="preserve"> satellite </w:t>
      </w:r>
      <w:r w:rsidRPr="00A022B6">
        <w:rPr>
          <w:rStyle w:val="StyleUnderline"/>
          <w:highlight w:val="green"/>
        </w:rPr>
        <w:t>maneuvers and are</w:t>
      </w:r>
      <w:r w:rsidRPr="00A022B6">
        <w:rPr>
          <w:rStyle w:val="StyleUnderline"/>
        </w:rPr>
        <w:t xml:space="preserve"> likely </w:t>
      </w:r>
      <w:r w:rsidRPr="00A022B6">
        <w:rPr>
          <w:rStyle w:val="StyleUnderline"/>
          <w:highlight w:val="green"/>
        </w:rPr>
        <w:t>testing orbital tech</w:t>
      </w:r>
      <w:r w:rsidRPr="00A022B6">
        <w:rPr>
          <w:rStyle w:val="StyleUnderline"/>
        </w:rPr>
        <w:t>nologies that could be applied to counter-space operations</w:t>
      </w:r>
      <w:r w:rsidRPr="00A022B6">
        <w:rPr>
          <w:sz w:val="12"/>
        </w:rPr>
        <w:t>." The PLASSF Network Systems Department probably oversees satellite jamming operations.</w:t>
      </w:r>
    </w:p>
    <w:p w14:paraId="40D8B424" w14:textId="77777777" w:rsidR="00B47FA7" w:rsidRPr="003057A9" w:rsidRDefault="00B47FA7" w:rsidP="00B47FA7">
      <w:pPr>
        <w:pStyle w:val="Heading4"/>
        <w:rPr>
          <w:u w:val="single"/>
        </w:rPr>
      </w:pPr>
      <w:r>
        <w:t xml:space="preserve">That factionalizes the CCP and emboldens challenges to Xi – the PLA is increasingly powerful and </w:t>
      </w:r>
      <w:r w:rsidRPr="003057A9">
        <w:rPr>
          <w:u w:val="single"/>
        </w:rPr>
        <w:t>not unconditionally subservient</w:t>
      </w:r>
    </w:p>
    <w:p w14:paraId="5483A7C9" w14:textId="77777777" w:rsidR="00B47FA7" w:rsidRDefault="00B47FA7" w:rsidP="00B47FA7">
      <w:pPr>
        <w:rPr>
          <w:szCs w:val="16"/>
        </w:rPr>
      </w:pPr>
      <w:r>
        <w:rPr>
          <w:rStyle w:val="Style13ptBold"/>
        </w:rPr>
        <w:t xml:space="preserve">Simpson 16 </w:t>
      </w:r>
      <w:r w:rsidRPr="00DF7688">
        <w:rPr>
          <w:rStyle w:val="Style13ptBold"/>
          <w:b w:val="0"/>
          <w:bCs/>
          <w:sz w:val="16"/>
          <w:szCs w:val="16"/>
        </w:rPr>
        <w:t xml:space="preserve">[(Kurtis, </w:t>
      </w:r>
      <w:r w:rsidRPr="00DF7688">
        <w:rPr>
          <w:bCs/>
          <w:szCs w:val="16"/>
        </w:rPr>
        <w:t xml:space="preserve">Centre Director with </w:t>
      </w:r>
      <w:proofErr w:type="spellStart"/>
      <w:r w:rsidRPr="00DF7688">
        <w:rPr>
          <w:bCs/>
          <w:szCs w:val="16"/>
        </w:rPr>
        <w:t>Defence</w:t>
      </w:r>
      <w:proofErr w:type="spellEnd"/>
      <w:r w:rsidRPr="00DF7688">
        <w:rPr>
          <w:bCs/>
          <w:szCs w:val="16"/>
        </w:rPr>
        <w:t xml:space="preserve"> Research and Development Canada, has been conducting research on China’s leadership, Communist Party politics, the People’s Liberation Army and foreign policy for over 30 </w:t>
      </w:r>
      <w:proofErr w:type="spellStart"/>
      <w:r w:rsidRPr="00DF7688">
        <w:rPr>
          <w:bCs/>
          <w:szCs w:val="16"/>
        </w:rPr>
        <w:t>years,Master’s</w:t>
      </w:r>
      <w:proofErr w:type="spellEnd"/>
      <w:r w:rsidRPr="00DF7688">
        <w:rPr>
          <w:bCs/>
          <w:szCs w:val="16"/>
        </w:rPr>
        <w:t xml:space="preserve"> Degree and a </w:t>
      </w:r>
      <w:proofErr w:type="spellStart"/>
      <w:r w:rsidRPr="00DF7688">
        <w:rPr>
          <w:bCs/>
          <w:szCs w:val="16"/>
        </w:rPr>
        <w:t>Ph.D</w:t>
      </w:r>
      <w:proofErr w:type="spellEnd"/>
      <w:r w:rsidRPr="00DF7688">
        <w:rPr>
          <w:bCs/>
          <w:szCs w:val="16"/>
        </w:rPr>
        <w:t xml:space="preserve"> from York University, previously served as an intelligence analyst at the Privy Council Office and leader of the Asia Research Section at the Department of National </w:t>
      </w:r>
      <w:proofErr w:type="spellStart"/>
      <w:r w:rsidRPr="00DF7688">
        <w:rPr>
          <w:bCs/>
          <w:szCs w:val="16"/>
        </w:rPr>
        <w:t>Defence’s</w:t>
      </w:r>
      <w:proofErr w:type="spellEnd"/>
      <w:r w:rsidRPr="00DF7688">
        <w:rPr>
          <w:bCs/>
          <w:szCs w:val="16"/>
        </w:rPr>
        <w:t xml:space="preserve"> Chief </w:t>
      </w:r>
      <w:proofErr w:type="spellStart"/>
      <w:r w:rsidRPr="00DF7688">
        <w:rPr>
          <w:bCs/>
          <w:szCs w:val="16"/>
        </w:rPr>
        <w:t>Defence</w:t>
      </w:r>
      <w:proofErr w:type="spellEnd"/>
      <w:r w:rsidRPr="00DF7688">
        <w:rPr>
          <w:bCs/>
          <w:szCs w:val="16"/>
        </w:rPr>
        <w:t xml:space="preserve"> Intelligence (CDI) organization</w:t>
      </w:r>
      <w:r w:rsidRPr="00DF7688">
        <w:rPr>
          <w:rStyle w:val="Style13ptBold"/>
          <w:b w:val="0"/>
          <w:bCs/>
          <w:sz w:val="16"/>
          <w:szCs w:val="16"/>
        </w:rPr>
        <w:t>) “</w:t>
      </w:r>
      <w:r w:rsidRPr="00DF7688">
        <w:rPr>
          <w:szCs w:val="16"/>
        </w:rPr>
        <w:t>China’s Re-Emergence: Assessing Civilian-Military Relations In Contemporary Era – Analysis,” Eurasia Review, 12/21/2016] JL</w:t>
      </w:r>
    </w:p>
    <w:p w14:paraId="59C8BAA3" w14:textId="77777777" w:rsidR="00B47FA7" w:rsidRPr="00DF7688" w:rsidRDefault="00B47FA7" w:rsidP="00B47FA7">
      <w:pPr>
        <w:rPr>
          <w:sz w:val="12"/>
        </w:rPr>
      </w:pPr>
      <w:r w:rsidRPr="00DF7688">
        <w:rPr>
          <w:rStyle w:val="StyleUnderline"/>
        </w:rPr>
        <w:t xml:space="preserve">Paralleling </w:t>
      </w:r>
      <w:r w:rsidRPr="00DF7688">
        <w:rPr>
          <w:rStyle w:val="Emphasis"/>
        </w:rPr>
        <w:t>divided loyalties</w:t>
      </w:r>
      <w:r w:rsidRPr="00DF7688">
        <w:rPr>
          <w:rStyle w:val="StyleUnderline"/>
        </w:rPr>
        <w:t xml:space="preserve"> </w:t>
      </w:r>
      <w:r w:rsidRPr="00DF7688">
        <w:rPr>
          <w:rStyle w:val="StyleUnderline"/>
          <w:highlight w:val="green"/>
        </w:rPr>
        <w:t>between</w:t>
      </w:r>
      <w:r w:rsidRPr="00DF7688">
        <w:rPr>
          <w:rStyle w:val="StyleUnderline"/>
        </w:rPr>
        <w:t xml:space="preserve"> Chinese </w:t>
      </w:r>
      <w:r w:rsidRPr="00DF7688">
        <w:rPr>
          <w:rStyle w:val="StyleUnderline"/>
          <w:highlight w:val="green"/>
        </w:rPr>
        <w:t>Party, military and government bodies</w:t>
      </w:r>
      <w:r w:rsidRPr="00DF7688">
        <w:rPr>
          <w:rStyle w:val="StyleUnderline"/>
        </w:rPr>
        <w:t xml:space="preserve">, one must also recognize that within each, </w:t>
      </w:r>
      <w:r w:rsidRPr="00DF7688">
        <w:rPr>
          <w:rStyle w:val="Emphasis"/>
          <w:highlight w:val="green"/>
        </w:rPr>
        <w:t>factions exist</w:t>
      </w:r>
      <w:r w:rsidRPr="00DF7688">
        <w:rPr>
          <w:rStyle w:val="StyleUnderline"/>
        </w:rPr>
        <w:t>, based upon generational, personal, professional, geographic, or institutional allegiances</w:t>
      </w:r>
      <w:r w:rsidRPr="00DF7688">
        <w:rPr>
          <w:sz w:val="12"/>
        </w:rPr>
        <w:t xml:space="preserve">.19 These minor fault lines are most pronounced during crises, and they continue independent of professionalization.20 As was demonstrated by the civil-military dynamics of the Chinese government’s suppression of student demonstrators, </w:t>
      </w:r>
      <w:r w:rsidRPr="00DF7688">
        <w:rPr>
          <w:rStyle w:val="StyleUnderline"/>
        </w:rPr>
        <w:t>both divisions and allegiances of interests emerged with respect to how to contain this situation and factional interests largely determined which troops would carry out the orders, who commanded them, what civilian Party leaders supported the actions, and who would be sanctioned following the mêlée</w:t>
      </w:r>
      <w:r w:rsidRPr="00DF7688">
        <w:rPr>
          <w:sz w:val="12"/>
        </w:rPr>
        <w:t xml:space="preserve">. A consequence of factionalism within the PLA is that the Party’s control mechanisms (particularly because rule of law and constitutional restraints on the military are weak) needs to be robust to control not only a single military chain of command but (particularly during crises) perhaps more than one. This is not likely the case. A review of the evidence indicates </w:t>
      </w:r>
      <w:r w:rsidRPr="00DF7688">
        <w:rPr>
          <w:rStyle w:val="StyleUnderline"/>
          <w:highlight w:val="green"/>
        </w:rPr>
        <w:t>the military’s influence</w:t>
      </w:r>
      <w:r w:rsidRPr="00DF7688">
        <w:rPr>
          <w:rStyle w:val="StyleUnderline"/>
        </w:rPr>
        <w:t xml:space="preserve">, on the whole, </w:t>
      </w:r>
      <w:r w:rsidRPr="00DF7688">
        <w:rPr>
          <w:rStyle w:val="StyleUnderline"/>
          <w:highlight w:val="green"/>
        </w:rPr>
        <w:t>is increasing, and the Party’s</w:t>
      </w:r>
      <w:r w:rsidRPr="00DF7688">
        <w:rPr>
          <w:rStyle w:val="StyleUnderline"/>
        </w:rPr>
        <w:t xml:space="preserve"> control </w:t>
      </w:r>
      <w:r w:rsidRPr="00DF7688">
        <w:rPr>
          <w:rStyle w:val="StyleUnderline"/>
          <w:highlight w:val="green"/>
        </w:rPr>
        <w:t>decreasing</w:t>
      </w:r>
      <w:r w:rsidRPr="00DF7688">
        <w:rPr>
          <w:sz w:val="12"/>
        </w:rPr>
        <w:t>.</w:t>
      </w:r>
    </w:p>
    <w:p w14:paraId="04ACD948" w14:textId="77777777" w:rsidR="00B47FA7" w:rsidRPr="00DF7688" w:rsidRDefault="00B47FA7" w:rsidP="00B47FA7">
      <w:r w:rsidRPr="00DF7688">
        <w:rPr>
          <w:rStyle w:val="StyleUnderline"/>
        </w:rPr>
        <w:t>On one level, the Party clearly controls the military as the Central Military Commission or CMC (the highest military oversight body in the PRC) is chaired by a civilian, President Xi Jinping</w:t>
      </w:r>
      <w:r w:rsidRPr="00DF7688">
        <w:t>. Moreover, the PLAs representation on formal political decision</w:t>
      </w:r>
      <w:r>
        <w:t>-</w:t>
      </w:r>
      <w:r w:rsidRPr="00DF7688">
        <w:t xml:space="preserve">making bodies (such as the Politburo Standing Committee, the Politburo, the Central Committee, and the NPC) has decreased over the years, but this does not necessary equate to a reduced level of influence. For example, the two Vice-Chairman of the CMC are now military generals, as are the remaining other eight members. </w:t>
      </w:r>
      <w:r w:rsidRPr="00DF7688">
        <w:lastRenderedPageBreak/>
        <w:t>Irrespective of institutional membership, military leaders retain considerable say. Personal interactions and informal meetings with senior party elites provide venues to sway decisions. They do, also, hold important places on leading small groups dedicated to issues like Taiwan and other security questions, such as the South China Seas.21</w:t>
      </w:r>
    </w:p>
    <w:p w14:paraId="76185F5E" w14:textId="77777777" w:rsidR="00B47FA7" w:rsidRPr="00DF7688" w:rsidRDefault="00B47FA7" w:rsidP="00B47FA7">
      <w:r w:rsidRPr="00DF7688">
        <w:t xml:space="preserve">In a similar vein, other methods of Party influence, as exercised through political commissars, party committees, and discipline inspection commissions are no longer empowered to enforce the ideological dictates of a paramount leader. </w:t>
      </w:r>
      <w:r w:rsidRPr="00DF7688">
        <w:rPr>
          <w:rStyle w:val="StyleUnderline"/>
        </w:rPr>
        <w:t xml:space="preserve">In the face of </w:t>
      </w:r>
      <w:r w:rsidRPr="00DF7688">
        <w:rPr>
          <w:rStyle w:val="Emphasis"/>
        </w:rPr>
        <w:t>diffuse reporting chains</w:t>
      </w:r>
      <w:r w:rsidRPr="00DF7688">
        <w:rPr>
          <w:rStyle w:val="StyleUnderline"/>
        </w:rPr>
        <w:t xml:space="preserve">, </w:t>
      </w:r>
      <w:r w:rsidRPr="00DF7688">
        <w:rPr>
          <w:rStyle w:val="Emphasis"/>
        </w:rPr>
        <w:t>competing allegiances</w:t>
      </w:r>
      <w:r w:rsidRPr="00DF7688">
        <w:rPr>
          <w:rStyle w:val="StyleUnderline"/>
        </w:rPr>
        <w:t xml:space="preserve">, and often effective </w:t>
      </w:r>
      <w:r w:rsidRPr="00DF7688">
        <w:rPr>
          <w:rStyle w:val="Emphasis"/>
        </w:rPr>
        <w:t>socialization</w:t>
      </w:r>
      <w:r w:rsidRPr="00DF7688">
        <w:rPr>
          <w:rStyle w:val="StyleUnderline"/>
        </w:rPr>
        <w:t xml:space="preserve"> by the military units they are supposed to be watching over, most do not provide the Party guardian and guidance function once so pervasive</w:t>
      </w:r>
      <w:r w:rsidRPr="00DF7688">
        <w:t>.</w:t>
      </w:r>
    </w:p>
    <w:p w14:paraId="200F8C8A" w14:textId="77777777" w:rsidR="00B47FA7" w:rsidRPr="00DF7688" w:rsidRDefault="00B47FA7" w:rsidP="00B47FA7">
      <w:pPr>
        <w:rPr>
          <w:sz w:val="12"/>
        </w:rPr>
      </w:pPr>
      <w:r w:rsidRPr="00DF7688">
        <w:rPr>
          <w:sz w:val="12"/>
        </w:rPr>
        <w:t xml:space="preserve">While perhaps overstated, </w:t>
      </w:r>
      <w:proofErr w:type="spellStart"/>
      <w:r w:rsidRPr="00DF7688">
        <w:rPr>
          <w:sz w:val="12"/>
        </w:rPr>
        <w:t>Paltiel’s</w:t>
      </w:r>
      <w:proofErr w:type="spellEnd"/>
      <w:r w:rsidRPr="00DF7688">
        <w:rPr>
          <w:sz w:val="12"/>
        </w:rPr>
        <w:t xml:space="preserve"> observation that “…</w:t>
      </w:r>
      <w:r w:rsidRPr="00DF7688">
        <w:rPr>
          <w:rStyle w:val="StyleUnderline"/>
        </w:rPr>
        <w:t>China’s energies over the past century and half have given the military a prominent and even dominant role in the state, preempting civilian control and inhibiting the exercise of constitutional authority</w:t>
      </w:r>
      <w:r w:rsidRPr="00DF7688">
        <w:rPr>
          <w:sz w:val="12"/>
        </w:rPr>
        <w:t xml:space="preserve">” is likely now truer than ever before in history.22 While still loyal to the party as an institution, </w:t>
      </w:r>
      <w:r w:rsidRPr="00DF7688">
        <w:rPr>
          <w:rStyle w:val="Emphasis"/>
          <w:highlight w:val="green"/>
        </w:rPr>
        <w:t>the PLA is not unconditionally subservient</w:t>
      </w:r>
      <w:r w:rsidRPr="00DF7688">
        <w:rPr>
          <w:rStyle w:val="Emphasis"/>
        </w:rPr>
        <w:t xml:space="preserve"> to a particular leader</w:t>
      </w:r>
      <w:r w:rsidRPr="00DF7688">
        <w:rPr>
          <w:sz w:val="12"/>
        </w:rPr>
        <w:t xml:space="preserve"> </w:t>
      </w:r>
      <w:r w:rsidRPr="00DF7688">
        <w:rPr>
          <w:rStyle w:val="StyleUnderline"/>
        </w:rPr>
        <w:t>and retains the resources to enter the political arena</w:t>
      </w:r>
      <w:r w:rsidRPr="00DF7688">
        <w:rPr>
          <w:sz w:val="12"/>
        </w:rPr>
        <w:t xml:space="preserve"> if (at the highest levels) a decision is made to do so.</w:t>
      </w:r>
    </w:p>
    <w:p w14:paraId="0F8F597C" w14:textId="77777777" w:rsidR="00B47FA7" w:rsidRPr="00DF7688" w:rsidRDefault="00B47FA7" w:rsidP="00B47FA7">
      <w:pPr>
        <w:rPr>
          <w:sz w:val="12"/>
        </w:rPr>
      </w:pPr>
      <w:r w:rsidRPr="00DF7688">
        <w:rPr>
          <w:rStyle w:val="StyleUnderline"/>
        </w:rPr>
        <w:t>The civilian-military trend lines evident in China since the end of the Cultural Revolution affirm that the symbiotic nature of the Party-PLA relationship has morphed in important respects since the late</w:t>
      </w:r>
      <w:r>
        <w:rPr>
          <w:rStyle w:val="StyleUnderline"/>
        </w:rPr>
        <w:t xml:space="preserve"> </w:t>
      </w:r>
      <w:r w:rsidRPr="00DF7688">
        <w:rPr>
          <w:rStyle w:val="StyleUnderline"/>
        </w:rPr>
        <w:t>1960s</w:t>
      </w:r>
      <w:r w:rsidRPr="00DF7688">
        <w:rPr>
          <w:sz w:val="12"/>
        </w:rPr>
        <w:t xml:space="preserve">. The promotion of professionalism, a reduced role for ideological indoctrination, </w:t>
      </w:r>
      <w:r w:rsidRPr="00DF7688">
        <w:rPr>
          <w:rStyle w:val="StyleUnderline"/>
        </w:rPr>
        <w:t>an increasing bifurcation of civil-military elites</w:t>
      </w:r>
      <w:r w:rsidRPr="00DF7688">
        <w:rPr>
          <w:sz w:val="12"/>
        </w:rPr>
        <w:t xml:space="preserve">, and growing state powers (complete with divided loyalties and continued factionalism) </w:t>
      </w:r>
      <w:r w:rsidRPr="00DF7688">
        <w:rPr>
          <w:rStyle w:val="StyleUnderline"/>
        </w:rPr>
        <w:t>has complicated the political landscape informing how the CCP interacts with the PLA</w:t>
      </w:r>
      <w:r w:rsidRPr="00DF7688">
        <w:rPr>
          <w:sz w:val="12"/>
        </w:rPr>
        <w:t xml:space="preserve">. If, as postulated, </w:t>
      </w:r>
      <w:r w:rsidRPr="00DF7688">
        <w:rPr>
          <w:rStyle w:val="StyleUnderline"/>
        </w:rPr>
        <w:t xml:space="preserve">we have moved from a fused, ‘dual role elite’ model to one of ‘conditional compliance’ in which </w:t>
      </w:r>
      <w:r w:rsidRPr="00DF7688">
        <w:rPr>
          <w:rStyle w:val="Emphasis"/>
          <w:highlight w:val="green"/>
        </w:rPr>
        <w:t>the military</w:t>
      </w:r>
      <w:r w:rsidRPr="00DF7688">
        <w:rPr>
          <w:rStyle w:val="Emphasis"/>
        </w:rPr>
        <w:t xml:space="preserve"> actually </w:t>
      </w:r>
      <w:r w:rsidRPr="00DF7688">
        <w:rPr>
          <w:rStyle w:val="Emphasis"/>
          <w:highlight w:val="green"/>
        </w:rPr>
        <w:t>holds a preponderance of</w:t>
      </w:r>
      <w:r w:rsidRPr="00DF7688">
        <w:rPr>
          <w:rStyle w:val="Emphasis"/>
        </w:rPr>
        <w:t xml:space="preserve"> the </w:t>
      </w:r>
      <w:r w:rsidRPr="00DF7688">
        <w:rPr>
          <w:rStyle w:val="Emphasis"/>
          <w:highlight w:val="green"/>
        </w:rPr>
        <w:t>power</w:t>
      </w:r>
      <w:r w:rsidRPr="00DF7688">
        <w:rPr>
          <w:rStyle w:val="Emphasis"/>
        </w:rPr>
        <w:t xml:space="preserve"> capabilities</w:t>
      </w:r>
      <w:r w:rsidRPr="00DF7688">
        <w:rPr>
          <w:rStyle w:val="StyleUnderline"/>
        </w:rPr>
        <w:t xml:space="preserve"> </w:t>
      </w:r>
      <w:r w:rsidRPr="00DF7688">
        <w:rPr>
          <w:rStyle w:val="StyleUnderline"/>
          <w:highlight w:val="green"/>
        </w:rPr>
        <w:t>and</w:t>
      </w:r>
      <w:r w:rsidRPr="00DF7688">
        <w:rPr>
          <w:rStyle w:val="StyleUnderline"/>
        </w:rPr>
        <w:t xml:space="preserve"> where </w:t>
      </w:r>
      <w:r w:rsidRPr="00DF7688">
        <w:rPr>
          <w:rStyle w:val="StyleUnderline"/>
          <w:highlight w:val="green"/>
        </w:rPr>
        <w:t>its interests are satisfied through concessions, bargaining, and pay-offs</w:t>
      </w:r>
      <w:r w:rsidRPr="00DF7688">
        <w:rPr>
          <w:rStyle w:val="StyleUnderline"/>
        </w:rPr>
        <w:t>, empirical evidence should reflect this</w:t>
      </w:r>
      <w:r w:rsidRPr="00DF7688">
        <w:rPr>
          <w:sz w:val="12"/>
        </w:rPr>
        <w:t>. A review of China’s three major leadership changes since the transition from the revolutionary ‘Old Guard’ to the modern technocrats confirms this.</w:t>
      </w:r>
    </w:p>
    <w:p w14:paraId="0968AB3D" w14:textId="77777777" w:rsidR="00B47FA7" w:rsidRPr="00DF7688" w:rsidRDefault="00B47FA7" w:rsidP="00B47FA7">
      <w:pPr>
        <w:rPr>
          <w:sz w:val="12"/>
          <w:szCs w:val="12"/>
        </w:rPr>
      </w:pPr>
      <w:r w:rsidRPr="00DF7688">
        <w:rPr>
          <w:sz w:val="12"/>
          <w:szCs w:val="12"/>
        </w:rPr>
        <w:t xml:space="preserve">Formally anointed and legitimized by Deng in 1989, Jiang assumed leadership without military credentials and few allies, viewed by many as a ‘caretaker’ Party Secretary in the wake of the Tiananmen Massacre. Despite his limitations, Jiang was well versed in the vicissitudes of palace politics. Informed by a high political acumen, he immediately promoted an image as an involved Commander-in-Chief, personally visiting all seven military regions, a sign of commitment not made by either the likes of Mao or Deng. Symbolic gestures like this were bolstered by his providing incentives to the PLA, such as: consistent raises in the </w:t>
      </w:r>
      <w:proofErr w:type="spellStart"/>
      <w:r w:rsidRPr="00DF7688">
        <w:rPr>
          <w:sz w:val="12"/>
          <w:szCs w:val="12"/>
        </w:rPr>
        <w:t>defence</w:t>
      </w:r>
      <w:proofErr w:type="spellEnd"/>
      <w:r w:rsidRPr="00DF7688">
        <w:rPr>
          <w:sz w:val="12"/>
          <w:szCs w:val="12"/>
        </w:rPr>
        <w:t xml:space="preserve"> budget; funds for military modernization; as well as equipment, logistics, and augmented R&amp;D.23</w:t>
      </w:r>
    </w:p>
    <w:p w14:paraId="0F7DF7B0" w14:textId="77777777" w:rsidR="00B47FA7" w:rsidRPr="00DF7688" w:rsidRDefault="00B47FA7" w:rsidP="00B47FA7">
      <w:pPr>
        <w:rPr>
          <w:sz w:val="12"/>
          <w:szCs w:val="12"/>
        </w:rPr>
      </w:pPr>
      <w:r w:rsidRPr="00DF7688">
        <w:rPr>
          <w:sz w:val="12"/>
          <w:szCs w:val="12"/>
        </w:rPr>
        <w:t>Referred to as the ‘silk-wrapped needle,’ Jiang marshalled Party resources to not only reward, but to punish.24 His institutional authority over appointments enabled him to manipulate factions, dismiss those who opposed him, enforce new rigid retirement standards, and promote loyalists. A delicate equilibrium was established during the early-1990s until his semi-retirement in 2004,25 where Jiang guaranteed military priorities such as supporting ‘mechanization’ and an ‘information-based military’ (promoting the concept of RMA with Chinese characteristics) in exchange for the PLA backing of his legacy contributions to Marxist Leninist Mao Zedong thought with the enshrinement of his “Three Represents” doctrine.</w:t>
      </w:r>
    </w:p>
    <w:p w14:paraId="6E93DB13" w14:textId="77777777" w:rsidR="00B47FA7" w:rsidRPr="00DF7688" w:rsidRDefault="00B47FA7" w:rsidP="00B47FA7">
      <w:pPr>
        <w:rPr>
          <w:sz w:val="12"/>
          <w:szCs w:val="12"/>
        </w:rPr>
      </w:pPr>
      <w:r w:rsidRPr="00DF7688">
        <w:rPr>
          <w:sz w:val="12"/>
          <w:szCs w:val="12"/>
        </w:rPr>
        <w:t>Like Jiang, Hu Jintao’s succession was the product of negotiation, compromise, and concessions. While neither opposed by the PLA, nor supported by the military ‘brass,’ Hu was a known commodity, having served as Vice-President (1998) and CMC Vice-Chairman since 1999. He was deemed acceptable until proven otherwise. In the shadow of Jiang (who retained the position of CMC Chair until 2004), Hu did not exert the same kind of influence in, nor engender the same kind of deference from, China’s military, but equally proved capable of fostering a pragmatic relationship with the army which ensured its interests, and in so doing, legitimized his leadership position.</w:t>
      </w:r>
    </w:p>
    <w:p w14:paraId="39485453" w14:textId="77777777" w:rsidR="00B47FA7" w:rsidRPr="00DF7688" w:rsidRDefault="00B47FA7" w:rsidP="00B47FA7">
      <w:pPr>
        <w:rPr>
          <w:sz w:val="12"/>
          <w:szCs w:val="12"/>
        </w:rPr>
      </w:pPr>
      <w:r w:rsidRPr="00DF7688">
        <w:rPr>
          <w:sz w:val="12"/>
          <w:szCs w:val="12"/>
        </w:rPr>
        <w:t>Ceding much of the military planning and operational decisions to the PLA directly, Hu played to his strengths and focused upon national security issues (such as the successful resolution of SARs in China), which bolstered his credibility as a populist leader among the masses, indirectly increasing his power within both the military and the Party. Additionally, he focused upon foreign military security affairs (most notably, North Korea-US negotiations), which enabled him to link his personal political agenda with the military’s latest ambitions.</w:t>
      </w:r>
    </w:p>
    <w:p w14:paraId="26D7C7B3" w14:textId="77777777" w:rsidR="00B47FA7" w:rsidRPr="00DF7688" w:rsidRDefault="00B47FA7" w:rsidP="00B47FA7">
      <w:pPr>
        <w:rPr>
          <w:sz w:val="12"/>
          <w:szCs w:val="12"/>
        </w:rPr>
      </w:pPr>
      <w:r w:rsidRPr="00DF7688">
        <w:rPr>
          <w:sz w:val="12"/>
          <w:szCs w:val="12"/>
        </w:rPr>
        <w:t>In according the military a distinct place in China’s national development plan, supporting China’s rise, and ensuring its vital interests, Hu recognized the military’s evolving requirement to ‘go global’ and its worldwide interests in non-combat operations, such as peacekeeping and disaster relief, as well as stakes in the open seas, outer space, and cyberspace as interest frontiers with no geographic boundaries.26 Under the slogan of ‘China’s historical mission in the new phase of the new century’ and his acquiescence to the PLA’s stated requirements ‘to win local wars under modern conditions’ by funding new technology acquisition, Hu received the army’s formal recognition for his contributions to military thought based upon “scientific development” which informed a “strategic guiding theory,” resulting in a new operational orientation for China’s military. Emulating his predecessor, Hu won ‘conditional compliance’ from the PLA by successfully bartering military needs and wants for the army’s support and endorsement of his political tenure. This was not done outside of self-interest. Hu, as did Jiang, skillfully coopted, fired, and promoted select Generals to serve his greater ends, and he did this through varied means. Ultimately, however, it was done in a manner acceptable to the military.</w:t>
      </w:r>
    </w:p>
    <w:p w14:paraId="3F14E5CF" w14:textId="77777777" w:rsidR="00B47FA7" w:rsidRPr="00DF7688" w:rsidRDefault="00B47FA7" w:rsidP="00B47FA7">
      <w:pPr>
        <w:rPr>
          <w:sz w:val="12"/>
        </w:rPr>
      </w:pPr>
      <w:r w:rsidRPr="00DF7688">
        <w:rPr>
          <w:sz w:val="12"/>
        </w:rPr>
        <w:t xml:space="preserve">Xi Jinping’s rise to power in 2012, while replicating the ‘horse-trading’ of Jiang and Hu, marks a fundamental departure in leadership style. Often described as a transformative leader, </w:t>
      </w:r>
      <w:r w:rsidRPr="00DF7688">
        <w:rPr>
          <w:rStyle w:val="StyleUnderline"/>
        </w:rPr>
        <w:t xml:space="preserve">Xi is openly critical of his predecessors and rails against earlier periods where reform stalled and corruption grew.27 An advocate of ‘top-level design,’ incrementalism is being </w:t>
      </w:r>
      <w:r w:rsidRPr="00DF7688">
        <w:rPr>
          <w:rStyle w:val="StyleUnderline"/>
        </w:rPr>
        <w:lastRenderedPageBreak/>
        <w:t>supplanted by a massive attempt to centralize all aspects of the CCP’s power</w:t>
      </w:r>
      <w:r w:rsidRPr="00DF7688">
        <w:rPr>
          <w:sz w:val="12"/>
        </w:rPr>
        <w:t>, which includes a major restructuring of the economy, government, administration, and military.</w:t>
      </w:r>
    </w:p>
    <w:p w14:paraId="1FC1107D" w14:textId="77777777" w:rsidR="00B47FA7" w:rsidRPr="00DF7688" w:rsidRDefault="00B47FA7" w:rsidP="00B47FA7">
      <w:pPr>
        <w:rPr>
          <w:sz w:val="12"/>
        </w:rPr>
      </w:pPr>
      <w:r w:rsidRPr="00DF7688">
        <w:rPr>
          <w:sz w:val="12"/>
        </w:rPr>
        <w:t xml:space="preserve">Nicknamed “the gun and the knife” as a slight for his attempts to simultaneously control the army, police, spies, and the ‘graft busters,’ </w:t>
      </w:r>
      <w:r w:rsidRPr="00DF7688">
        <w:rPr>
          <w:rStyle w:val="StyleUnderline"/>
          <w:highlight w:val="green"/>
        </w:rPr>
        <w:t>Xi’s</w:t>
      </w:r>
      <w:r w:rsidRPr="00DF7688">
        <w:rPr>
          <w:rStyle w:val="StyleUnderline"/>
        </w:rPr>
        <w:t xml:space="preserve"> power appears uncontested at present. Nevertheless, </w:t>
      </w:r>
      <w:r w:rsidRPr="00DF7688">
        <w:rPr>
          <w:rStyle w:val="Emphasis"/>
        </w:rPr>
        <w:t>he is also viewed as ‘</w:t>
      </w:r>
      <w:r w:rsidRPr="00DF7688">
        <w:rPr>
          <w:rStyle w:val="Emphasis"/>
          <w:highlight w:val="green"/>
        </w:rPr>
        <w:t>pushing the envelope</w:t>
      </w:r>
      <w:r w:rsidRPr="00DF7688">
        <w:rPr>
          <w:rStyle w:val="Emphasis"/>
        </w:rPr>
        <w:t xml:space="preserve"> too far’ </w:t>
      </w:r>
      <w:r w:rsidRPr="00DF7688">
        <w:rPr>
          <w:rStyle w:val="Emphasis"/>
          <w:highlight w:val="green"/>
        </w:rPr>
        <w:t>and endangering the equilibrium</w:t>
      </w:r>
      <w:r w:rsidRPr="00DF7688">
        <w:rPr>
          <w:rStyle w:val="Emphasis"/>
        </w:rPr>
        <w:t xml:space="preserve"> which has been established </w:t>
      </w:r>
      <w:r w:rsidRPr="00DF7688">
        <w:rPr>
          <w:rStyle w:val="Emphasis"/>
          <w:highlight w:val="green"/>
        </w:rPr>
        <w:t>between the Party and PLA</w:t>
      </w:r>
      <w:r w:rsidRPr="00DF7688">
        <w:rPr>
          <w:rStyle w:val="Emphasis"/>
        </w:rPr>
        <w:t xml:space="preserve"> over the past 25 years</w:t>
      </w:r>
      <w:r w:rsidRPr="00DF7688">
        <w:rPr>
          <w:sz w:val="12"/>
        </w:rPr>
        <w:t xml:space="preserve">. For example, only two years into his mandate, he fostered a Cult of Personality, “the Spirit of Xi Jinping” which was officially elevated to the same standing as that of Mao and Deng, by comparison, foundational figures in Chinese history. </w:t>
      </w:r>
      <w:r w:rsidRPr="00DF7688">
        <w:rPr>
          <w:rStyle w:val="StyleUnderline"/>
        </w:rPr>
        <w:t>His open attacks of political ‘enemies’</w:t>
      </w:r>
      <w:r w:rsidRPr="00DF7688">
        <w:rPr>
          <w:sz w:val="12"/>
        </w:rPr>
        <w:t xml:space="preserve"> (most notably Zhou Yongkang, a Politburo Standing Committee member and former security czar) </w:t>
      </w:r>
      <w:r w:rsidRPr="00DF7688">
        <w:rPr>
          <w:rStyle w:val="StyleUnderline"/>
        </w:rPr>
        <w:t>breeds fear among almost every senior official, all of whom are vulnerable on some point</w:t>
      </w:r>
      <w:r w:rsidRPr="00DF7688">
        <w:rPr>
          <w:sz w:val="12"/>
        </w:rPr>
        <w:t xml:space="preserve">. Equally true, </w:t>
      </w:r>
      <w:r w:rsidRPr="00DF7688">
        <w:rPr>
          <w:rStyle w:val="StyleUnderline"/>
        </w:rPr>
        <w:t>an unprecedented anti-corruption campaign is inciting comrades to turn on comrades</w:t>
      </w:r>
      <w:r w:rsidRPr="00DF7688">
        <w:rPr>
          <w:sz w:val="12"/>
        </w:rPr>
        <w:t>, not unlike a massive game of prisoner’s dilemma.</w:t>
      </w:r>
    </w:p>
    <w:p w14:paraId="4CA26087" w14:textId="77777777" w:rsidR="00B47FA7" w:rsidRPr="00DF7688" w:rsidRDefault="00B47FA7" w:rsidP="00B47FA7">
      <w:pPr>
        <w:rPr>
          <w:sz w:val="12"/>
        </w:rPr>
      </w:pPr>
      <w:r w:rsidRPr="00DF7688">
        <w:rPr>
          <w:sz w:val="12"/>
        </w:rPr>
        <w:t xml:space="preserve">Nowhere is the pressure for reform greater than in the PLA. </w:t>
      </w:r>
      <w:r w:rsidRPr="00DF7688">
        <w:rPr>
          <w:rStyle w:val="StyleUnderline"/>
        </w:rPr>
        <w:t>Xi advocates administering the army with strictness and austerity, promoting frugality and obedience</w:t>
      </w:r>
      <w:r w:rsidRPr="00DF7688">
        <w:rPr>
          <w:sz w:val="12"/>
        </w:rPr>
        <w:t xml:space="preserve">. At his direction, “mass-line educational campaigns” designed to “rectify work style” through criticism and self-criticism are being implemented.28 Ideological and political building is now equated with army building, as a means of ensuring the Party’s uncontested grip over the troops ideologically, politically, and organizationally. </w:t>
      </w:r>
      <w:r w:rsidRPr="00DF7688">
        <w:rPr>
          <w:rStyle w:val="StyleUnderline"/>
        </w:rPr>
        <w:t>Select military regions (those opposite Taiwan and adjacent to the South China Seas) and commanders from those regions are witnessing favoritism and promotion at the expense of others</w:t>
      </w:r>
      <w:r w:rsidRPr="00DF7688">
        <w:rPr>
          <w:sz w:val="12"/>
        </w:rPr>
        <w:t xml:space="preserve">. Moreover, </w:t>
      </w:r>
      <w:r w:rsidRPr="00DF7688">
        <w:rPr>
          <w:rStyle w:val="StyleUnderline"/>
        </w:rPr>
        <w:t>a new “CMC Chairmanship Responsibility System” has been instituted, which directly calls into question the support of some of Xi’s senior-most generals</w:t>
      </w:r>
      <w:r w:rsidRPr="00DF7688">
        <w:rPr>
          <w:sz w:val="12"/>
        </w:rPr>
        <w:t>.</w:t>
      </w:r>
    </w:p>
    <w:p w14:paraId="0C5E0213" w14:textId="77777777" w:rsidR="00B47FA7" w:rsidRPr="00ED4AF3" w:rsidRDefault="00B47FA7" w:rsidP="00B47FA7">
      <w:pPr>
        <w:rPr>
          <w:sz w:val="12"/>
        </w:rPr>
      </w:pPr>
      <w:r w:rsidRPr="00DF7688">
        <w:rPr>
          <w:sz w:val="12"/>
        </w:rPr>
        <w:t xml:space="preserve">A ‘hardliner’ by nature, </w:t>
      </w:r>
      <w:r w:rsidRPr="00DF7688">
        <w:rPr>
          <w:rStyle w:val="StyleUnderline"/>
        </w:rPr>
        <w:t>Xi recognizes that he must earn the support of the PLA</w:t>
      </w:r>
      <w:r w:rsidRPr="00DF7688">
        <w:rPr>
          <w:sz w:val="12"/>
        </w:rPr>
        <w:t xml:space="preserve">. New military priorities he supports include: accelerating modernization; Joint Command and C4ISR; training; talent management, as well as equipment and force modernization. That said, his goal of achieving the Chinese dream of building a “wealthy, powerful, democratic, civilized, and harmonious socialist modernized nation” by 2021, the 100th anniversary of the founding of the CCP, is exceptionally ambitious. It will require endless commitments to competing interests in a period of economic stagnation and global economic downturn. </w:t>
      </w:r>
      <w:r w:rsidRPr="00DF7688">
        <w:rPr>
          <w:rStyle w:val="StyleUnderline"/>
          <w:highlight w:val="green"/>
        </w:rPr>
        <w:t>Should the PLA</w:t>
      </w:r>
      <w:r w:rsidRPr="00DF7688">
        <w:rPr>
          <w:rStyle w:val="StyleUnderline"/>
        </w:rPr>
        <w:t xml:space="preserve"> come to </w:t>
      </w:r>
      <w:r w:rsidRPr="00DF7688">
        <w:rPr>
          <w:rStyle w:val="StyleUnderline"/>
          <w:highlight w:val="green"/>
        </w:rPr>
        <w:t xml:space="preserve">believe they are not first in line for government largess, </w:t>
      </w:r>
      <w:r w:rsidRPr="00DF7688">
        <w:rPr>
          <w:rStyle w:val="Emphasis"/>
          <w:highlight w:val="green"/>
        </w:rPr>
        <w:t>support for Xi could erode very quickly</w:t>
      </w:r>
      <w:r w:rsidRPr="00DF7688">
        <w:rPr>
          <w:sz w:val="12"/>
        </w:rPr>
        <w:t>.29</w:t>
      </w:r>
    </w:p>
    <w:p w14:paraId="0D823D04" w14:textId="77777777" w:rsidR="00B47FA7" w:rsidRDefault="00B47FA7" w:rsidP="00B47FA7">
      <w:pPr>
        <w:pStyle w:val="Heading4"/>
      </w:pPr>
      <w:r>
        <w:t>CCP instability collapses the international order – extinction</w:t>
      </w:r>
    </w:p>
    <w:p w14:paraId="586B7913" w14:textId="77777777" w:rsidR="00B47FA7" w:rsidRPr="00770553" w:rsidRDefault="00B47FA7" w:rsidP="00B47FA7">
      <w:pPr>
        <w:rPr>
          <w:rStyle w:val="Style13ptBold"/>
          <w:b w:val="0"/>
          <w:bCs/>
        </w:rPr>
      </w:pPr>
      <w:proofErr w:type="spellStart"/>
      <w:r>
        <w:rPr>
          <w:rStyle w:val="Style13ptBold"/>
        </w:rPr>
        <w:t>Perkinson</w:t>
      </w:r>
      <w:proofErr w:type="spellEnd"/>
      <w:r>
        <w:rPr>
          <w:rStyle w:val="Style13ptBold"/>
        </w:rPr>
        <w:t xml:space="preserve"> 12 </w:t>
      </w:r>
      <w:r w:rsidRPr="00770553">
        <w:rPr>
          <w:rStyle w:val="Style13ptBold"/>
          <w:b w:val="0"/>
          <w:bCs/>
          <w:sz w:val="16"/>
          <w:szCs w:val="16"/>
        </w:rPr>
        <w:t>[(Jessica, MA in international affairs from American University) “</w:t>
      </w:r>
      <w:r w:rsidRPr="00770553">
        <w:rPr>
          <w:bCs/>
          <w:szCs w:val="16"/>
        </w:rPr>
        <w:t>The Potential for Instability in the PRC: How the Doomsday Theory Misses the Mark,” American University School of International Service, 2012] JL</w:t>
      </w:r>
    </w:p>
    <w:p w14:paraId="2E10B7B4" w14:textId="77777777" w:rsidR="00B47FA7" w:rsidRPr="00770553" w:rsidRDefault="00B47FA7" w:rsidP="00B47FA7">
      <w:pPr>
        <w:rPr>
          <w:sz w:val="12"/>
        </w:rPr>
      </w:pPr>
      <w:r w:rsidRPr="00770553">
        <w:rPr>
          <w:rStyle w:val="StyleUnderline"/>
          <w:highlight w:val="green"/>
        </w:rPr>
        <w:t>Should the CCP undergo</w:t>
      </w:r>
      <w:r w:rsidRPr="00770553">
        <w:rPr>
          <w:rStyle w:val="StyleUnderline"/>
        </w:rPr>
        <w:t xml:space="preserve"> some sort of </w:t>
      </w:r>
      <w:r w:rsidRPr="00770553">
        <w:rPr>
          <w:rStyle w:val="StyleUnderline"/>
          <w:highlight w:val="green"/>
        </w:rPr>
        <w:t>dramatic transformation</w:t>
      </w:r>
      <w:r w:rsidRPr="00770553">
        <w:rPr>
          <w:sz w:val="12"/>
        </w:rPr>
        <w:t xml:space="preserve"> – whether that be significant reform or complete collapse, as some radical China scholars predict2 – </w:t>
      </w:r>
      <w:r w:rsidRPr="00770553">
        <w:rPr>
          <w:rStyle w:val="StyleUnderline"/>
          <w:highlight w:val="green"/>
        </w:rPr>
        <w:t xml:space="preserve">the </w:t>
      </w:r>
      <w:r w:rsidRPr="00770553">
        <w:rPr>
          <w:rStyle w:val="Emphasis"/>
          <w:highlight w:val="green"/>
        </w:rPr>
        <w:t>implications for</w:t>
      </w:r>
      <w:r w:rsidRPr="00770553">
        <w:rPr>
          <w:rStyle w:val="Emphasis"/>
        </w:rPr>
        <w:t xml:space="preserve"> international and US national </w:t>
      </w:r>
      <w:r w:rsidRPr="00770553">
        <w:rPr>
          <w:rStyle w:val="Emphasis"/>
          <w:highlight w:val="green"/>
        </w:rPr>
        <w:t>security are vast</w:t>
      </w:r>
      <w:r w:rsidRPr="00770553">
        <w:rPr>
          <w:sz w:val="12"/>
        </w:rPr>
        <w:t xml:space="preserve">. Not only does China and </w:t>
      </w:r>
      <w:r w:rsidRPr="00770553">
        <w:rPr>
          <w:rStyle w:val="StyleUnderline"/>
        </w:rPr>
        <w:t xml:space="preserve">the stability of </w:t>
      </w:r>
      <w:r w:rsidRPr="00770553">
        <w:rPr>
          <w:rStyle w:val="StyleUnderline"/>
          <w:highlight w:val="green"/>
        </w:rPr>
        <w:t xml:space="preserve">the CCP </w:t>
      </w:r>
      <w:r w:rsidRPr="00C85BB9">
        <w:rPr>
          <w:rStyle w:val="StyleUnderline"/>
          <w:highlight w:val="green"/>
        </w:rPr>
        <w:t xml:space="preserve">play a significant </w:t>
      </w:r>
      <w:r w:rsidRPr="00770553">
        <w:rPr>
          <w:rStyle w:val="StyleUnderline"/>
          <w:highlight w:val="green"/>
        </w:rPr>
        <w:t xml:space="preserve">role in the maintenance of </w:t>
      </w:r>
      <w:r w:rsidRPr="00770553">
        <w:rPr>
          <w:rStyle w:val="Emphasis"/>
          <w:highlight w:val="green"/>
        </w:rPr>
        <w:t>peace in</w:t>
      </w:r>
      <w:r w:rsidRPr="00770553">
        <w:rPr>
          <w:rStyle w:val="Emphasis"/>
        </w:rPr>
        <w:t xml:space="preserve"> the </w:t>
      </w:r>
      <w:r w:rsidRPr="00770553">
        <w:rPr>
          <w:rStyle w:val="Emphasis"/>
          <w:highlight w:val="green"/>
        </w:rPr>
        <w:t>East Asia</w:t>
      </w:r>
      <w:r w:rsidRPr="00770553">
        <w:rPr>
          <w:rStyle w:val="Emphasis"/>
        </w:rPr>
        <w:t>n region</w:t>
      </w:r>
      <w:r w:rsidRPr="00770553">
        <w:rPr>
          <w:sz w:val="12"/>
        </w:rPr>
        <w:t xml:space="preserve">, but </w:t>
      </w:r>
      <w:r w:rsidRPr="00770553">
        <w:rPr>
          <w:rStyle w:val="StyleUnderline"/>
        </w:rPr>
        <w:t xml:space="preserve">China is also relied upon by many members of the international community for foreign direct investment, economic stability and trade. China plays a key role in maintaining stability </w:t>
      </w:r>
      <w:r w:rsidRPr="00770553">
        <w:rPr>
          <w:rStyle w:val="StyleUnderline"/>
          <w:highlight w:val="green"/>
        </w:rPr>
        <w:t>on the K</w:t>
      </w:r>
      <w:r w:rsidRPr="00770553">
        <w:rPr>
          <w:rStyle w:val="StyleUnderline"/>
        </w:rPr>
        <w:t xml:space="preserve">orean </w:t>
      </w:r>
      <w:r w:rsidRPr="00770553">
        <w:rPr>
          <w:rStyle w:val="StyleUnderline"/>
          <w:highlight w:val="green"/>
        </w:rPr>
        <w:t>P</w:t>
      </w:r>
      <w:r w:rsidRPr="00770553">
        <w:rPr>
          <w:rStyle w:val="StyleUnderline"/>
        </w:rPr>
        <w:t xml:space="preserve">eninsula as one of North Korea’s only allies, </w:t>
      </w:r>
      <w:r w:rsidRPr="00770553">
        <w:rPr>
          <w:rStyle w:val="StyleUnderline"/>
          <w:highlight w:val="green"/>
        </w:rPr>
        <w:t>and</w:t>
      </w:r>
      <w:r w:rsidRPr="00770553">
        <w:rPr>
          <w:sz w:val="12"/>
        </w:rPr>
        <w:t xml:space="preserve"> it is argued that instability within the Chinese government could also lead to instability in the already sensitive military and political situation </w:t>
      </w:r>
      <w:r w:rsidRPr="00770553">
        <w:rPr>
          <w:rStyle w:val="StyleUnderline"/>
        </w:rPr>
        <w:t xml:space="preserve">across the </w:t>
      </w:r>
      <w:r w:rsidRPr="00770553">
        <w:rPr>
          <w:rStyle w:val="StyleUnderline"/>
          <w:highlight w:val="green"/>
        </w:rPr>
        <w:t>Taiwan</w:t>
      </w:r>
      <w:r w:rsidRPr="00770553">
        <w:rPr>
          <w:rStyle w:val="StyleUnderline"/>
        </w:rPr>
        <w:t xml:space="preserve"> Strait</w:t>
      </w:r>
      <w:r w:rsidRPr="00770553">
        <w:rPr>
          <w:sz w:val="12"/>
        </w:rPr>
        <w:t xml:space="preserve">. For the United States, the effect of instability within the CCP would be widespread and dramatic. </w:t>
      </w:r>
      <w:r w:rsidRPr="00770553">
        <w:rPr>
          <w:rStyle w:val="StyleUnderline"/>
          <w:highlight w:val="green"/>
        </w:rPr>
        <w:t>As the</w:t>
      </w:r>
      <w:r w:rsidRPr="00770553">
        <w:rPr>
          <w:rStyle w:val="StyleUnderline"/>
        </w:rPr>
        <w:t xml:space="preserve"> United States’ </w:t>
      </w:r>
      <w:r w:rsidRPr="00770553">
        <w:rPr>
          <w:rStyle w:val="Emphasis"/>
          <w:highlight w:val="green"/>
        </w:rPr>
        <w:t>largest holder of</w:t>
      </w:r>
      <w:r w:rsidRPr="00770553">
        <w:rPr>
          <w:rStyle w:val="Emphasis"/>
        </w:rPr>
        <w:t xml:space="preserve"> US </w:t>
      </w:r>
      <w:r w:rsidRPr="00770553">
        <w:rPr>
          <w:rStyle w:val="Emphasis"/>
          <w:highlight w:val="green"/>
        </w:rPr>
        <w:t>treasury securities</w:t>
      </w:r>
      <w:r w:rsidRPr="00770553">
        <w:rPr>
          <w:rStyle w:val="StyleUnderline"/>
        </w:rPr>
        <w:t>, instability or collapse of the CCP could threaten the stability of the already volatile economic situation in the US</w:t>
      </w:r>
      <w:r w:rsidRPr="00770553">
        <w:rPr>
          <w:sz w:val="12"/>
        </w:rPr>
        <w:t xml:space="preserve">. In addition, </w:t>
      </w:r>
      <w:r w:rsidRPr="00770553">
        <w:rPr>
          <w:rStyle w:val="StyleUnderline"/>
          <w:highlight w:val="green"/>
        </w:rPr>
        <w:t xml:space="preserve">China is the </w:t>
      </w:r>
      <w:r w:rsidRPr="00770553">
        <w:rPr>
          <w:rStyle w:val="Emphasis"/>
          <w:highlight w:val="green"/>
        </w:rPr>
        <w:t>largest trading partner of a number of countries</w:t>
      </w:r>
      <w:r w:rsidRPr="00770553">
        <w:rPr>
          <w:rStyle w:val="StyleUnderline"/>
        </w:rPr>
        <w:t xml:space="preserve">, including the US, and </w:t>
      </w:r>
      <w:r w:rsidRPr="00770553">
        <w:rPr>
          <w:rStyle w:val="StyleUnderline"/>
          <w:highlight w:val="green"/>
        </w:rPr>
        <w:t>the US is reliant upon its</w:t>
      </w:r>
      <w:r w:rsidRPr="00770553">
        <w:rPr>
          <w:rStyle w:val="StyleUnderline"/>
        </w:rPr>
        <w:t xml:space="preserve"> market of inexpensive </w:t>
      </w:r>
      <w:r w:rsidRPr="00770553">
        <w:rPr>
          <w:rStyle w:val="StyleUnderline"/>
          <w:highlight w:val="green"/>
        </w:rPr>
        <w:t>goods</w:t>
      </w:r>
      <w:r w:rsidRPr="00770553">
        <w:rPr>
          <w:rStyle w:val="StyleUnderline"/>
        </w:rPr>
        <w:t xml:space="preserve"> to feed demand within the US</w:t>
      </w:r>
      <w:r w:rsidRPr="00770553">
        <w:rPr>
          <w:sz w:val="12"/>
        </w:rPr>
        <w:t>.</w:t>
      </w:r>
    </w:p>
    <w:p w14:paraId="52643A26" w14:textId="77777777" w:rsidR="00B47FA7" w:rsidRPr="00770553" w:rsidRDefault="00B47FA7" w:rsidP="00B47FA7">
      <w:pPr>
        <w:rPr>
          <w:sz w:val="12"/>
        </w:rPr>
      </w:pPr>
      <w:r w:rsidRPr="00770553">
        <w:rPr>
          <w:sz w:val="12"/>
        </w:rPr>
        <w:lastRenderedPageBreak/>
        <w:t xml:space="preserve">It is with this in mind that China scholars within the United States and around the world should be studying this phenomenon, because </w:t>
      </w:r>
      <w:r w:rsidRPr="00770553">
        <w:rPr>
          <w:rStyle w:val="StyleUnderline"/>
        </w:rPr>
        <w:t>the potential for reform, instability or even collapse of the CCP is of critical importance to the stability of the international order as a whole</w:t>
      </w:r>
      <w:r w:rsidRPr="00770553">
        <w:rPr>
          <w:sz w:val="12"/>
        </w:rPr>
        <w:t xml:space="preserve">. For the United States specifically, the potential - or lack thereof - </w:t>
      </w:r>
      <w:proofErr w:type="spellStart"/>
      <w:r w:rsidRPr="00770553">
        <w:rPr>
          <w:sz w:val="12"/>
        </w:rPr>
        <w:t>forreform</w:t>
      </w:r>
      <w:proofErr w:type="spellEnd"/>
      <w:r w:rsidRPr="00770553">
        <w:rPr>
          <w:sz w:val="12"/>
        </w:rPr>
        <w:t xml:space="preserve"> of the CCP should dictate its foreign policy toward China. If the body of knowledge on the stability of the Chinese government reveals that the Chinese market is not a stable one, it is in the best interests of the United States to look for investors and trade markets elsewhere to lessen its serious dependence on China for its economic stability, particularly in a time of such uncertain economic conditions within the US. </w:t>
      </w:r>
    </w:p>
    <w:p w14:paraId="6A17A1C3" w14:textId="77777777" w:rsidR="00B47FA7" w:rsidRDefault="00B47FA7" w:rsidP="00B47FA7">
      <w:pPr>
        <w:pStyle w:val="Heading4"/>
      </w:pPr>
      <w:r>
        <w:t xml:space="preserve">Independently, Xi will lash out to preserve cred in the SCS – US draw-in ensures extinction </w:t>
      </w:r>
    </w:p>
    <w:p w14:paraId="27A5AD81" w14:textId="77777777" w:rsidR="00B47FA7" w:rsidRPr="00B0737B" w:rsidRDefault="00B47FA7" w:rsidP="00B47FA7">
      <w:pPr>
        <w:rPr>
          <w:rStyle w:val="Style13ptBold"/>
        </w:rPr>
      </w:pPr>
      <w:proofErr w:type="spellStart"/>
      <w:r>
        <w:rPr>
          <w:rStyle w:val="Style13ptBold"/>
        </w:rPr>
        <w:t>Mastro</w:t>
      </w:r>
      <w:proofErr w:type="spellEnd"/>
      <w:r>
        <w:rPr>
          <w:rStyle w:val="Style13ptBold"/>
        </w:rPr>
        <w:t xml:space="preserve"> 20 </w:t>
      </w:r>
      <w:r w:rsidRPr="00B0737B">
        <w:rPr>
          <w:rStyle w:val="Style13ptBold"/>
          <w:b w:val="0"/>
          <w:bCs/>
          <w:sz w:val="16"/>
          <w:szCs w:val="16"/>
        </w:rPr>
        <w:t xml:space="preserve">[(Oriana Skylar, </w:t>
      </w:r>
      <w:r w:rsidRPr="00B0737B">
        <w:rPr>
          <w:szCs w:val="16"/>
        </w:rPr>
        <w:t>Assistant Professor of Security Studies at Georgetown University's Edmund A. Walsh School of Foreign Service, Resident Scholar at the American Enterprise Institute</w:t>
      </w:r>
      <w:r w:rsidRPr="00B0737B">
        <w:rPr>
          <w:rStyle w:val="Style13ptBold"/>
          <w:b w:val="0"/>
          <w:bCs/>
          <w:sz w:val="16"/>
          <w:szCs w:val="16"/>
        </w:rPr>
        <w:t>) “</w:t>
      </w:r>
      <w:r w:rsidRPr="00B0737B">
        <w:rPr>
          <w:szCs w:val="16"/>
        </w:rPr>
        <w:t>Military Confrontation in the South China Sea,” Council on Foreign Relations, 5/21/2020] JL</w:t>
      </w:r>
    </w:p>
    <w:p w14:paraId="19FDE46A" w14:textId="77777777" w:rsidR="00B47FA7" w:rsidRPr="00F56426" w:rsidRDefault="00B47FA7" w:rsidP="00B47FA7">
      <w:pPr>
        <w:rPr>
          <w:sz w:val="12"/>
        </w:rPr>
      </w:pPr>
      <w:r w:rsidRPr="00F56426">
        <w:rPr>
          <w:rStyle w:val="StyleUnderline"/>
        </w:rPr>
        <w:t xml:space="preserve">The risk of a military confrontation in the </w:t>
      </w:r>
      <w:r w:rsidRPr="00F56426">
        <w:rPr>
          <w:rStyle w:val="Emphasis"/>
        </w:rPr>
        <w:t>South China Sea</w:t>
      </w:r>
      <w:r w:rsidRPr="00F56426">
        <w:rPr>
          <w:rStyle w:val="StyleUnderline"/>
        </w:rPr>
        <w:t xml:space="preserve"> involving the United States and China could rise significantly</w:t>
      </w:r>
      <w:r w:rsidRPr="00F56426">
        <w:rPr>
          <w:sz w:val="12"/>
        </w:rPr>
        <w:t xml:space="preserve"> in the next eighteen months, particularly if their relationship continues to deteriorate as a result of ongoing trade frictions and recriminations over the novel coronavirus pandemic. Since 2009, </w:t>
      </w:r>
      <w:r w:rsidRPr="00F56426">
        <w:rPr>
          <w:rStyle w:val="StyleUnderline"/>
        </w:rPr>
        <w:t>China has advanced its territorial claims in this region through a variety of tactics—such as reclaiming land, militarizing islands it controls, and using legal arguments and diplomatic influence—without triggering a serious confrontation with the United States</w:t>
      </w:r>
      <w:r w:rsidRPr="00F56426">
        <w:rPr>
          <w:sz w:val="12"/>
        </w:rPr>
        <w:t xml:space="preserve"> or causing a regional backlash. Most recently, China announced the creation of two new municipal districts that govern the Paracel and Spratly Islands, an attempt to strengthen its claims in the South China Sea by projecting an image of administrative control. </w:t>
      </w:r>
      <w:r w:rsidRPr="00F56426">
        <w:rPr>
          <w:rStyle w:val="StyleUnderline"/>
        </w:rPr>
        <w:t>It would be wrong to assume that China</w:t>
      </w:r>
      <w:r w:rsidRPr="00F56426">
        <w:rPr>
          <w:sz w:val="12"/>
        </w:rPr>
        <w:t xml:space="preserve"> is satisfied with the gains it has made or that it </w:t>
      </w:r>
      <w:r w:rsidRPr="00F56426">
        <w:rPr>
          <w:rStyle w:val="StyleUnderline"/>
        </w:rPr>
        <w:t>would refrain from using more aggressive tactics in the future</w:t>
      </w:r>
      <w:r w:rsidRPr="00F56426">
        <w:rPr>
          <w:sz w:val="12"/>
        </w:rPr>
        <w:t xml:space="preserve">. Plausible </w:t>
      </w:r>
      <w:r w:rsidRPr="00F56426">
        <w:rPr>
          <w:rStyle w:val="Emphasis"/>
          <w:highlight w:val="green"/>
        </w:rPr>
        <w:t>changes to China’s domestic situation</w:t>
      </w:r>
      <w:r w:rsidRPr="00F56426">
        <w:rPr>
          <w:rStyle w:val="StyleUnderline"/>
        </w:rPr>
        <w:t xml:space="preserve"> or to the international environment could </w:t>
      </w:r>
      <w:r w:rsidRPr="00F56426">
        <w:rPr>
          <w:rStyle w:val="StyleUnderline"/>
          <w:highlight w:val="green"/>
        </w:rPr>
        <w:t>create incentives</w:t>
      </w:r>
      <w:r w:rsidRPr="00F56426">
        <w:rPr>
          <w:rStyle w:val="StyleUnderline"/>
        </w:rPr>
        <w:t xml:space="preserve"> for China’s leadership </w:t>
      </w:r>
      <w:r w:rsidRPr="00F56426">
        <w:rPr>
          <w:rStyle w:val="StyleUnderline"/>
          <w:highlight w:val="green"/>
        </w:rPr>
        <w:t xml:space="preserve">to adopt a </w:t>
      </w:r>
      <w:r w:rsidRPr="00F56426">
        <w:rPr>
          <w:rStyle w:val="Emphasis"/>
          <w:highlight w:val="green"/>
        </w:rPr>
        <w:t>more provocative strategy in the S</w:t>
      </w:r>
      <w:r w:rsidRPr="00F56426">
        <w:rPr>
          <w:rStyle w:val="Emphasis"/>
        </w:rPr>
        <w:t xml:space="preserve">outh </w:t>
      </w:r>
      <w:r w:rsidRPr="00F56426">
        <w:rPr>
          <w:rStyle w:val="Emphasis"/>
          <w:highlight w:val="green"/>
        </w:rPr>
        <w:t>C</w:t>
      </w:r>
      <w:r w:rsidRPr="00F56426">
        <w:rPr>
          <w:rStyle w:val="Emphasis"/>
        </w:rPr>
        <w:t xml:space="preserve">hina </w:t>
      </w:r>
      <w:r w:rsidRPr="00F56426">
        <w:rPr>
          <w:rStyle w:val="Emphasis"/>
          <w:highlight w:val="green"/>
        </w:rPr>
        <w:t>S</w:t>
      </w:r>
      <w:r w:rsidRPr="00F56426">
        <w:rPr>
          <w:rStyle w:val="Emphasis"/>
        </w:rPr>
        <w:t>ea</w:t>
      </w:r>
      <w:r w:rsidRPr="00F56426">
        <w:rPr>
          <w:rStyle w:val="StyleUnderline"/>
        </w:rPr>
        <w:t xml:space="preserve"> </w:t>
      </w:r>
      <w:r w:rsidRPr="00F56426">
        <w:rPr>
          <w:rStyle w:val="StyleUnderline"/>
          <w:highlight w:val="green"/>
        </w:rPr>
        <w:t>that would increase the risk of</w:t>
      </w:r>
      <w:r w:rsidRPr="00F56426">
        <w:rPr>
          <w:rStyle w:val="StyleUnderline"/>
        </w:rPr>
        <w:t xml:space="preserve"> a </w:t>
      </w:r>
      <w:r w:rsidRPr="00F56426">
        <w:rPr>
          <w:rStyle w:val="Emphasis"/>
          <w:highlight w:val="green"/>
        </w:rPr>
        <w:t>military confrontation</w:t>
      </w:r>
      <w:r w:rsidRPr="00F56426">
        <w:rPr>
          <w:sz w:val="12"/>
        </w:rPr>
        <w:t>.</w:t>
      </w:r>
    </w:p>
    <w:p w14:paraId="3C3072FA" w14:textId="77777777" w:rsidR="00B47FA7" w:rsidRPr="00F56426" w:rsidRDefault="00B47FA7" w:rsidP="00B47FA7">
      <w:pPr>
        <w:rPr>
          <w:sz w:val="12"/>
        </w:rPr>
      </w:pPr>
      <w:r w:rsidRPr="00F56426">
        <w:rPr>
          <w:sz w:val="12"/>
        </w:rPr>
        <w:t xml:space="preserve">The United States has a strong interest in preventing China from asserting control over the South China Sea. Maintaining free and open access to this waterway is not only important for economic reasons, but also to uphold the global norm of freedom of navigation. </w:t>
      </w:r>
      <w:r w:rsidRPr="00F56426">
        <w:rPr>
          <w:rStyle w:val="Emphasis"/>
          <w:highlight w:val="green"/>
        </w:rPr>
        <w:t>The U</w:t>
      </w:r>
      <w:r w:rsidRPr="00F56426">
        <w:rPr>
          <w:rStyle w:val="Emphasis"/>
        </w:rPr>
        <w:t xml:space="preserve">nited </w:t>
      </w:r>
      <w:r w:rsidRPr="00F56426">
        <w:rPr>
          <w:rStyle w:val="Emphasis"/>
          <w:highlight w:val="green"/>
        </w:rPr>
        <w:t>S</w:t>
      </w:r>
      <w:r w:rsidRPr="00F56426">
        <w:rPr>
          <w:rStyle w:val="Emphasis"/>
        </w:rPr>
        <w:t xml:space="preserve">tates </w:t>
      </w:r>
      <w:r w:rsidRPr="00F56426">
        <w:rPr>
          <w:rStyle w:val="Emphasis"/>
          <w:highlight w:val="green"/>
        </w:rPr>
        <w:t>is</w:t>
      </w:r>
      <w:r w:rsidRPr="00F56426">
        <w:rPr>
          <w:rStyle w:val="Emphasis"/>
        </w:rPr>
        <w:t xml:space="preserve"> also </w:t>
      </w:r>
      <w:r w:rsidRPr="00F56426">
        <w:rPr>
          <w:rStyle w:val="Emphasis"/>
          <w:highlight w:val="green"/>
        </w:rPr>
        <w:t>at risk of being drawn in</w:t>
      </w:r>
      <w:r w:rsidRPr="00F56426">
        <w:rPr>
          <w:rStyle w:val="Emphasis"/>
        </w:rPr>
        <w:t>to a military conflict</w:t>
      </w:r>
      <w:r w:rsidRPr="00F56426">
        <w:rPr>
          <w:rStyle w:val="StyleUnderline"/>
        </w:rPr>
        <w:t xml:space="preserve"> with China in this region </w:t>
      </w:r>
      <w:r w:rsidRPr="00F56426">
        <w:rPr>
          <w:rStyle w:val="StyleUnderline"/>
          <w:highlight w:val="green"/>
        </w:rPr>
        <w:t>as a result of</w:t>
      </w:r>
      <w:r w:rsidRPr="00F56426">
        <w:rPr>
          <w:rStyle w:val="StyleUnderline"/>
        </w:rPr>
        <w:t xml:space="preserve"> U.S. defense treaty </w:t>
      </w:r>
      <w:r w:rsidRPr="00F56426">
        <w:rPr>
          <w:rStyle w:val="StyleUnderline"/>
          <w:highlight w:val="green"/>
        </w:rPr>
        <w:t>obligations to</w:t>
      </w:r>
      <w:r w:rsidRPr="00F56426">
        <w:rPr>
          <w:rStyle w:val="StyleUnderline"/>
        </w:rPr>
        <w:t xml:space="preserve"> at least one of the claimants to the contested territory, </w:t>
      </w:r>
      <w:r w:rsidRPr="00F56426">
        <w:rPr>
          <w:rStyle w:val="StyleUnderline"/>
          <w:highlight w:val="green"/>
        </w:rPr>
        <w:t>the Philippines</w:t>
      </w:r>
      <w:r w:rsidRPr="00F56426">
        <w:rPr>
          <w:rStyle w:val="StyleUnderline"/>
        </w:rPr>
        <w:t>. China’s ability to control this waterway would be a significant step toward displacing the United States from the Indo-Pacific region</w:t>
      </w:r>
      <w:r w:rsidRPr="00F56426">
        <w:rPr>
          <w:sz w:val="12"/>
        </w:rPr>
        <w:t xml:space="preserve">, expanding its economic influence, and generally reordering the region in its favor. </w:t>
      </w:r>
      <w:r w:rsidRPr="00F56426">
        <w:rPr>
          <w:rStyle w:val="StyleUnderline"/>
        </w:rPr>
        <w:t xml:space="preserve">Preventing China from doing so is the central objective of the U.S. National Security Strategy and the reason </w:t>
      </w:r>
      <w:r w:rsidRPr="00F56426">
        <w:rPr>
          <w:rStyle w:val="StyleUnderline"/>
          <w:highlight w:val="green"/>
        </w:rPr>
        <w:t>the</w:t>
      </w:r>
      <w:r w:rsidRPr="00F56426">
        <w:rPr>
          <w:rStyle w:val="StyleUnderline"/>
        </w:rPr>
        <w:t xml:space="preserve"> </w:t>
      </w:r>
      <w:r w:rsidRPr="00F56426">
        <w:rPr>
          <w:rStyle w:val="StyleUnderline"/>
          <w:highlight w:val="green"/>
        </w:rPr>
        <w:t>Indo-Pacific is</w:t>
      </w:r>
      <w:r w:rsidRPr="00F56426">
        <w:rPr>
          <w:rStyle w:val="StyleUnderline"/>
        </w:rPr>
        <w:t xml:space="preserve"> the U.S. </w:t>
      </w:r>
      <w:r w:rsidRPr="00F56426">
        <w:rPr>
          <w:rStyle w:val="StyleUnderline"/>
          <w:highlight w:val="green"/>
        </w:rPr>
        <w:t>military’s main theater</w:t>
      </w:r>
      <w:r w:rsidRPr="00F56426">
        <w:rPr>
          <w:rStyle w:val="StyleUnderline"/>
        </w:rPr>
        <w:t xml:space="preserve"> of operations</w:t>
      </w:r>
      <w:r w:rsidRPr="00F56426">
        <w:rPr>
          <w:sz w:val="12"/>
        </w:rPr>
        <w:t>. For these reasons, the United States should seek ways to prevent Chinese expansion, ideally while avoiding a dangerous confrontation and being prepared to deftly manage any crises should they arise.</w:t>
      </w:r>
    </w:p>
    <w:p w14:paraId="29B7AAB4" w14:textId="77777777" w:rsidR="00B47FA7" w:rsidRPr="00F56426" w:rsidRDefault="00B47FA7" w:rsidP="00B47FA7">
      <w:pPr>
        <w:rPr>
          <w:sz w:val="12"/>
        </w:rPr>
      </w:pPr>
      <w:r w:rsidRPr="00F56426">
        <w:rPr>
          <w:rStyle w:val="StyleUnderline"/>
        </w:rPr>
        <w:t xml:space="preserve">China considers the majority of </w:t>
      </w:r>
      <w:r w:rsidRPr="00F56426">
        <w:rPr>
          <w:rStyle w:val="StyleUnderline"/>
          <w:highlight w:val="green"/>
        </w:rPr>
        <w:t>the S</w:t>
      </w:r>
      <w:r w:rsidRPr="00F56426">
        <w:rPr>
          <w:rStyle w:val="StyleUnderline"/>
        </w:rPr>
        <w:t xml:space="preserve">outh </w:t>
      </w:r>
      <w:r w:rsidRPr="00F56426">
        <w:rPr>
          <w:rStyle w:val="StyleUnderline"/>
          <w:highlight w:val="green"/>
        </w:rPr>
        <w:t>C</w:t>
      </w:r>
      <w:r w:rsidRPr="00F56426">
        <w:rPr>
          <w:rStyle w:val="StyleUnderline"/>
        </w:rPr>
        <w:t xml:space="preserve">hina </w:t>
      </w:r>
      <w:r w:rsidRPr="00F56426">
        <w:rPr>
          <w:rStyle w:val="StyleUnderline"/>
          <w:highlight w:val="green"/>
        </w:rPr>
        <w:t>S</w:t>
      </w:r>
      <w:r w:rsidRPr="00F56426">
        <w:rPr>
          <w:rStyle w:val="StyleUnderline"/>
        </w:rPr>
        <w:t xml:space="preserve">ea to be an inalienable part of its territory. Exercising full sovereignty over this area </w:t>
      </w:r>
      <w:r w:rsidRPr="00F56426">
        <w:rPr>
          <w:rStyle w:val="StyleUnderline"/>
          <w:highlight w:val="green"/>
        </w:rPr>
        <w:t>is a core component of</w:t>
      </w:r>
      <w:r w:rsidRPr="00F56426">
        <w:rPr>
          <w:rStyle w:val="StyleUnderline"/>
        </w:rPr>
        <w:t xml:space="preserve"> President </w:t>
      </w:r>
      <w:r w:rsidRPr="00F56426">
        <w:rPr>
          <w:rStyle w:val="StyleUnderline"/>
          <w:highlight w:val="green"/>
        </w:rPr>
        <w:t>Xi</w:t>
      </w:r>
      <w:r w:rsidRPr="00F56426">
        <w:rPr>
          <w:rStyle w:val="StyleUnderline"/>
        </w:rPr>
        <w:t xml:space="preserve"> Jinping’s “</w:t>
      </w:r>
      <w:r w:rsidRPr="00F56426">
        <w:rPr>
          <w:rStyle w:val="StyleUnderline"/>
          <w:highlight w:val="green"/>
        </w:rPr>
        <w:t>China Dream</w:t>
      </w:r>
      <w:r w:rsidRPr="00F56426">
        <w:rPr>
          <w:rStyle w:val="StyleUnderline"/>
        </w:rPr>
        <w:t>.” China does not accept or respect the sovereignty claims of Brunei, Indonesia, Malaysia, the Philippines, Taiwan, or Vietnam</w:t>
      </w:r>
      <w:r w:rsidRPr="00F56426">
        <w:rPr>
          <w:sz w:val="12"/>
        </w:rPr>
        <w:t xml:space="preserve"> in this region. Although China has been cautious in pressing its claims thus far, three developments could convince Xi that China should be more assertive.</w:t>
      </w:r>
    </w:p>
    <w:p w14:paraId="061C729E" w14:textId="77777777" w:rsidR="00B47FA7" w:rsidRDefault="00B47FA7" w:rsidP="00B47FA7">
      <w:r w:rsidRPr="00F56426">
        <w:rPr>
          <w:rStyle w:val="StyleUnderline"/>
          <w:highlight w:val="green"/>
        </w:rPr>
        <w:t>Xi could</w:t>
      </w:r>
      <w:r w:rsidRPr="00F56426">
        <w:rPr>
          <w:rStyle w:val="StyleUnderline"/>
        </w:rPr>
        <w:t xml:space="preserve"> feel compelled to </w:t>
      </w:r>
      <w:r w:rsidRPr="00F56426">
        <w:rPr>
          <w:rStyle w:val="StyleUnderline"/>
          <w:highlight w:val="green"/>
        </w:rPr>
        <w:t>accelerate his timeline</w:t>
      </w:r>
      <w:r w:rsidRPr="00F56426">
        <w:rPr>
          <w:rStyle w:val="StyleUnderline"/>
        </w:rPr>
        <w:t xml:space="preserve"> in the South China Sea </w:t>
      </w:r>
      <w:r w:rsidRPr="00F56426">
        <w:rPr>
          <w:rStyle w:val="StyleUnderline"/>
          <w:highlight w:val="green"/>
        </w:rPr>
        <w:t>to maintain his</w:t>
      </w:r>
      <w:r w:rsidRPr="00F56426">
        <w:rPr>
          <w:rStyle w:val="StyleUnderline"/>
        </w:rPr>
        <w:t xml:space="preserve"> consolidated </w:t>
      </w:r>
      <w:r w:rsidRPr="00F56426">
        <w:rPr>
          <w:rStyle w:val="StyleUnderline"/>
          <w:highlight w:val="green"/>
        </w:rPr>
        <w:t>position within the C</w:t>
      </w:r>
      <w:r w:rsidRPr="00F56426">
        <w:rPr>
          <w:rStyle w:val="StyleUnderline"/>
        </w:rPr>
        <w:t xml:space="preserve">hinese </w:t>
      </w:r>
      <w:r w:rsidRPr="00F56426">
        <w:rPr>
          <w:rStyle w:val="StyleUnderline"/>
          <w:highlight w:val="green"/>
        </w:rPr>
        <w:t>C</w:t>
      </w:r>
      <w:r w:rsidRPr="00F56426">
        <w:rPr>
          <w:rStyle w:val="StyleUnderline"/>
        </w:rPr>
        <w:t xml:space="preserve">ommunist </w:t>
      </w:r>
      <w:r w:rsidRPr="00F56426">
        <w:rPr>
          <w:rStyle w:val="StyleUnderline"/>
          <w:highlight w:val="green"/>
        </w:rPr>
        <w:t>P</w:t>
      </w:r>
      <w:r w:rsidRPr="00F56426">
        <w:rPr>
          <w:rStyle w:val="StyleUnderline"/>
        </w:rPr>
        <w:t>arty</w:t>
      </w:r>
      <w:r w:rsidRPr="00F56426">
        <w:rPr>
          <w:sz w:val="12"/>
        </w:rPr>
        <w:t xml:space="preserve"> (CCP), particularly if the political situation in Hong Kong worsens, peaceful reunification with Taiwan becomes less likely, or domestic criticism of his management of the novel coronavirus outbreak increases. With China’s economic growth for 2020 projected to hit only 1.2 percent—the lowest since the mid-1970s—Xi could find it necessary to demonstrate strength while Beijing deals with internal fallout from the pandemic. China has already declared two new administrative districts in the South China Sea in April 2020 and has escalated its criticism of U.S. freedom of navigation operations (FONOPs) in the area. Moreover, </w:t>
      </w:r>
      <w:r w:rsidRPr="00F56426">
        <w:rPr>
          <w:rStyle w:val="StyleUnderline"/>
        </w:rPr>
        <w:t xml:space="preserve">with expectations that the first stage of China’s military modernization efforts will be completed in 2020, Xi could become </w:t>
      </w:r>
      <w:r w:rsidRPr="00F56426">
        <w:rPr>
          <w:rStyle w:val="StyleUnderline"/>
          <w:highlight w:val="green"/>
        </w:rPr>
        <w:t xml:space="preserve">more confident that China </w:t>
      </w:r>
      <w:r w:rsidRPr="00F56426">
        <w:rPr>
          <w:rStyle w:val="StyleUnderline"/>
          <w:highlight w:val="green"/>
        </w:rPr>
        <w:lastRenderedPageBreak/>
        <w:t>would succeed</w:t>
      </w:r>
      <w:r w:rsidRPr="00F56426">
        <w:rPr>
          <w:rStyle w:val="StyleUnderline"/>
        </w:rPr>
        <w:t xml:space="preserve"> in pressing its claims militarily</w:t>
      </w:r>
      <w:r w:rsidRPr="00F56426">
        <w:rPr>
          <w:sz w:val="12"/>
        </w:rPr>
        <w:t>, especially if the United States is distracted internally with managing the coronavirus pandemic or its aftermath.</w:t>
      </w:r>
    </w:p>
    <w:p w14:paraId="0C65C5DC" w14:textId="77777777" w:rsidR="00B47FA7" w:rsidRPr="00100A2B" w:rsidRDefault="00B47FA7" w:rsidP="00B47FA7">
      <w:pPr>
        <w:pStyle w:val="Heading3"/>
        <w:rPr>
          <w:rFonts w:cs="Calibri"/>
        </w:rPr>
      </w:pPr>
      <w:r w:rsidRPr="00100A2B">
        <w:rPr>
          <w:rFonts w:cs="Calibri"/>
        </w:rPr>
        <w:lastRenderedPageBreak/>
        <w:t xml:space="preserve">1NC – </w:t>
      </w:r>
      <w:r>
        <w:rPr>
          <w:rFonts w:cs="Calibri"/>
        </w:rPr>
        <w:t>Off</w:t>
      </w:r>
    </w:p>
    <w:p w14:paraId="37642DB6" w14:textId="77777777" w:rsidR="00B47FA7" w:rsidRPr="00100A2B" w:rsidRDefault="00B47FA7" w:rsidP="00B47FA7">
      <w:pPr>
        <w:pStyle w:val="Heading4"/>
        <w:rPr>
          <w:rFonts w:cs="Calibri"/>
        </w:rPr>
      </w:pPr>
      <w:r w:rsidRPr="00100A2B">
        <w:rPr>
          <w:rFonts w:cs="Calibri"/>
        </w:rPr>
        <w:t>CP Text: States, except the United States, should ban the appropriation of outer space for asteroid mining by private entities. The United States should fund the appropriation of outer space for the mining of rare earth metals from asteroids by private entities.</w:t>
      </w:r>
    </w:p>
    <w:p w14:paraId="193A8014" w14:textId="77777777" w:rsidR="00B47FA7" w:rsidRPr="00100A2B" w:rsidRDefault="00B47FA7" w:rsidP="00B47FA7">
      <w:pPr>
        <w:pStyle w:val="Heading4"/>
      </w:pPr>
      <w:r w:rsidRPr="00100A2B">
        <w:t>The PIC is key to beat China and protect against Chinese REM gatekeeping</w:t>
      </w:r>
    </w:p>
    <w:p w14:paraId="74503463" w14:textId="77777777" w:rsidR="00B47FA7" w:rsidRPr="00100A2B" w:rsidRDefault="00B47FA7" w:rsidP="00B47FA7">
      <w:proofErr w:type="spellStart"/>
      <w:r w:rsidRPr="00100A2B">
        <w:rPr>
          <w:rStyle w:val="StyleUnderline"/>
          <w:sz w:val="26"/>
          <w:szCs w:val="26"/>
          <w:u w:val="none"/>
        </w:rPr>
        <w:t>Stavridis</w:t>
      </w:r>
      <w:proofErr w:type="spellEnd"/>
      <w:r w:rsidRPr="00100A2B">
        <w:rPr>
          <w:rStyle w:val="StyleUnderline"/>
          <w:sz w:val="26"/>
          <w:szCs w:val="26"/>
          <w:u w:val="none"/>
        </w:rPr>
        <w:t xml:space="preserve"> 21</w:t>
      </w:r>
      <w:r w:rsidRPr="00100A2B">
        <w:t xml:space="preserve"> [(James, retired US Navy admiral, chief international diplomacy and national security analyst for NBC News, senior fellow at JHU Applied Physics Library, PhD in Law and Diplomacy from Tufts) “U.S. Needs a Strong Defense Against China’s Rare-Earth Weapon,” Bloomberg Opinion, March 4, 2021, </w:t>
      </w:r>
      <w:r w:rsidRPr="00FB3D96">
        <w:t>https://www.bloomberg.com/opinion/articles/2021-03-04/u-s-needs-a-strong-defense-against-china-s-rare-earth-weapon</w:t>
      </w:r>
      <w:r w:rsidRPr="00100A2B">
        <w:t>] TDI</w:t>
      </w:r>
    </w:p>
    <w:p w14:paraId="43F6B1DA" w14:textId="77777777" w:rsidR="00B47FA7" w:rsidRPr="00100A2B" w:rsidRDefault="00B47FA7" w:rsidP="00B47FA7">
      <w:r w:rsidRPr="00100A2B">
        <w:t>You could be forgiven if you are confused about what’s going on with rare-earth elements. On the one hand, news reports indicate that China may increase production quotas of the minerals this quarter as a </w:t>
      </w:r>
      <w:r w:rsidRPr="00FB3D96">
        <w:t>goodwill gesture</w:t>
      </w:r>
      <w:r w:rsidRPr="00100A2B">
        <w:t xml:space="preserve"> to the Joe Biden administration. But other </w:t>
      </w:r>
      <w:r w:rsidRPr="00100A2B">
        <w:rPr>
          <w:rStyle w:val="StyleUnderline"/>
        </w:rPr>
        <w:t xml:space="preserve">sources say that </w:t>
      </w:r>
      <w:r w:rsidRPr="00B97F0E">
        <w:rPr>
          <w:rStyle w:val="StyleUnderline"/>
          <w:highlight w:val="green"/>
        </w:rPr>
        <w:t>China may</w:t>
      </w:r>
      <w:r w:rsidRPr="00100A2B">
        <w:rPr>
          <w:rStyle w:val="StyleUnderline"/>
        </w:rPr>
        <w:t xml:space="preserve"> ultimately </w:t>
      </w:r>
      <w:r w:rsidRPr="00B97F0E">
        <w:rPr>
          <w:rStyle w:val="StyleUnderline"/>
          <w:highlight w:val="green"/>
        </w:rPr>
        <w:t>ban the export of the rare earths</w:t>
      </w:r>
      <w:r w:rsidRPr="00100A2B">
        <w:rPr>
          <w:rStyle w:val="StyleUnderline"/>
        </w:rPr>
        <w:t xml:space="preserve"> altogether on “security concerns.”</w:t>
      </w:r>
      <w:r w:rsidRPr="00100A2B">
        <w:t xml:space="preserve"> What’s really going on here?</w:t>
      </w:r>
    </w:p>
    <w:p w14:paraId="6A11C3A5" w14:textId="77777777" w:rsidR="00B47FA7" w:rsidRPr="00100A2B" w:rsidRDefault="00B47FA7" w:rsidP="00B47FA7">
      <w:pPr>
        <w:rPr>
          <w:rStyle w:val="StyleUnderline"/>
        </w:rPr>
      </w:pPr>
      <w:r w:rsidRPr="00100A2B">
        <w:rPr>
          <w:rStyle w:val="StyleUnderline"/>
        </w:rPr>
        <w:t>There are 17 elements considered rare earths</w:t>
      </w:r>
      <w:r w:rsidRPr="00100A2B">
        <w:t xml:space="preserve"> — lanthanum, cerium, praseodymium, neodymium, promethium, samarium, europium, gadolinium, terbium, dysprosium, holmium, erbium, thulium, ytterbium, lutetium, scandium and yttrium — and while many aren’t actually rare in terms of global deposits, </w:t>
      </w:r>
      <w:r w:rsidRPr="00B97F0E">
        <w:rPr>
          <w:rStyle w:val="StyleUnderline"/>
        </w:rPr>
        <w:t>extracting them is difficult and expensive</w:t>
      </w:r>
      <w:r w:rsidRPr="00100A2B">
        <w:rPr>
          <w:rStyle w:val="StyleUnderline"/>
        </w:rPr>
        <w:t>. They are used across high-tech manufacturing, including smartphones, fighter aircraft and components in virtually all advanced electronics. Of particular note, they are essential to many of the clean-energy technologies expected to come online in this decade.</w:t>
      </w:r>
    </w:p>
    <w:p w14:paraId="468B8DC6" w14:textId="77777777" w:rsidR="00B47FA7" w:rsidRPr="00100A2B" w:rsidRDefault="00B47FA7" w:rsidP="00B47FA7">
      <w:r w:rsidRPr="00100A2B">
        <w:t>I began to focus on rare-earth elements when I commanded the North Atlantic Treaty Organization’s presence in Afghanistan, known as the International Security Assistance Force. While Afghans live in an extremely poor country, </w:t>
      </w:r>
      <w:r w:rsidRPr="00FB3D96">
        <w:t>studies</w:t>
      </w:r>
      <w:r w:rsidRPr="00100A2B">
        <w:t> have assessed that they sit atop $1 trillion to $3 trillion in a wide variety of minerals, including rare earths. Some </w:t>
      </w:r>
      <w:r w:rsidRPr="00FB3D96">
        <w:t>estimates</w:t>
      </w:r>
      <w:r w:rsidRPr="00100A2B">
        <w:t> put the rare-earth levels alone at 1.4 million metric tons.</w:t>
      </w:r>
    </w:p>
    <w:p w14:paraId="72CAAFEE" w14:textId="77777777" w:rsidR="00B47FA7" w:rsidRPr="00100A2B" w:rsidRDefault="00B47FA7" w:rsidP="00B47FA7">
      <w:r w:rsidRPr="00100A2B">
        <w:t>But every time I tried to visit a mining facility, the answer I got from my security team was, “It’s too dangerous right now, admiral.” Unfortunately, despite a great deal of effort by the U.S. and NATO, those security challenges remain, deterring the large foreign-capital investments necessary to harvest the lodes. Which brings us back to Beijing.</w:t>
      </w:r>
    </w:p>
    <w:p w14:paraId="64CC36D8" w14:textId="77777777" w:rsidR="00B47FA7" w:rsidRPr="00100A2B" w:rsidRDefault="00B47FA7" w:rsidP="00B47FA7">
      <w:pPr>
        <w:rPr>
          <w:rStyle w:val="StyleUnderline"/>
        </w:rPr>
      </w:pPr>
      <w:r w:rsidRPr="00B97F0E">
        <w:rPr>
          <w:rStyle w:val="StyleUnderline"/>
          <w:highlight w:val="green"/>
        </w:rPr>
        <w:t>China controls</w:t>
      </w:r>
      <w:r w:rsidRPr="00100A2B">
        <w:rPr>
          <w:rStyle w:val="StyleUnderline"/>
        </w:rPr>
        <w:t xml:space="preserve"> roughly </w:t>
      </w:r>
      <w:r w:rsidRPr="00B97F0E">
        <w:rPr>
          <w:rStyle w:val="StyleUnderline"/>
          <w:highlight w:val="green"/>
        </w:rPr>
        <w:t>80% of the</w:t>
      </w:r>
      <w:r w:rsidRPr="00100A2B">
        <w:rPr>
          <w:rStyle w:val="StyleUnderline"/>
        </w:rPr>
        <w:t xml:space="preserve"> rare-earths </w:t>
      </w:r>
      <w:r w:rsidRPr="00B97F0E">
        <w:rPr>
          <w:rStyle w:val="StyleUnderline"/>
          <w:highlight w:val="green"/>
        </w:rPr>
        <w:t>market</w:t>
      </w:r>
      <w:r w:rsidRPr="00100A2B">
        <w:rPr>
          <w:rStyle w:val="StyleUnderline"/>
        </w:rPr>
        <w:t xml:space="preserve">, between what it mines itself and processes in raw material from elsewhere. If it decided to wield the weapon of </w:t>
      </w:r>
      <w:r w:rsidRPr="00B97F0E">
        <w:rPr>
          <w:rStyle w:val="StyleUnderline"/>
          <w:highlight w:val="green"/>
        </w:rPr>
        <w:t>restricting the supply</w:t>
      </w:r>
      <w:r w:rsidRPr="00100A2B">
        <w:rPr>
          <w:rStyle w:val="StyleUnderline"/>
        </w:rPr>
        <w:t xml:space="preserve"> — something it has repeatedly threatened to do — it </w:t>
      </w:r>
      <w:r w:rsidRPr="00B97F0E">
        <w:rPr>
          <w:rStyle w:val="StyleUnderline"/>
          <w:highlight w:val="green"/>
        </w:rPr>
        <w:t>would create a significant challenge for manufacturers and</w:t>
      </w:r>
      <w:r w:rsidRPr="00B97F0E">
        <w:rPr>
          <w:rStyle w:val="StyleUnderline"/>
        </w:rPr>
        <w:t xml:space="preserve"> a </w:t>
      </w:r>
      <w:r w:rsidRPr="00B97F0E">
        <w:rPr>
          <w:rStyle w:val="StyleUnderline"/>
          <w:highlight w:val="green"/>
        </w:rPr>
        <w:t>geopolitical predicament</w:t>
      </w:r>
      <w:r w:rsidRPr="00100A2B">
        <w:rPr>
          <w:rStyle w:val="StyleUnderline"/>
        </w:rPr>
        <w:t xml:space="preserve"> for the industrialized world.</w:t>
      </w:r>
    </w:p>
    <w:p w14:paraId="0960E034" w14:textId="77777777" w:rsidR="00B47FA7" w:rsidRPr="00100A2B" w:rsidRDefault="00B47FA7" w:rsidP="00B47FA7">
      <w:pPr>
        <w:rPr>
          <w:rStyle w:val="StyleUnderline"/>
        </w:rPr>
      </w:pPr>
      <w:r w:rsidRPr="00100A2B">
        <w:t xml:space="preserve">It could happen. </w:t>
      </w:r>
      <w:r w:rsidRPr="00100A2B">
        <w:rPr>
          <w:rStyle w:val="StyleUnderline"/>
        </w:rPr>
        <w:t>In 2010, Beijing threatened to cut off exports to Japan over the disputed Senkaku Islands. Two years ago, Beijing was reportedly considering restrictions on exports to the U.S. generally, as well as against specific companies (such as defense giant Lockheed Martin Corp.) that it deemed in violation of its policies against selling advanced weapons to Taiwan. </w:t>
      </w:r>
    </w:p>
    <w:p w14:paraId="6485D54C" w14:textId="77777777" w:rsidR="00B47FA7" w:rsidRPr="00100A2B" w:rsidRDefault="00B47FA7" w:rsidP="00B47FA7">
      <w:r w:rsidRPr="00100A2B">
        <w:t>President Donald Trump’s administration issued an executive order to spur the production of rare earths domestically, and created an </w:t>
      </w:r>
      <w:r w:rsidRPr="00FB3D96">
        <w:t>Energy Resource Governance Initiative</w:t>
      </w:r>
      <w:r w:rsidRPr="00100A2B">
        <w:t> to promote international mining. The European Union and Japan, among others, are also aggressively seeking newer sources of rare earths.</w:t>
      </w:r>
    </w:p>
    <w:p w14:paraId="7D54BD77" w14:textId="77777777" w:rsidR="00B47FA7" w:rsidRPr="00100A2B" w:rsidRDefault="00B47FA7" w:rsidP="00B47FA7">
      <w:pPr>
        <w:rPr>
          <w:rStyle w:val="StyleUnderline"/>
        </w:rPr>
      </w:pPr>
      <w:r w:rsidRPr="00100A2B">
        <w:t xml:space="preserve">Given this tension, it was superficially surprising that </w:t>
      </w:r>
      <w:r w:rsidRPr="00100A2B">
        <w:rPr>
          <w:rStyle w:val="StyleUnderline"/>
        </w:rPr>
        <w:t>China announced it would boost its mining quotas in the first quarter of 2021</w:t>
      </w:r>
      <w:r w:rsidRPr="00100A2B">
        <w:t xml:space="preserve"> by nearly 30%, reflecting a continuation in strong (and rising) demand. But </w:t>
      </w:r>
      <w:r w:rsidRPr="00100A2B">
        <w:rPr>
          <w:rStyle w:val="StyleUnderline"/>
        </w:rPr>
        <w:t xml:space="preserve">the increase occurs under a shadow of uncertainty, as the Chinese Communist Party is undertaking a “review” of </w:t>
      </w:r>
      <w:r w:rsidRPr="00100A2B">
        <w:rPr>
          <w:rStyle w:val="StyleUnderline"/>
        </w:rPr>
        <w:lastRenderedPageBreak/>
        <w:t>its policies concerning future sales of rare earths. In all probability, the tactics of the increase are temporary, and fit within a larger strategy.</w:t>
      </w:r>
    </w:p>
    <w:p w14:paraId="36F57DE9" w14:textId="77777777" w:rsidR="00B47FA7" w:rsidRPr="00100A2B" w:rsidRDefault="00B47FA7" w:rsidP="00B47FA7">
      <w:pPr>
        <w:rPr>
          <w:rStyle w:val="StyleUnderline"/>
        </w:rPr>
      </w:pPr>
      <w:r w:rsidRPr="00100A2B">
        <w:rPr>
          <w:rStyle w:val="StyleUnderline"/>
        </w:rPr>
        <w:t xml:space="preserve">China will go to great lengths to maintain overall control of the global rare-earths supply. </w:t>
      </w:r>
      <w:r w:rsidRPr="00B97F0E">
        <w:rPr>
          <w:rStyle w:val="StyleUnderline"/>
          <w:highlight w:val="green"/>
        </w:rPr>
        <w:t>This fits neatly within the</w:t>
      </w:r>
      <w:r w:rsidRPr="00100A2B">
        <w:rPr>
          <w:rStyle w:val="StyleUnderline"/>
        </w:rPr>
        <w:t xml:space="preserve"> geo-economic approach of the One </w:t>
      </w:r>
      <w:r w:rsidRPr="00B97F0E">
        <w:rPr>
          <w:rStyle w:val="StyleUnderline"/>
          <w:highlight w:val="green"/>
        </w:rPr>
        <w:t>Belt</w:t>
      </w:r>
      <w:r w:rsidRPr="00100A2B">
        <w:rPr>
          <w:rStyle w:val="StyleUnderline"/>
        </w:rPr>
        <w:t xml:space="preserve">, One </w:t>
      </w:r>
      <w:r w:rsidRPr="00B97F0E">
        <w:rPr>
          <w:rStyle w:val="StyleUnderline"/>
          <w:highlight w:val="green"/>
        </w:rPr>
        <w:t>Road initiative</w:t>
      </w:r>
      <w:r w:rsidRPr="00100A2B">
        <w:t xml:space="preserve">, which seeks to use a variety of carrots and sticks — economic, trade, diplomatic and security — </w:t>
      </w:r>
      <w:r w:rsidRPr="00100A2B">
        <w:rPr>
          <w:rStyle w:val="StyleUnderline"/>
        </w:rPr>
        <w:t xml:space="preserve">to create zones of influence globally. In terms of rare earths, </w:t>
      </w:r>
      <w:r w:rsidRPr="00B97F0E">
        <w:rPr>
          <w:rStyle w:val="StyleUnderline"/>
          <w:highlight w:val="green"/>
        </w:rPr>
        <w:t>the strategy</w:t>
      </w:r>
      <w:r w:rsidRPr="00100A2B">
        <w:rPr>
          <w:rStyle w:val="StyleUnderline"/>
        </w:rPr>
        <w:t xml:space="preserve"> seems to be allowing carefully calibrated access to the elements at a level that </w:t>
      </w:r>
      <w:r w:rsidRPr="00B97F0E">
        <w:rPr>
          <w:rStyle w:val="StyleUnderline"/>
          <w:highlight w:val="green"/>
        </w:rPr>
        <w:t>makes it economically less attractive</w:t>
      </w:r>
      <w:r w:rsidRPr="00100A2B">
        <w:rPr>
          <w:rStyle w:val="StyleUnderline"/>
        </w:rPr>
        <w:t xml:space="preserve"> for competitors </w:t>
      </w:r>
      <w:r w:rsidRPr="00B97F0E">
        <w:rPr>
          <w:rStyle w:val="StyleUnderline"/>
          <w:highlight w:val="green"/>
        </w:rPr>
        <w:t>to undertake costly exploration and mining</w:t>
      </w:r>
      <w:r w:rsidRPr="00100A2B">
        <w:rPr>
          <w:rStyle w:val="StyleUnderline"/>
        </w:rPr>
        <w:t xml:space="preserve"> operations. This is similar to the oil-market strategy used by Russia and the Organization of Petroleum Exporting Countries for decades.</w:t>
      </w:r>
    </w:p>
    <w:p w14:paraId="02EC1AE8" w14:textId="77777777" w:rsidR="00B47FA7" w:rsidRPr="00100A2B" w:rsidRDefault="00B47FA7" w:rsidP="00B47FA7">
      <w:r w:rsidRPr="00100A2B">
        <w:t>Some free-market advocates believe that China will not take aggressive action choking off supply because that could </w:t>
      </w:r>
      <w:r w:rsidRPr="00FB3D96">
        <w:t>precipitate retaliation</w:t>
      </w:r>
      <w:r w:rsidRPr="00100A2B">
        <w:t> or accelerate the search for alternate sources in global markets. What seems more likely is a series of targeted shutdowns directed against specific entities such as U.S. defense companies, Japanese consumer electronics makers, or European industrial concerns that have offended Beijing.</w:t>
      </w:r>
    </w:p>
    <w:p w14:paraId="36D0DFCB" w14:textId="77777777" w:rsidR="00B47FA7" w:rsidRPr="00100A2B" w:rsidRDefault="00B47FA7" w:rsidP="00B47FA7">
      <w:pPr>
        <w:rPr>
          <w:rStyle w:val="StyleUnderline"/>
        </w:rPr>
      </w:pPr>
      <w:r w:rsidRPr="00B97F0E">
        <w:rPr>
          <w:rStyle w:val="StyleUnderline"/>
          <w:highlight w:val="green"/>
        </w:rPr>
        <w:t>The path to</w:t>
      </w:r>
      <w:r w:rsidRPr="00100A2B">
        <w:rPr>
          <w:rStyle w:val="StyleUnderline"/>
        </w:rPr>
        <w:t xml:space="preserve"> rare-earth </w:t>
      </w:r>
      <w:r w:rsidRPr="00B97F0E">
        <w:rPr>
          <w:rStyle w:val="StyleUnderline"/>
          <w:highlight w:val="green"/>
        </w:rPr>
        <w:t>independence for the U.S. must include</w:t>
      </w:r>
      <w:r w:rsidRPr="00B97F0E">
        <w:rPr>
          <w:rStyle w:val="StyleUnderline"/>
        </w:rPr>
        <w:t>: Ensuring supply chains</w:t>
      </w:r>
      <w:r w:rsidRPr="00100A2B">
        <w:rPr>
          <w:rStyle w:val="StyleUnderline"/>
        </w:rPr>
        <w:t xml:space="preserve"> of rare earths necessary for national security; promoting the exploitation of the elements domestically (and removing barriers to responsibly doing so); mandating that defense contractors and other critical-infrastructure entities wean themselves off Chinese rare earths; </w:t>
      </w:r>
      <w:r w:rsidRPr="00B97F0E">
        <w:rPr>
          <w:rStyle w:val="StyleUnderline"/>
          <w:highlight w:val="green"/>
        </w:rPr>
        <w:t>sponsoring r</w:t>
      </w:r>
      <w:r w:rsidRPr="00100A2B">
        <w:rPr>
          <w:rStyle w:val="StyleUnderline"/>
        </w:rPr>
        <w:t xml:space="preserve">esearch </w:t>
      </w:r>
      <w:r w:rsidRPr="00B97F0E">
        <w:rPr>
          <w:rStyle w:val="StyleUnderline"/>
          <w:highlight w:val="green"/>
        </w:rPr>
        <w:t>and d</w:t>
      </w:r>
      <w:r w:rsidRPr="00100A2B">
        <w:rPr>
          <w:rStyle w:val="StyleUnderline"/>
        </w:rPr>
        <w:t xml:space="preserve">evelopment </w:t>
      </w:r>
      <w:r w:rsidRPr="00B97F0E">
        <w:rPr>
          <w:rStyle w:val="StyleUnderline"/>
          <w:highlight w:val="green"/>
        </w:rPr>
        <w:t>to find alternative materials</w:t>
      </w:r>
      <w:r w:rsidRPr="00100A2B">
        <w:rPr>
          <w:rStyle w:val="StyleUnderline"/>
        </w:rPr>
        <w:t>, especially for clean energy technology; and creating a substantial stockpile of the elements in case of a Chinese boycott.</w:t>
      </w:r>
    </w:p>
    <w:p w14:paraId="06263A5B" w14:textId="77777777" w:rsidR="00B47FA7" w:rsidRPr="00100A2B" w:rsidRDefault="00B47FA7" w:rsidP="00B47FA7">
      <w:r w:rsidRPr="00100A2B">
        <w:rPr>
          <w:rStyle w:val="StyleUnderline"/>
        </w:rPr>
        <w:t>This is a bipartisan agenda. The Trump administration’s strategic assessment</w:t>
      </w:r>
      <w:r w:rsidRPr="00100A2B">
        <w:t xml:space="preserve"> of what needs to be done (which goes beyond just 17 rare earths to include a total of 35 critical minerals) is thoughtful, and </w:t>
      </w:r>
      <w:r w:rsidRPr="00100A2B">
        <w:rPr>
          <w:rStyle w:val="StyleUnderline"/>
        </w:rPr>
        <w:t>should serve as a basis for the Biden administration</w:t>
      </w:r>
      <w:r w:rsidRPr="00100A2B">
        <w:t xml:space="preserve"> and Congress.</w:t>
      </w:r>
    </w:p>
    <w:p w14:paraId="039963BE" w14:textId="77777777" w:rsidR="00B47FA7" w:rsidRPr="00100A2B" w:rsidRDefault="00B47FA7" w:rsidP="00B47FA7"/>
    <w:p w14:paraId="2E9429B8" w14:textId="77777777" w:rsidR="00B47FA7" w:rsidRPr="00100A2B" w:rsidRDefault="00B47FA7" w:rsidP="00B47FA7">
      <w:pPr>
        <w:pStyle w:val="Heading4"/>
        <w:rPr>
          <w:rFonts w:cs="Calibri"/>
        </w:rPr>
      </w:pPr>
      <w:r w:rsidRPr="00100A2B">
        <w:rPr>
          <w:rFonts w:cs="Calibri"/>
        </w:rPr>
        <w:t>REM access key to military primacy and tech advancement – alternatives fail</w:t>
      </w:r>
    </w:p>
    <w:p w14:paraId="05114C71" w14:textId="77777777" w:rsidR="00B47FA7" w:rsidRPr="00100A2B" w:rsidRDefault="00B47FA7" w:rsidP="00B47FA7">
      <w:pPr>
        <w:rPr>
          <w:szCs w:val="26"/>
        </w:rPr>
      </w:pPr>
      <w:proofErr w:type="spellStart"/>
      <w:r w:rsidRPr="00100A2B">
        <w:rPr>
          <w:rStyle w:val="StyleUnderline"/>
          <w:sz w:val="26"/>
          <w:szCs w:val="26"/>
          <w:u w:val="none"/>
        </w:rPr>
        <w:t>Trigaux</w:t>
      </w:r>
      <w:proofErr w:type="spellEnd"/>
      <w:r w:rsidRPr="00100A2B">
        <w:rPr>
          <w:rStyle w:val="StyleUnderline"/>
          <w:sz w:val="26"/>
          <w:szCs w:val="26"/>
          <w:u w:val="none"/>
        </w:rPr>
        <w:t xml:space="preserve"> 12</w:t>
      </w:r>
      <w:r w:rsidRPr="00100A2B">
        <w:rPr>
          <w:szCs w:val="26"/>
        </w:rPr>
        <w:t xml:space="preserve"> (David, University Honors Program University of South Florida St. Petersburg) </w:t>
      </w:r>
      <w:r w:rsidRPr="00100A2B">
        <w:t xml:space="preserve">“The US, China and Rare Earth Metals: The Future Of Green Technology, Military Tech, and a Potential Achilles‟ Heel to American Hegemony,” USF St. </w:t>
      </w:r>
      <w:proofErr w:type="spellStart"/>
      <w:r w:rsidRPr="00100A2B">
        <w:t>Petersberg</w:t>
      </w:r>
      <w:proofErr w:type="spellEnd"/>
      <w:r w:rsidRPr="00100A2B">
        <w:t xml:space="preserve">, May 2, 2012, </w:t>
      </w:r>
      <w:r w:rsidRPr="00FB3D96">
        <w:rPr>
          <w:szCs w:val="26"/>
        </w:rPr>
        <w:t>https://digital.stpetersburg.usf.edu/cgi/viewcontent.cgi?article=1132&amp;context=honorstheses</w:t>
      </w:r>
      <w:r w:rsidRPr="00100A2B">
        <w:rPr>
          <w:szCs w:val="26"/>
        </w:rPr>
        <w:t>] TDI</w:t>
      </w:r>
    </w:p>
    <w:p w14:paraId="03AE414E" w14:textId="77777777" w:rsidR="00B47FA7" w:rsidRPr="00100A2B" w:rsidRDefault="00B47FA7" w:rsidP="00B47FA7">
      <w:pPr>
        <w:rPr>
          <w:rStyle w:val="StyleUnderline"/>
        </w:rPr>
      </w:pPr>
      <w:r w:rsidRPr="00100A2B">
        <w:t xml:space="preserve">The </w:t>
      </w:r>
      <w:r w:rsidRPr="00100A2B">
        <w:rPr>
          <w:rStyle w:val="StyleUnderline"/>
        </w:rPr>
        <w:t xml:space="preserve">implications of </w:t>
      </w:r>
      <w:r w:rsidRPr="00B97F0E">
        <w:rPr>
          <w:rStyle w:val="StyleUnderline"/>
          <w:highlight w:val="green"/>
        </w:rPr>
        <w:t>a rare earth shortage</w:t>
      </w:r>
      <w:r w:rsidRPr="00100A2B">
        <w:t xml:space="preserve"> aren’t strictly related to the environment, and energy dependence, but </w:t>
      </w:r>
      <w:r w:rsidRPr="00100A2B">
        <w:rPr>
          <w:rStyle w:val="StyleUnderline"/>
        </w:rPr>
        <w:t xml:space="preserve">have distinct military implications as well that </w:t>
      </w:r>
      <w:r w:rsidRPr="00B97F0E">
        <w:rPr>
          <w:rStyle w:val="StyleUnderline"/>
          <w:highlight w:val="green"/>
        </w:rPr>
        <w:t>could threaten the position of the</w:t>
      </w:r>
      <w:r w:rsidRPr="00100A2B">
        <w:rPr>
          <w:rStyle w:val="StyleUnderline"/>
        </w:rPr>
        <w:t xml:space="preserve"> United States </w:t>
      </w:r>
      <w:r w:rsidRPr="00B97F0E">
        <w:rPr>
          <w:rStyle w:val="StyleUnderline"/>
          <w:highlight w:val="green"/>
        </w:rPr>
        <w:t>world’s strongest military</w:t>
      </w:r>
      <w:r w:rsidRPr="00100A2B">
        <w:t xml:space="preserve">. The United States place in the world was assured by powerful and decisive deployments in World War One and World War Two. </w:t>
      </w:r>
      <w:r w:rsidRPr="00100A2B">
        <w:rPr>
          <w:rStyle w:val="StyleUnderline"/>
        </w:rPr>
        <w:t>Our military expansion was built upon a large, powerful industrial base that created more, better weapons of war for our soldiers</w:t>
      </w:r>
      <w:r w:rsidRPr="00100A2B">
        <w:t xml:space="preserve">. During the World Wars, a well-organized draft that sent millions of men into battle in a short amount of time proved decisive, but as the war ended, and soldiers drafted into service returned to civilian life, </w:t>
      </w:r>
      <w:r w:rsidRPr="00100A2B">
        <w:rPr>
          <w:rStyle w:val="StyleUnderline"/>
        </w:rPr>
        <w:t xml:space="preserve">the U.S. </w:t>
      </w:r>
      <w:r w:rsidRPr="00B97F0E">
        <w:rPr>
          <w:rStyle w:val="StyleUnderline"/>
          <w:highlight w:val="green"/>
        </w:rPr>
        <w:t>tech</w:t>
      </w:r>
      <w:r w:rsidRPr="00100A2B">
        <w:rPr>
          <w:rStyle w:val="StyleUnderline"/>
        </w:rPr>
        <w:t xml:space="preserve">nological </w:t>
      </w:r>
      <w:r w:rsidRPr="00B97F0E">
        <w:rPr>
          <w:rStyle w:val="StyleUnderline"/>
          <w:highlight w:val="green"/>
        </w:rPr>
        <w:t>superiority</w:t>
      </w:r>
      <w:r w:rsidRPr="00100A2B">
        <w:rPr>
          <w:rStyle w:val="StyleUnderline"/>
        </w:rPr>
        <w:t xml:space="preserve"> over its opponents </w:t>
      </w:r>
      <w:r w:rsidRPr="00B97F0E">
        <w:rPr>
          <w:rStyle w:val="StyleUnderline"/>
          <w:highlight w:val="green"/>
        </w:rPr>
        <w:t>provided</w:t>
      </w:r>
      <w:r w:rsidRPr="00100A2B">
        <w:rPr>
          <w:rStyle w:val="StyleUnderline"/>
        </w:rPr>
        <w:t xml:space="preserve"> it with </w:t>
      </w:r>
      <w:r w:rsidRPr="00B97F0E">
        <w:rPr>
          <w:rStyle w:val="StyleUnderline"/>
          <w:highlight w:val="green"/>
        </w:rPr>
        <w:t>sustained dominance over</w:t>
      </w:r>
      <w:r w:rsidRPr="00B97F0E">
        <w:rPr>
          <w:rStyle w:val="StyleUnderline"/>
        </w:rPr>
        <w:t xml:space="preserve"> its </w:t>
      </w:r>
      <w:r w:rsidRPr="00B97F0E">
        <w:rPr>
          <w:rStyle w:val="StyleUnderline"/>
          <w:highlight w:val="green"/>
        </w:rPr>
        <w:t>enemie</w:t>
      </w:r>
      <w:r w:rsidRPr="00100A2B">
        <w:rPr>
          <w:rStyle w:val="StyleUnderline"/>
        </w:rPr>
        <w:t xml:space="preserve">s, </w:t>
      </w:r>
      <w:r w:rsidRPr="00B97F0E">
        <w:rPr>
          <w:rStyle w:val="StyleUnderline"/>
        </w:rPr>
        <w:t xml:space="preserve">even </w:t>
      </w:r>
      <w:r w:rsidRPr="00B97F0E">
        <w:rPr>
          <w:rStyle w:val="StyleUnderline"/>
          <w:highlight w:val="green"/>
        </w:rPr>
        <w:t>as the numerical size of the army declined</w:t>
      </w:r>
      <w:r w:rsidRPr="00100A2B">
        <w:rPr>
          <w:rStyle w:val="StyleUnderline"/>
        </w:rPr>
        <w:t xml:space="preserve">. New technologies, such as the use of the airplane in combat, rocket launched missiles, radar systems, and later, GPS, precision guided missiles, missile defense systems, high tech tanks, lasers, and other technologies now make the difference between victory and defeat. </w:t>
      </w:r>
    </w:p>
    <w:p w14:paraId="4F0BEDEE" w14:textId="77777777" w:rsidR="00B47FA7" w:rsidRPr="00100A2B" w:rsidRDefault="00B47FA7" w:rsidP="00B47FA7">
      <w:r w:rsidRPr="00100A2B">
        <w:rPr>
          <w:rStyle w:val="StyleUnderline"/>
        </w:rPr>
        <w:t xml:space="preserve">The United States military now serves many important functions, deterring threats across the world. </w:t>
      </w:r>
      <w:r w:rsidRPr="00B97F0E">
        <w:rPr>
          <w:rStyle w:val="StyleUnderline"/>
          <w:highlight w:val="green"/>
        </w:rPr>
        <w:t>The U</w:t>
      </w:r>
      <w:r w:rsidRPr="00100A2B">
        <w:rPr>
          <w:rStyle w:val="StyleUnderline"/>
        </w:rPr>
        <w:t xml:space="preserve">nited </w:t>
      </w:r>
      <w:r w:rsidRPr="00B97F0E">
        <w:rPr>
          <w:rStyle w:val="StyleUnderline"/>
          <w:highlight w:val="green"/>
        </w:rPr>
        <w:t>S</w:t>
      </w:r>
      <w:r w:rsidRPr="00100A2B">
        <w:rPr>
          <w:rStyle w:val="StyleUnderline"/>
        </w:rPr>
        <w:t xml:space="preserve">tates </w:t>
      </w:r>
      <w:r w:rsidRPr="00B97F0E">
        <w:rPr>
          <w:rStyle w:val="StyleUnderline"/>
          <w:highlight w:val="green"/>
        </w:rPr>
        <w:t>projects</w:t>
      </w:r>
      <w:r w:rsidRPr="00100A2B">
        <w:rPr>
          <w:rStyle w:val="StyleUnderline"/>
        </w:rPr>
        <w:t xml:space="preserve"> its </w:t>
      </w:r>
      <w:r w:rsidRPr="00B97F0E">
        <w:rPr>
          <w:rStyle w:val="StyleUnderline"/>
          <w:highlight w:val="green"/>
        </w:rPr>
        <w:t>power internationally, through</w:t>
      </w:r>
      <w:r w:rsidRPr="00100A2B">
        <w:rPr>
          <w:rStyle w:val="StyleUnderline"/>
        </w:rPr>
        <w:t xml:space="preserve"> a network of </w:t>
      </w:r>
      <w:r w:rsidRPr="00B97F0E">
        <w:rPr>
          <w:rStyle w:val="StyleUnderline"/>
          <w:highlight w:val="green"/>
        </w:rPr>
        <w:t>bases and allied nations</w:t>
      </w:r>
      <w:r w:rsidRPr="00100A2B">
        <w:rPr>
          <w:rStyle w:val="StyleUnderline"/>
        </w:rPr>
        <w:t xml:space="preserve">. Thus, the United States is a powerful player in all regions of the world, and often serves as a buffer against conflict in these regions. US military presence serves as </w:t>
      </w:r>
      <w:r w:rsidRPr="00B97F0E">
        <w:rPr>
          <w:rStyle w:val="StyleUnderline"/>
          <w:highlight w:val="green"/>
        </w:rPr>
        <w:t xml:space="preserve">a </w:t>
      </w:r>
      <w:r w:rsidRPr="00B97F0E">
        <w:rPr>
          <w:rStyle w:val="StyleUnderline"/>
          <w:highlight w:val="green"/>
        </w:rPr>
        <w:lastRenderedPageBreak/>
        <w:t>buffer against Chinese</w:t>
      </w:r>
      <w:r w:rsidRPr="00B97F0E">
        <w:rPr>
          <w:rStyle w:val="StyleUnderline"/>
        </w:rPr>
        <w:t xml:space="preserve"> military </w:t>
      </w:r>
      <w:r w:rsidRPr="00B97F0E">
        <w:rPr>
          <w:rStyle w:val="StyleUnderline"/>
          <w:highlight w:val="green"/>
        </w:rPr>
        <w:t>modernization in East</w:t>
      </w:r>
      <w:r w:rsidRPr="00B97F0E">
        <w:rPr>
          <w:rStyle w:val="StyleUnderline"/>
        </w:rPr>
        <w:t xml:space="preserve">ern </w:t>
      </w:r>
      <w:r w:rsidRPr="00B97F0E">
        <w:rPr>
          <w:rStyle w:val="StyleUnderline"/>
          <w:highlight w:val="green"/>
        </w:rPr>
        <w:t>Asia</w:t>
      </w:r>
      <w:r w:rsidRPr="00100A2B">
        <w:rPr>
          <w:rStyle w:val="StyleUnderline"/>
        </w:rPr>
        <w:t xml:space="preserve">, against an increasingly nationalist </w:t>
      </w:r>
      <w:r w:rsidRPr="00B97F0E">
        <w:rPr>
          <w:rStyle w:val="StyleUnderline"/>
          <w:highlight w:val="green"/>
        </w:rPr>
        <w:t>Russia in Europe</w:t>
      </w:r>
      <w:r w:rsidRPr="00100A2B">
        <w:rPr>
          <w:rStyle w:val="StyleUnderline"/>
        </w:rPr>
        <w:t xml:space="preserve">, and smaller regional actors, such as </w:t>
      </w:r>
      <w:r w:rsidRPr="00B97F0E">
        <w:rPr>
          <w:rStyle w:val="StyleUnderline"/>
          <w:highlight w:val="green"/>
        </w:rPr>
        <w:t>Venezuela</w:t>
      </w:r>
      <w:r w:rsidRPr="00B97F0E">
        <w:rPr>
          <w:rStyle w:val="StyleUnderline"/>
        </w:rPr>
        <w:t xml:space="preserve"> in</w:t>
      </w:r>
      <w:r w:rsidRPr="00100A2B">
        <w:rPr>
          <w:rStyle w:val="StyleUnderline"/>
        </w:rPr>
        <w:t xml:space="preserve"> South America </w:t>
      </w:r>
      <w:r w:rsidRPr="00B97F0E">
        <w:rPr>
          <w:rStyle w:val="StyleUnderline"/>
          <w:highlight w:val="green"/>
        </w:rPr>
        <w:t>and Iran</w:t>
      </w:r>
      <w:r w:rsidRPr="00100A2B">
        <w:rPr>
          <w:rStyle w:val="StyleUnderline"/>
        </w:rPr>
        <w:t xml:space="preserve"> in the Middle East. The U.S. Navy is deployed all over the world, as the guarantor of international maritime trade routes</w:t>
      </w:r>
      <w:r w:rsidRPr="00100A2B">
        <w:t xml:space="preserve">. The US Navy leads action against challenges to its maritime sovereignty on the other side of the globe, </w:t>
      </w:r>
      <w:r w:rsidRPr="00100A2B">
        <w:rPr>
          <w:rStyle w:val="StyleUnderline"/>
        </w:rPr>
        <w:t>such as current action against Somali piracy</w:t>
      </w:r>
      <w:r w:rsidRPr="00100A2B">
        <w:t xml:space="preserve">. Presence in regions across the world prevents escalation of potential crisis. These could result in either a larger power fighting a smaller nation or nations (Russia and Georgia, Taiwan and China), religious opponents (Israel and Iran), or traditional foes (Ethiopia and Eretria, Venezuela and Colombia, India and Pakistan). </w:t>
      </w:r>
      <w:r w:rsidRPr="00B97F0E">
        <w:rPr>
          <w:rStyle w:val="StyleUnderline"/>
          <w:highlight w:val="green"/>
        </w:rPr>
        <w:t>US projection</w:t>
      </w:r>
      <w:r w:rsidRPr="00100A2B">
        <w:rPr>
          <w:rStyle w:val="StyleUnderline"/>
        </w:rPr>
        <w:t xml:space="preserve"> is also key </w:t>
      </w:r>
      <w:r w:rsidRPr="00B97F0E">
        <w:rPr>
          <w:rStyle w:val="StyleUnderline"/>
          <w:highlight w:val="green"/>
        </w:rPr>
        <w:t>deter</w:t>
      </w:r>
      <w:r w:rsidRPr="00B97F0E">
        <w:rPr>
          <w:rStyle w:val="StyleUnderline"/>
        </w:rPr>
        <w:t>r</w:t>
      </w:r>
      <w:r w:rsidRPr="00100A2B">
        <w:rPr>
          <w:rStyle w:val="StyleUnderline"/>
        </w:rPr>
        <w:t xml:space="preserve">ing emerging threats such as </w:t>
      </w:r>
      <w:r w:rsidRPr="00B97F0E">
        <w:rPr>
          <w:rStyle w:val="StyleUnderline"/>
          <w:highlight w:val="green"/>
        </w:rPr>
        <w:t>terrorism and</w:t>
      </w:r>
      <w:r w:rsidRPr="00B97F0E">
        <w:rPr>
          <w:rStyle w:val="StyleUnderline"/>
        </w:rPr>
        <w:t xml:space="preserve"> nuclear</w:t>
      </w:r>
      <w:r w:rsidRPr="00100A2B">
        <w:rPr>
          <w:rStyle w:val="StyleUnderline"/>
        </w:rPr>
        <w:t xml:space="preserve"> </w:t>
      </w:r>
      <w:r w:rsidRPr="00B97F0E">
        <w:rPr>
          <w:rStyle w:val="StyleUnderline"/>
          <w:highlight w:val="green"/>
        </w:rPr>
        <w:t>proliferation</w:t>
      </w:r>
      <w:r w:rsidRPr="00100A2B">
        <w:t xml:space="preserve">. While not direct challenges to US primacy, both terrorism and nuclear proliferation can kill thousands.  </w:t>
      </w:r>
    </w:p>
    <w:p w14:paraId="17B39DD4" w14:textId="77777777" w:rsidR="00B47FA7" w:rsidRPr="00100A2B" w:rsidRDefault="00B47FA7" w:rsidP="00B47FA7">
      <w:r w:rsidRPr="00100A2B">
        <w:rPr>
          <w:rStyle w:val="StyleUnderline"/>
        </w:rPr>
        <w:t>The US Air Force has a commanding lead over the rest of the world, in terms of both numbers and capabilities.</w:t>
      </w:r>
      <w:r w:rsidRPr="00100A2B">
        <w:t xml:space="preserve"> American ground forces have few peers, and are unmatched in their ability to deploy to anywhere in the world at an equally unmatched pace.</w:t>
      </w:r>
    </w:p>
    <w:p w14:paraId="60BA83BD" w14:textId="77777777" w:rsidR="00B47FA7" w:rsidRPr="00100A2B" w:rsidRDefault="00B47FA7" w:rsidP="00B47FA7">
      <w:r w:rsidRPr="00100A2B">
        <w:t xml:space="preserve">The only perceived challenge to the United States militarily comes from the People’s Republic of China.76 While </w:t>
      </w:r>
      <w:r w:rsidRPr="00100A2B">
        <w:rPr>
          <w:rStyle w:val="StyleUnderline"/>
        </w:rPr>
        <w:t>the United States outspends all other nations in the world put together in terms of military spending, China follows as a close second, and has begun an extensive modernization program to boot</w:t>
      </w:r>
      <w:r w:rsidRPr="00100A2B">
        <w:t xml:space="preserve">.77 The Chinese military however, is several decades behind the United States in air power and nuclear capabilities.78 To compensate, China has begun the construction of access-denial technology, preventing the US from exercising its dominance in China’s sphere of influence.79 </w:t>
      </w:r>
      <w:r w:rsidRPr="00B97F0E">
        <w:rPr>
          <w:rStyle w:val="StyleUnderline"/>
          <w:highlight w:val="green"/>
        </w:rPr>
        <w:t>Chinese</w:t>
      </w:r>
      <w:r w:rsidRPr="00100A2B">
        <w:rPr>
          <w:rStyle w:val="StyleUnderline"/>
        </w:rPr>
        <w:t xml:space="preserve"> </w:t>
      </w:r>
      <w:r w:rsidRPr="00B97F0E">
        <w:rPr>
          <w:rStyle w:val="StyleUnderline"/>
          <w:highlight w:val="green"/>
        </w:rPr>
        <w:t>modernization efforts have a</w:t>
      </w:r>
      <w:r w:rsidRPr="00100A2B">
        <w:rPr>
          <w:rStyle w:val="StyleUnderline"/>
        </w:rPr>
        <w:t xml:space="preserve"> serious </w:t>
      </w:r>
      <w:r w:rsidRPr="00B97F0E">
        <w:rPr>
          <w:rStyle w:val="StyleUnderline"/>
          <w:highlight w:val="green"/>
        </w:rPr>
        <w:t>long-term advantage over the U</w:t>
      </w:r>
      <w:r w:rsidRPr="00100A2B">
        <w:rPr>
          <w:rStyle w:val="StyleUnderline"/>
        </w:rPr>
        <w:t xml:space="preserve">nited </w:t>
      </w:r>
      <w:r w:rsidRPr="00B97F0E">
        <w:rPr>
          <w:rStyle w:val="StyleUnderline"/>
          <w:highlight w:val="green"/>
        </w:rPr>
        <w:t>S</w:t>
      </w:r>
      <w:r w:rsidRPr="00100A2B">
        <w:rPr>
          <w:rStyle w:val="StyleUnderline"/>
        </w:rPr>
        <w:t xml:space="preserve">tates; </w:t>
      </w:r>
      <w:r w:rsidRPr="00B97F0E">
        <w:rPr>
          <w:rStyle w:val="StyleUnderline"/>
          <w:highlight w:val="green"/>
        </w:rPr>
        <w:t>access to r</w:t>
      </w:r>
      <w:r w:rsidRPr="00100A2B">
        <w:rPr>
          <w:rStyle w:val="StyleUnderline"/>
        </w:rPr>
        <w:t xml:space="preserve">are </w:t>
      </w:r>
      <w:r w:rsidRPr="00B97F0E">
        <w:rPr>
          <w:rStyle w:val="StyleUnderline"/>
          <w:highlight w:val="green"/>
        </w:rPr>
        <w:t>e</w:t>
      </w:r>
      <w:r w:rsidRPr="00100A2B">
        <w:rPr>
          <w:rStyle w:val="StyleUnderline"/>
        </w:rPr>
        <w:t xml:space="preserve">arth </w:t>
      </w:r>
      <w:r w:rsidRPr="00B97F0E">
        <w:rPr>
          <w:rStyle w:val="StyleUnderline"/>
          <w:highlight w:val="green"/>
        </w:rPr>
        <w:t>m</w:t>
      </w:r>
      <w:r w:rsidRPr="00100A2B">
        <w:rPr>
          <w:rStyle w:val="StyleUnderline"/>
        </w:rPr>
        <w:t>etal</w:t>
      </w:r>
      <w:r w:rsidRPr="00B97F0E">
        <w:rPr>
          <w:rStyle w:val="StyleUnderline"/>
          <w:highlight w:val="green"/>
        </w:rPr>
        <w:t>s</w:t>
      </w:r>
      <w:r w:rsidRPr="00100A2B">
        <w:rPr>
          <w:rStyle w:val="StyleUnderline"/>
        </w:rPr>
        <w:t xml:space="preserve">, and a large concentration of rare earth chemists doing research.80 This advantage, </w:t>
      </w:r>
      <w:r w:rsidRPr="00B97F0E">
        <w:rPr>
          <w:rStyle w:val="StyleUnderline"/>
        </w:rPr>
        <w:t xml:space="preserve">coupled </w:t>
      </w:r>
      <w:r w:rsidRPr="00B97F0E">
        <w:rPr>
          <w:rStyle w:val="StyleUnderline"/>
          <w:highlight w:val="green"/>
        </w:rPr>
        <w:t>with the U.S. losing access</w:t>
      </w:r>
      <w:r w:rsidRPr="00100A2B">
        <w:rPr>
          <w:rStyle w:val="StyleUnderline"/>
        </w:rPr>
        <w:t xml:space="preserve"> to rare earth metals, will even the odds much quicker than policymakers had previously anticipated</w:t>
      </w:r>
      <w:r w:rsidRPr="00100A2B">
        <w:t>. 81</w:t>
      </w:r>
    </w:p>
    <w:p w14:paraId="6E5CCC90" w14:textId="77777777" w:rsidR="00B47FA7" w:rsidRPr="00100A2B" w:rsidRDefault="00B47FA7" w:rsidP="00B47FA7">
      <w:r w:rsidRPr="00100A2B">
        <w:rPr>
          <w:rStyle w:val="StyleUnderline"/>
        </w:rPr>
        <w:t>The largest example is US airpower</w:t>
      </w:r>
      <w:r w:rsidRPr="00100A2B">
        <w:t>. With every successive generation of military aircraft</w:t>
      </w:r>
      <w:r w:rsidRPr="00B97F0E">
        <w:t xml:space="preserve">, </w:t>
      </w:r>
      <w:r w:rsidRPr="00B97F0E">
        <w:rPr>
          <w:rStyle w:val="StyleUnderline"/>
          <w:highlight w:val="green"/>
        </w:rPr>
        <w:t>the</w:t>
      </w:r>
      <w:r w:rsidRPr="00100A2B">
        <w:rPr>
          <w:rStyle w:val="StyleUnderline"/>
        </w:rPr>
        <w:t xml:space="preserve"> U.S. </w:t>
      </w:r>
      <w:r w:rsidRPr="00B97F0E">
        <w:rPr>
          <w:rStyle w:val="StyleUnderline"/>
          <w:highlight w:val="green"/>
        </w:rPr>
        <w:t>Air Force becomes more</w:t>
      </w:r>
      <w:r w:rsidRPr="00100A2B">
        <w:rPr>
          <w:rStyle w:val="StyleUnderline"/>
        </w:rPr>
        <w:t xml:space="preserve"> and more </w:t>
      </w:r>
      <w:r w:rsidRPr="00B97F0E">
        <w:rPr>
          <w:rStyle w:val="StyleUnderline"/>
          <w:highlight w:val="green"/>
        </w:rPr>
        <w:t>dependent on R</w:t>
      </w:r>
      <w:r w:rsidRPr="00100A2B">
        <w:rPr>
          <w:rStyle w:val="StyleUnderline"/>
        </w:rPr>
        <w:t xml:space="preserve">are </w:t>
      </w:r>
      <w:r w:rsidRPr="00B97F0E">
        <w:rPr>
          <w:rStyle w:val="StyleUnderline"/>
          <w:highlight w:val="green"/>
        </w:rPr>
        <w:t>E</w:t>
      </w:r>
      <w:r w:rsidRPr="00100A2B">
        <w:rPr>
          <w:rStyle w:val="StyleUnderline"/>
        </w:rPr>
        <w:t xml:space="preserve">arth </w:t>
      </w:r>
      <w:r w:rsidRPr="00B97F0E">
        <w:rPr>
          <w:rStyle w:val="StyleUnderline"/>
          <w:highlight w:val="green"/>
        </w:rPr>
        <w:t>M</w:t>
      </w:r>
      <w:r w:rsidRPr="00100A2B">
        <w:rPr>
          <w:rStyle w:val="StyleUnderline"/>
        </w:rPr>
        <w:t>etal</w:t>
      </w:r>
      <w:r w:rsidRPr="00B97F0E">
        <w:rPr>
          <w:rStyle w:val="StyleUnderline"/>
          <w:highlight w:val="green"/>
        </w:rPr>
        <w:t>s</w:t>
      </w:r>
      <w:r w:rsidRPr="00100A2B">
        <w:rPr>
          <w:rStyle w:val="StyleUnderline"/>
        </w:rPr>
        <w:t xml:space="preserve">.82 </w:t>
      </w:r>
      <w:r w:rsidRPr="00B97F0E">
        <w:rPr>
          <w:rStyle w:val="StyleUnderline"/>
          <w:highlight w:val="green"/>
        </w:rPr>
        <w:t>As planes</w:t>
      </w:r>
      <w:r w:rsidRPr="00100A2B">
        <w:rPr>
          <w:rStyle w:val="StyleUnderline"/>
        </w:rPr>
        <w:t xml:space="preserve"> </w:t>
      </w:r>
      <w:r w:rsidRPr="00B97F0E">
        <w:rPr>
          <w:rStyle w:val="StyleUnderline"/>
          <w:highlight w:val="green"/>
        </w:rPr>
        <w:t>get faster and</w:t>
      </w:r>
      <w:r w:rsidRPr="00100A2B">
        <w:rPr>
          <w:rStyle w:val="StyleUnderline"/>
        </w:rPr>
        <w:t xml:space="preserve"> faster, they have to get lighter </w:t>
      </w:r>
      <w:r w:rsidRPr="00B97F0E">
        <w:rPr>
          <w:rStyle w:val="StyleUnderline"/>
        </w:rPr>
        <w:t xml:space="preserve">and </w:t>
      </w:r>
      <w:r w:rsidRPr="00B97F0E">
        <w:rPr>
          <w:rStyle w:val="StyleUnderline"/>
          <w:highlight w:val="green"/>
        </w:rPr>
        <w:t>lighter</w:t>
      </w:r>
      <w:r w:rsidRPr="00100A2B">
        <w:rPr>
          <w:rStyle w:val="StyleUnderline"/>
        </w:rPr>
        <w:t>, while adding weight from extra computers and other features on board</w:t>
      </w:r>
      <w:r w:rsidRPr="00100A2B">
        <w:t xml:space="preserve">.83 To lighten the weight of the plane, </w:t>
      </w:r>
      <w:r w:rsidRPr="00100A2B">
        <w:rPr>
          <w:rStyle w:val="StyleUnderline"/>
        </w:rPr>
        <w:t>scandium is used to produce lightweight aluminum alloys for the body of the plane</w:t>
      </w:r>
      <w:r w:rsidRPr="00100A2B">
        <w:t xml:space="preserve">. Rare Earth metals are also useful in fighter jet engines, and fuel cells.84 For example, </w:t>
      </w:r>
      <w:r w:rsidRPr="00100A2B">
        <w:rPr>
          <w:rStyle w:val="StyleUnderline"/>
        </w:rPr>
        <w:t>rare earths are required to producing miniaturized fins, and samarium is required to build the motors for the F-35 fighter jet</w:t>
      </w:r>
      <w:r w:rsidRPr="00100A2B">
        <w:t xml:space="preserve">.85 </w:t>
      </w:r>
      <w:r w:rsidRPr="00B97F0E">
        <w:rPr>
          <w:rStyle w:val="StyleUnderline"/>
          <w:highlight w:val="green"/>
        </w:rPr>
        <w:t>F-35 jets</w:t>
      </w:r>
      <w:r w:rsidRPr="00100A2B">
        <w:rPr>
          <w:rStyle w:val="StyleUnderline"/>
        </w:rPr>
        <w:t xml:space="preserve"> are the next generation fighter jet that works together to form the dual plane combination that </w:t>
      </w:r>
      <w:r w:rsidRPr="00B97F0E">
        <w:rPr>
          <w:rStyle w:val="StyleUnderline"/>
          <w:highlight w:val="green"/>
        </w:rPr>
        <w:t>cement</w:t>
      </w:r>
      <w:r w:rsidRPr="00100A2B">
        <w:rPr>
          <w:rStyle w:val="StyleUnderline"/>
        </w:rPr>
        <w:t xml:space="preserve">s </w:t>
      </w:r>
      <w:r w:rsidRPr="00B97F0E">
        <w:rPr>
          <w:rStyle w:val="StyleUnderline"/>
          <w:highlight w:val="green"/>
        </w:rPr>
        <w:t>U.S. dominance</w:t>
      </w:r>
      <w:r w:rsidRPr="00100A2B">
        <w:rPr>
          <w:rStyle w:val="StyleUnderline"/>
        </w:rPr>
        <w:t xml:space="preserve"> in air power </w:t>
      </w:r>
      <w:r w:rsidRPr="00B97F0E">
        <w:rPr>
          <w:rStyle w:val="StyleUnderline"/>
          <w:highlight w:val="green"/>
        </w:rPr>
        <w:t>over</w:t>
      </w:r>
      <w:r w:rsidRPr="00100A2B">
        <w:rPr>
          <w:rStyle w:val="StyleUnderline"/>
        </w:rPr>
        <w:t xml:space="preserve"> the </w:t>
      </w:r>
      <w:r w:rsidRPr="00B97F0E">
        <w:rPr>
          <w:rStyle w:val="StyleUnderline"/>
          <w:highlight w:val="green"/>
        </w:rPr>
        <w:t>Russia</w:t>
      </w:r>
      <w:r w:rsidRPr="00100A2B">
        <w:rPr>
          <w:rStyle w:val="StyleUnderline"/>
        </w:rPr>
        <w:t>n PAK FA</w:t>
      </w:r>
      <w:r w:rsidRPr="00100A2B">
        <w:t>.86</w:t>
      </w:r>
    </w:p>
    <w:p w14:paraId="7920A785" w14:textId="77777777" w:rsidR="00B47FA7" w:rsidRPr="00100A2B" w:rsidRDefault="00B47FA7" w:rsidP="00B47FA7">
      <w:r w:rsidRPr="00B97F0E">
        <w:rPr>
          <w:rStyle w:val="StyleUnderline"/>
          <w:highlight w:val="green"/>
        </w:rPr>
        <w:t>Rare earth shortages</w:t>
      </w:r>
      <w:r w:rsidRPr="00100A2B">
        <w:rPr>
          <w:rStyle w:val="StyleUnderline"/>
        </w:rPr>
        <w:t xml:space="preserve"> don’t just affect air power, also </w:t>
      </w:r>
      <w:r w:rsidRPr="00B97F0E">
        <w:rPr>
          <w:rStyle w:val="StyleUnderline"/>
          <w:highlight w:val="green"/>
        </w:rPr>
        <w:t>compromis</w:t>
      </w:r>
      <w:r w:rsidRPr="00100A2B">
        <w:rPr>
          <w:rStyle w:val="StyleUnderline"/>
        </w:rPr>
        <w:t xml:space="preserve">ing the navigation system of </w:t>
      </w:r>
      <w:r w:rsidRPr="00B97F0E">
        <w:rPr>
          <w:rStyle w:val="StyleUnderline"/>
          <w:highlight w:val="green"/>
        </w:rPr>
        <w:t>Abrams Tanks</w:t>
      </w:r>
      <w:r w:rsidRPr="00100A2B">
        <w:rPr>
          <w:rStyle w:val="StyleUnderline"/>
        </w:rPr>
        <w:t xml:space="preserve">, which need samarium cobalt magnets. The Abrams Tank is </w:t>
      </w:r>
      <w:r w:rsidRPr="00B97F0E">
        <w:rPr>
          <w:rStyle w:val="StyleUnderline"/>
          <w:highlight w:val="green"/>
        </w:rPr>
        <w:t>the primary offensive</w:t>
      </w:r>
      <w:r w:rsidRPr="00100A2B">
        <w:rPr>
          <w:rStyle w:val="StyleUnderline"/>
        </w:rPr>
        <w:t xml:space="preserve"> </w:t>
      </w:r>
      <w:r w:rsidRPr="00B97F0E">
        <w:rPr>
          <w:rStyle w:val="StyleUnderline"/>
        </w:rPr>
        <w:t xml:space="preserve">mechanized </w:t>
      </w:r>
      <w:r w:rsidRPr="00B97F0E">
        <w:rPr>
          <w:rStyle w:val="StyleUnderline"/>
          <w:highlight w:val="green"/>
        </w:rPr>
        <w:t>vehicle in the U.S.</w:t>
      </w:r>
      <w:r w:rsidRPr="00100A2B">
        <w:rPr>
          <w:rStyle w:val="StyleUnderline"/>
        </w:rPr>
        <w:t xml:space="preserve"> arsenal. The Aegis Spy 1 Radar also uses samarium.87 Many naval ships require neodymium. Hell Fire missiles, satellites, night vision goggles, avionics, and precision guided munitions all require rare earth metals</w:t>
      </w:r>
      <w:r w:rsidRPr="00100A2B">
        <w:t>. 88</w:t>
      </w:r>
    </w:p>
    <w:p w14:paraId="74C79937" w14:textId="77777777" w:rsidR="00B47FA7" w:rsidRPr="00100A2B" w:rsidRDefault="00B47FA7" w:rsidP="00B47FA7">
      <w:pPr>
        <w:rPr>
          <w:rStyle w:val="StyleUnderline"/>
        </w:rPr>
      </w:pPr>
      <w:r w:rsidRPr="00100A2B">
        <w:rPr>
          <w:rStyle w:val="StyleUnderline"/>
        </w:rPr>
        <w:t>American military superiority is based on technological advancement that outstrips the rest of the world. Command and control technology allows the U.S. to fight multiple wars at once and maintain readiness for other issues, as well as have overwhelming force against rising challengers. This technology helps the U.S. know who, where, and what is going to attack them, and respond effectively, regardless of the source of the threat.</w:t>
      </w:r>
    </w:p>
    <w:p w14:paraId="284DD595" w14:textId="77777777" w:rsidR="00B47FA7" w:rsidRPr="00100A2B" w:rsidRDefault="00B47FA7" w:rsidP="00B47FA7">
      <w:pPr>
        <w:rPr>
          <w:rStyle w:val="StyleUnderline"/>
        </w:rPr>
      </w:pPr>
      <w:r w:rsidRPr="00B97F0E">
        <w:rPr>
          <w:rStyle w:val="StyleUnderline"/>
          <w:highlight w:val="green"/>
        </w:rPr>
        <w:t>Rare Earth Elements make</w:t>
      </w:r>
      <w:r w:rsidRPr="00100A2B">
        <w:rPr>
          <w:rStyle w:val="StyleUnderline"/>
        </w:rPr>
        <w:t xml:space="preserve"> this </w:t>
      </w:r>
      <w:r w:rsidRPr="00B97F0E">
        <w:rPr>
          <w:rStyle w:val="StyleUnderline"/>
          <w:highlight w:val="green"/>
        </w:rPr>
        <w:t>technological superiority possible</w:t>
      </w:r>
      <w:r w:rsidRPr="00100A2B">
        <w:rPr>
          <w:rStyle w:val="StyleUnderline"/>
        </w:rPr>
        <w:t>.</w:t>
      </w:r>
    </w:p>
    <w:p w14:paraId="4D077FAF" w14:textId="77777777" w:rsidR="00B47FA7" w:rsidRPr="00100A2B" w:rsidRDefault="00B47FA7" w:rsidP="00B47FA7">
      <w:r w:rsidRPr="00100A2B">
        <w:lastRenderedPageBreak/>
        <w:t xml:space="preserve">To make matters worse, the defense industrial base is often a single market industry, dependent on government contracts for its business. </w:t>
      </w:r>
      <w:r w:rsidRPr="000010B3">
        <w:rPr>
          <w:rStyle w:val="StyleUnderline"/>
          <w:highlight w:val="green"/>
        </w:rPr>
        <w:t>If China tightens the export quotas further</w:t>
      </w:r>
      <w:r w:rsidRPr="00B97F0E">
        <w:rPr>
          <w:rStyle w:val="StyleUnderline"/>
        </w:rPr>
        <w:t>, major US defense contractors will be in trouble</w:t>
      </w:r>
      <w:r w:rsidRPr="00100A2B">
        <w:rPr>
          <w:rStyle w:val="StyleUnderline"/>
        </w:rPr>
        <w:t xml:space="preserve">.89 Every sector of the defense industrial base is dependent on rare earth metals. Without rare earths, these </w:t>
      </w:r>
      <w:r w:rsidRPr="000010B3">
        <w:rPr>
          <w:rStyle w:val="StyleUnderline"/>
          <w:highlight w:val="green"/>
        </w:rPr>
        <w:t>contractors can’t build</w:t>
      </w:r>
      <w:r w:rsidRPr="00100A2B">
        <w:rPr>
          <w:rStyle w:val="StyleUnderline"/>
        </w:rPr>
        <w:t xml:space="preserve"> anything, </w:t>
      </w:r>
      <w:r w:rsidRPr="000010B3">
        <w:rPr>
          <w:rStyle w:val="StyleUnderline"/>
          <w:highlight w:val="green"/>
        </w:rPr>
        <w:t>which collapses the industry</w:t>
      </w:r>
      <w:r w:rsidRPr="00100A2B">
        <w:t xml:space="preserve">.90 </w:t>
      </w:r>
    </w:p>
    <w:p w14:paraId="33BA2C26" w14:textId="77777777" w:rsidR="00B47FA7" w:rsidRPr="00100A2B" w:rsidRDefault="00B47FA7" w:rsidP="00B47FA7">
      <w:r w:rsidRPr="00100A2B">
        <w:t xml:space="preserve">Rare Earth shortages are actually already affecting our military, with </w:t>
      </w:r>
      <w:r w:rsidRPr="00100A2B">
        <w:rPr>
          <w:rStyle w:val="StyleUnderline"/>
        </w:rPr>
        <w:t>shortages of lanthanum, cerium, europium and gadolinium happening in the status quo. This prevents us not only from building the next generation of high tech weaponry, but also from constructing more of the weapons and munitions that are needed in the status quo</w:t>
      </w:r>
      <w:r w:rsidRPr="00100A2B">
        <w:t xml:space="preserve">. As current weapon systems age and they can’t be replaced, the US primacy will be undermined. Of special concern is that U.S. domestic mining doesn’t produce “heavy” rare earth metals that are needed for many advanced components of military technologies. </w:t>
      </w:r>
      <w:r w:rsidRPr="00100A2B">
        <w:rPr>
          <w:rStyle w:val="StyleUnderline"/>
        </w:rPr>
        <w:t xml:space="preserve">Given the nature of many military applications, </w:t>
      </w:r>
      <w:r w:rsidRPr="000010B3">
        <w:rPr>
          <w:rStyle w:val="StyleUnderline"/>
          <w:highlight w:val="green"/>
        </w:rPr>
        <w:t>substitutions aren’t possible</w:t>
      </w:r>
      <w:r w:rsidRPr="00100A2B">
        <w:t>. 91</w:t>
      </w:r>
    </w:p>
    <w:p w14:paraId="083C83E7" w14:textId="77777777" w:rsidR="00B47FA7" w:rsidRPr="00100A2B" w:rsidRDefault="00B47FA7" w:rsidP="00B47FA7"/>
    <w:p w14:paraId="149CDD15" w14:textId="77777777" w:rsidR="00B47FA7" w:rsidRPr="00100A2B" w:rsidRDefault="00B47FA7" w:rsidP="00B47FA7">
      <w:pPr>
        <w:pStyle w:val="Heading4"/>
      </w:pPr>
      <w:r w:rsidRPr="00100A2B">
        <w:t>Primacy and allied commitments solve arms races and great power war – unipolarity is sustainable, and prevents power vacuums and global escalation</w:t>
      </w:r>
    </w:p>
    <w:p w14:paraId="60DA2FE4" w14:textId="77777777" w:rsidR="00B47FA7" w:rsidRPr="00100A2B" w:rsidRDefault="00B47FA7" w:rsidP="00B47FA7">
      <w:r w:rsidRPr="00100A2B">
        <w:rPr>
          <w:rStyle w:val="StyleUnderline"/>
          <w:sz w:val="26"/>
          <w:szCs w:val="26"/>
          <w:u w:val="none"/>
        </w:rPr>
        <w:t>Brands 18</w:t>
      </w:r>
      <w:r w:rsidRPr="00100A2B">
        <w:t xml:space="preserve"> [(Hal, Henry Kissinger Distinguished Professor at Johns Hopkins University's School of Advanced International Studies and a senior fellow at the Center for Strategic and Budgetary Assessments) "American Grand Strategy in the Age of Trump," Page 129-133] </w:t>
      </w:r>
    </w:p>
    <w:p w14:paraId="2D6C1FB0" w14:textId="77777777" w:rsidR="00B47FA7" w:rsidRPr="00100A2B" w:rsidRDefault="00B47FA7" w:rsidP="00B47FA7">
      <w:r w:rsidRPr="000010B3">
        <w:rPr>
          <w:rStyle w:val="StyleUnderline"/>
          <w:highlight w:val="green"/>
        </w:rPr>
        <w:t>Since World War II, the U</w:t>
      </w:r>
      <w:r w:rsidRPr="00100A2B">
        <w:rPr>
          <w:rStyle w:val="StyleUnderline"/>
        </w:rPr>
        <w:t xml:space="preserve">nited </w:t>
      </w:r>
      <w:r w:rsidRPr="000010B3">
        <w:rPr>
          <w:rStyle w:val="StyleUnderline"/>
          <w:highlight w:val="green"/>
        </w:rPr>
        <w:t>S</w:t>
      </w:r>
      <w:r w:rsidRPr="000010B3">
        <w:rPr>
          <w:rStyle w:val="StyleUnderline"/>
        </w:rPr>
        <w:t>tates</w:t>
      </w:r>
      <w:r w:rsidRPr="00100A2B">
        <w:rPr>
          <w:rStyle w:val="StyleUnderline"/>
        </w:rPr>
        <w:t xml:space="preserve"> </w:t>
      </w:r>
      <w:r w:rsidRPr="000010B3">
        <w:rPr>
          <w:rStyle w:val="StyleUnderline"/>
          <w:highlight w:val="green"/>
        </w:rPr>
        <w:t>has had</w:t>
      </w:r>
      <w:r w:rsidRPr="00100A2B">
        <w:rPr>
          <w:rStyle w:val="StyleUnderline"/>
        </w:rPr>
        <w:t xml:space="preserve"> a military </w:t>
      </w:r>
      <w:r w:rsidRPr="00100A2B">
        <w:rPr>
          <w:rStyle w:val="Emphasis"/>
        </w:rPr>
        <w:t>second to none</w:t>
      </w:r>
      <w:r w:rsidRPr="00100A2B">
        <w:t xml:space="preserve">. Since the Cold War, </w:t>
      </w:r>
      <w:r w:rsidRPr="00100A2B">
        <w:rPr>
          <w:rStyle w:val="StyleUnderline"/>
        </w:rPr>
        <w:t xml:space="preserve">America has </w:t>
      </w:r>
      <w:r w:rsidRPr="00100A2B">
        <w:rPr>
          <w:rStyle w:val="Emphasis"/>
        </w:rPr>
        <w:t>committed</w:t>
      </w:r>
      <w:r w:rsidRPr="00100A2B">
        <w:rPr>
          <w:rStyle w:val="StyleUnderline"/>
        </w:rPr>
        <w:t xml:space="preserve"> to having</w:t>
      </w:r>
      <w:r w:rsidRPr="00100A2B">
        <w:t xml:space="preserve"> </w:t>
      </w:r>
      <w:r w:rsidRPr="000010B3">
        <w:rPr>
          <w:rStyle w:val="Emphasis"/>
          <w:highlight w:val="green"/>
        </w:rPr>
        <w:t>overwhelming military primacy</w:t>
      </w:r>
      <w:r w:rsidRPr="00100A2B">
        <w:t xml:space="preserve">. The idea, as George W. Bush declared in 2002, that America must possess “strengths beyond challenge” has featured in every major U.S. strategy document for a quarter century; it has also been reflected in concrete terms.6 </w:t>
      </w:r>
    </w:p>
    <w:p w14:paraId="28085EF5" w14:textId="77777777" w:rsidR="00B47FA7" w:rsidRPr="00100A2B" w:rsidRDefault="00B47FA7" w:rsidP="00B47FA7">
      <w:pPr>
        <w:rPr>
          <w:rStyle w:val="Emphasis"/>
        </w:rPr>
      </w:pPr>
      <w:r w:rsidRPr="00100A2B">
        <w:t xml:space="preserve">From the early 1990s, for example, the </w:t>
      </w:r>
      <w:r w:rsidRPr="00100A2B">
        <w:rPr>
          <w:rStyle w:val="Emphasis"/>
        </w:rPr>
        <w:t>U</w:t>
      </w:r>
      <w:r w:rsidRPr="00100A2B">
        <w:rPr>
          <w:rStyle w:val="StyleUnderline"/>
        </w:rPr>
        <w:t xml:space="preserve">nited </w:t>
      </w:r>
      <w:r w:rsidRPr="00100A2B">
        <w:rPr>
          <w:rStyle w:val="Emphasis"/>
        </w:rPr>
        <w:t>S</w:t>
      </w:r>
      <w:r w:rsidRPr="00100A2B">
        <w:rPr>
          <w:rStyle w:val="StyleUnderline"/>
        </w:rPr>
        <w:t xml:space="preserve">tates consistently accounted for around 35 to 45 percent of world defense spending and maintained </w:t>
      </w:r>
      <w:r w:rsidRPr="00100A2B">
        <w:rPr>
          <w:rStyle w:val="Emphasis"/>
        </w:rPr>
        <w:t>peerless global power-projection capabilities</w:t>
      </w:r>
      <w:r w:rsidRPr="00100A2B">
        <w:t xml:space="preserve">.7 Perhaps more important, U.S. </w:t>
      </w:r>
      <w:r w:rsidRPr="00100A2B">
        <w:rPr>
          <w:rStyle w:val="StyleUnderline"/>
        </w:rPr>
        <w:t xml:space="preserve">primacy was also unrivaled </w:t>
      </w:r>
      <w:r w:rsidRPr="000010B3">
        <w:rPr>
          <w:rStyle w:val="StyleUnderline"/>
          <w:highlight w:val="green"/>
        </w:rPr>
        <w:t>in key</w:t>
      </w:r>
      <w:r w:rsidRPr="00100A2B">
        <w:rPr>
          <w:rStyle w:val="StyleUnderline"/>
        </w:rPr>
        <w:t xml:space="preserve"> overseas </w:t>
      </w:r>
      <w:r w:rsidRPr="00100A2B">
        <w:rPr>
          <w:rStyle w:val="Emphasis"/>
        </w:rPr>
        <w:t xml:space="preserve">strategic </w:t>
      </w:r>
      <w:r w:rsidRPr="000010B3">
        <w:rPr>
          <w:rStyle w:val="Emphasis"/>
          <w:highlight w:val="green"/>
        </w:rPr>
        <w:t>regions</w:t>
      </w:r>
      <w:r w:rsidRPr="000010B3">
        <w:rPr>
          <w:highlight w:val="green"/>
        </w:rPr>
        <w:t>—</w:t>
      </w:r>
      <w:r w:rsidRPr="000010B3">
        <w:rPr>
          <w:rStyle w:val="Emphasis"/>
          <w:highlight w:val="green"/>
        </w:rPr>
        <w:t>Europe, East Asia, the Middle East</w:t>
      </w:r>
      <w:r w:rsidRPr="00100A2B">
        <w:t xml:space="preserve">. </w:t>
      </w:r>
      <w:r w:rsidRPr="00100A2B">
        <w:rPr>
          <w:rStyle w:val="StyleUnderline"/>
        </w:rPr>
        <w:t xml:space="preserve">From </w:t>
      </w:r>
      <w:r w:rsidRPr="00100A2B">
        <w:rPr>
          <w:rStyle w:val="Emphasis"/>
        </w:rPr>
        <w:t>thrashing Saddam</w:t>
      </w:r>
      <w:r w:rsidRPr="00100A2B">
        <w:t xml:space="preserve"> Hussein’s million-man Iraqi military </w:t>
      </w:r>
      <w:r w:rsidRPr="00100A2B">
        <w:rPr>
          <w:rStyle w:val="StyleUnderline"/>
        </w:rPr>
        <w:t xml:space="preserve">during Operation Desert Storm, to deploying—with impunity—two carrier strike groups off Taiwan during the China-Taiwan crisis of 1995– 96, Washington has been able to project military power </w:t>
      </w:r>
      <w:r w:rsidRPr="00100A2B">
        <w:rPr>
          <w:rStyle w:val="Emphasis"/>
        </w:rPr>
        <w:t>superior</w:t>
      </w:r>
      <w:r w:rsidRPr="00100A2B">
        <w:rPr>
          <w:rStyle w:val="StyleUnderline"/>
        </w:rPr>
        <w:t xml:space="preserve"> to anything a </w:t>
      </w:r>
      <w:r w:rsidRPr="00100A2B">
        <w:rPr>
          <w:rStyle w:val="Emphasis"/>
        </w:rPr>
        <w:t xml:space="preserve">regional rival </w:t>
      </w:r>
      <w:r w:rsidRPr="00100A2B">
        <w:rPr>
          <w:rStyle w:val="StyleUnderline"/>
        </w:rPr>
        <w:t xml:space="preserve">could employ even </w:t>
      </w:r>
      <w:r w:rsidRPr="00100A2B">
        <w:rPr>
          <w:rStyle w:val="Emphasis"/>
        </w:rPr>
        <w:t>on its own geopolitical doorstep.</w:t>
      </w:r>
    </w:p>
    <w:p w14:paraId="642FA36F" w14:textId="77777777" w:rsidR="00B47FA7" w:rsidRPr="00100A2B" w:rsidRDefault="00B47FA7" w:rsidP="00B47FA7">
      <w:r w:rsidRPr="00100A2B">
        <w:t xml:space="preserve">This </w:t>
      </w:r>
      <w:r w:rsidRPr="00100A2B">
        <w:rPr>
          <w:rStyle w:val="Emphasis"/>
        </w:rPr>
        <w:t>military dominance</w:t>
      </w:r>
      <w:r w:rsidRPr="00100A2B">
        <w:t xml:space="preserve"> </w:t>
      </w:r>
      <w:r w:rsidRPr="00100A2B">
        <w:rPr>
          <w:rStyle w:val="StyleUnderline"/>
        </w:rPr>
        <w:t>has constituted the</w:t>
      </w:r>
      <w:r w:rsidRPr="00100A2B">
        <w:t xml:space="preserve"> </w:t>
      </w:r>
      <w:r w:rsidRPr="00100A2B">
        <w:rPr>
          <w:rStyle w:val="Emphasis"/>
        </w:rPr>
        <w:t xml:space="preserve">hard-power backbone </w:t>
      </w:r>
      <w:r w:rsidRPr="00100A2B">
        <w:rPr>
          <w:rStyle w:val="StyleUnderline"/>
        </w:rPr>
        <w:t xml:space="preserve">of an ambitious global strategy. </w:t>
      </w:r>
      <w:r w:rsidRPr="00100A2B">
        <w:t>After the Cold War, U.S.</w:t>
      </w:r>
      <w:r w:rsidRPr="00100A2B">
        <w:rPr>
          <w:rStyle w:val="StyleUnderline"/>
        </w:rPr>
        <w:t xml:space="preserve"> </w:t>
      </w:r>
      <w:r w:rsidRPr="000010B3">
        <w:rPr>
          <w:rStyle w:val="StyleUnderline"/>
          <w:highlight w:val="green"/>
        </w:rPr>
        <w:t>policymakers committed to averting</w:t>
      </w:r>
      <w:r w:rsidRPr="00100A2B">
        <w:rPr>
          <w:rStyle w:val="StyleUnderline"/>
        </w:rPr>
        <w:t xml:space="preserve"> a return to the </w:t>
      </w:r>
      <w:r w:rsidRPr="000010B3">
        <w:rPr>
          <w:rStyle w:val="Emphasis"/>
          <w:highlight w:val="green"/>
        </w:rPr>
        <w:t>unstable multipolarity</w:t>
      </w:r>
      <w:r w:rsidRPr="00100A2B">
        <w:rPr>
          <w:rStyle w:val="StyleUnderline"/>
        </w:rPr>
        <w:t xml:space="preserve"> of earlier eras, and to perpetuating the more favorable unipolar order.</w:t>
      </w:r>
      <w:r w:rsidRPr="00100A2B">
        <w:t xml:space="preserve"> </w:t>
      </w:r>
      <w:r w:rsidRPr="00100A2B">
        <w:rPr>
          <w:rStyle w:val="StyleUnderline"/>
        </w:rPr>
        <w:t xml:space="preserve">They committed to building on the successes of the postwar era by further </w:t>
      </w:r>
      <w:r w:rsidRPr="000010B3">
        <w:rPr>
          <w:rStyle w:val="StyleUnderline"/>
          <w:highlight w:val="green"/>
        </w:rPr>
        <w:t xml:space="preserve">advancing </w:t>
      </w:r>
      <w:r w:rsidRPr="000010B3">
        <w:rPr>
          <w:rStyle w:val="Emphasis"/>
          <w:highlight w:val="green"/>
        </w:rPr>
        <w:t>liberal</w:t>
      </w:r>
      <w:r w:rsidRPr="00100A2B">
        <w:rPr>
          <w:rStyle w:val="Emphasis"/>
        </w:rPr>
        <w:t xml:space="preserve"> political </w:t>
      </w:r>
      <w:r w:rsidRPr="000010B3">
        <w:rPr>
          <w:rStyle w:val="Emphasis"/>
          <w:highlight w:val="green"/>
        </w:rPr>
        <w:t>values</w:t>
      </w:r>
      <w:r w:rsidRPr="000010B3">
        <w:rPr>
          <w:rStyle w:val="StyleUnderline"/>
          <w:highlight w:val="green"/>
        </w:rPr>
        <w:t xml:space="preserve"> and an open</w:t>
      </w:r>
      <w:r w:rsidRPr="00100A2B">
        <w:rPr>
          <w:rStyle w:val="StyleUnderline"/>
        </w:rPr>
        <w:t xml:space="preserve"> international </w:t>
      </w:r>
      <w:r w:rsidRPr="000010B3">
        <w:rPr>
          <w:rStyle w:val="Emphasis"/>
          <w:highlight w:val="green"/>
        </w:rPr>
        <w:t>economy</w:t>
      </w:r>
      <w:r w:rsidRPr="00100A2B">
        <w:rPr>
          <w:rStyle w:val="StyleUnderline"/>
        </w:rPr>
        <w:t xml:space="preserve">, and to </w:t>
      </w:r>
      <w:r w:rsidRPr="000010B3">
        <w:rPr>
          <w:rStyle w:val="Emphasis"/>
          <w:highlight w:val="green"/>
        </w:rPr>
        <w:t>suppressing</w:t>
      </w:r>
      <w:r w:rsidRPr="00100A2B">
        <w:rPr>
          <w:rStyle w:val="StyleUnderline"/>
        </w:rPr>
        <w:t xml:space="preserve"> international scourges such as </w:t>
      </w:r>
      <w:r w:rsidRPr="000010B3">
        <w:rPr>
          <w:rStyle w:val="Emphasis"/>
          <w:highlight w:val="green"/>
        </w:rPr>
        <w:t>rogue states</w:t>
      </w:r>
      <w:r w:rsidRPr="00100A2B">
        <w:rPr>
          <w:rStyle w:val="StyleUnderline"/>
        </w:rPr>
        <w:t xml:space="preserve">, </w:t>
      </w:r>
      <w:r w:rsidRPr="00100A2B">
        <w:rPr>
          <w:rStyle w:val="Emphasis"/>
        </w:rPr>
        <w:t xml:space="preserve">nuclear </w:t>
      </w:r>
      <w:r w:rsidRPr="000010B3">
        <w:rPr>
          <w:rStyle w:val="Emphasis"/>
          <w:highlight w:val="green"/>
        </w:rPr>
        <w:t>proliferation</w:t>
      </w:r>
      <w:r w:rsidRPr="000010B3">
        <w:rPr>
          <w:rStyle w:val="StyleUnderline"/>
          <w:highlight w:val="green"/>
        </w:rPr>
        <w:t xml:space="preserve">, and </w:t>
      </w:r>
      <w:r w:rsidRPr="000010B3">
        <w:rPr>
          <w:rStyle w:val="StyleUnderline"/>
        </w:rPr>
        <w:t xml:space="preserve">catastrophic </w:t>
      </w:r>
      <w:r w:rsidRPr="000010B3">
        <w:rPr>
          <w:rStyle w:val="Emphasis"/>
          <w:highlight w:val="green"/>
        </w:rPr>
        <w:t>terrorism</w:t>
      </w:r>
      <w:r w:rsidRPr="00100A2B">
        <w:rPr>
          <w:rStyle w:val="StyleUnderline"/>
        </w:rPr>
        <w:t xml:space="preserve">. </w:t>
      </w:r>
      <w:r w:rsidRPr="00100A2B">
        <w:t xml:space="preserve">And because they recognized that military force remained the ultima ratio regum, </w:t>
      </w:r>
      <w:r w:rsidRPr="00100A2B">
        <w:rPr>
          <w:rStyle w:val="StyleUnderline"/>
        </w:rPr>
        <w:t>they understood the</w:t>
      </w:r>
      <w:r w:rsidRPr="00100A2B">
        <w:t xml:space="preserve"> </w:t>
      </w:r>
      <w:r w:rsidRPr="00100A2B">
        <w:rPr>
          <w:rStyle w:val="Emphasis"/>
        </w:rPr>
        <w:t>centrality</w:t>
      </w:r>
      <w:r w:rsidRPr="00100A2B">
        <w:t xml:space="preserve"> </w:t>
      </w:r>
      <w:r w:rsidRPr="00100A2B">
        <w:rPr>
          <w:rStyle w:val="StyleUnderline"/>
        </w:rPr>
        <w:t>of military preponderance</w:t>
      </w:r>
      <w:r w:rsidRPr="00100A2B">
        <w:t xml:space="preserve">. </w:t>
      </w:r>
    </w:p>
    <w:p w14:paraId="129DCFA4" w14:textId="77777777" w:rsidR="00B47FA7" w:rsidRPr="00100A2B" w:rsidRDefault="00B47FA7" w:rsidP="00B47FA7">
      <w:pPr>
        <w:rPr>
          <w:rStyle w:val="StyleUnderline"/>
        </w:rPr>
      </w:pPr>
      <w:r w:rsidRPr="00100A2B">
        <w:rPr>
          <w:rStyle w:val="StyleUnderline"/>
        </w:rPr>
        <w:lastRenderedPageBreak/>
        <w:t xml:space="preserve">Washington would </w:t>
      </w:r>
      <w:r w:rsidRPr="00100A2B">
        <w:rPr>
          <w:rStyle w:val="Emphasis"/>
        </w:rPr>
        <w:t>need</w:t>
      </w:r>
      <w:r w:rsidRPr="00100A2B">
        <w:rPr>
          <w:rStyle w:val="StyleUnderline"/>
        </w:rPr>
        <w:t xml:space="preserve"> the </w:t>
      </w:r>
      <w:r w:rsidRPr="000010B3">
        <w:rPr>
          <w:rStyle w:val="Emphasis"/>
          <w:highlight w:val="green"/>
        </w:rPr>
        <w:t>military power</w:t>
      </w:r>
      <w:r w:rsidRPr="00100A2B">
        <w:t xml:space="preserve"> </w:t>
      </w:r>
      <w:r w:rsidRPr="00100A2B">
        <w:rPr>
          <w:rStyle w:val="StyleUnderline"/>
        </w:rPr>
        <w:t xml:space="preserve">necessary to </w:t>
      </w:r>
      <w:r w:rsidRPr="000010B3">
        <w:rPr>
          <w:rStyle w:val="Emphasis"/>
          <w:highlight w:val="green"/>
        </w:rPr>
        <w:t>underwrite</w:t>
      </w:r>
      <w:r w:rsidRPr="00100A2B">
        <w:rPr>
          <w:rStyle w:val="StyleUnderline"/>
        </w:rPr>
        <w:t xml:space="preserve"> worldwide </w:t>
      </w:r>
      <w:r w:rsidRPr="000010B3">
        <w:rPr>
          <w:rStyle w:val="Emphasis"/>
          <w:highlight w:val="green"/>
        </w:rPr>
        <w:t>alliance commitments</w:t>
      </w:r>
      <w:r w:rsidRPr="00100A2B">
        <w:rPr>
          <w:rStyle w:val="StyleUnderline"/>
        </w:rPr>
        <w:t xml:space="preserve">. It would have to preserve </w:t>
      </w:r>
      <w:r w:rsidRPr="00100A2B">
        <w:rPr>
          <w:rStyle w:val="Emphasis"/>
        </w:rPr>
        <w:t>substantial overmatch</w:t>
      </w:r>
      <w:r w:rsidRPr="00100A2B">
        <w:t xml:space="preserve"> </w:t>
      </w:r>
      <w:r w:rsidRPr="00100A2B">
        <w:rPr>
          <w:rStyle w:val="StyleUnderline"/>
        </w:rPr>
        <w:t>versus any potential</w:t>
      </w:r>
      <w:r w:rsidRPr="00100A2B">
        <w:t xml:space="preserve"> </w:t>
      </w:r>
      <w:r w:rsidRPr="00100A2B">
        <w:rPr>
          <w:rStyle w:val="Emphasis"/>
        </w:rPr>
        <w:t xml:space="preserve">great-power rival. </w:t>
      </w:r>
      <w:r w:rsidRPr="00100A2B">
        <w:t xml:space="preserve">It must be able to answer the sharpest challenges to the international system, such as Saddam’s invasion of Kuwait in 1990 or jihadist extremism after 9/11. Finally, </w:t>
      </w:r>
      <w:r w:rsidRPr="00100A2B">
        <w:rPr>
          <w:rStyle w:val="StyleUnderline"/>
        </w:rPr>
        <w:t xml:space="preserve">because prevailing global </w:t>
      </w:r>
      <w:r w:rsidRPr="00100A2B">
        <w:rPr>
          <w:rStyle w:val="Emphasis"/>
        </w:rPr>
        <w:t>norms</w:t>
      </w:r>
      <w:r w:rsidRPr="00100A2B">
        <w:rPr>
          <w:rStyle w:val="StyleUnderline"/>
        </w:rPr>
        <w:t xml:space="preserve"> generally reflect </w:t>
      </w:r>
      <w:r w:rsidRPr="00100A2B">
        <w:rPr>
          <w:rStyle w:val="Emphasis"/>
        </w:rPr>
        <w:t>hard-power realities</w:t>
      </w:r>
      <w:r w:rsidRPr="00100A2B">
        <w:rPr>
          <w:rStyle w:val="StyleUnderline"/>
        </w:rPr>
        <w:t xml:space="preserve">, America would need the superiority to assure that its own </w:t>
      </w:r>
      <w:r w:rsidRPr="00100A2B">
        <w:rPr>
          <w:rStyle w:val="Emphasis"/>
        </w:rPr>
        <w:t>values remained ascendant</w:t>
      </w:r>
      <w:r w:rsidRPr="00100A2B">
        <w:rPr>
          <w:rStyle w:val="StyleUnderline"/>
        </w:rPr>
        <w:t>. It was impolitic to say that U.S. strategy and the international order required “</w:t>
      </w:r>
      <w:r w:rsidRPr="00100A2B">
        <w:rPr>
          <w:rStyle w:val="Emphasis"/>
        </w:rPr>
        <w:t>strengths beyond challenge</w:t>
      </w:r>
      <w:r w:rsidRPr="00100A2B">
        <w:rPr>
          <w:rStyle w:val="StyleUnderline"/>
        </w:rPr>
        <w:t>,” but it was not at all inaccurate.</w:t>
      </w:r>
    </w:p>
    <w:p w14:paraId="4B3372C9" w14:textId="77777777" w:rsidR="00B47FA7" w:rsidRPr="00100A2B" w:rsidRDefault="00B47FA7" w:rsidP="00B47FA7">
      <w:r w:rsidRPr="00100A2B">
        <w:t xml:space="preserve">American primacy, moreover, was eminently affordable. At the height of the Cold War, the United States spent over 12 percent of GDP on defense. Since the mid-1990s, the number has usually been between 3 and 4 percent.8 In a historically favorable international environment, Washington could enjoy primacy—and its geopolitical fruits—on the cheap. </w:t>
      </w:r>
    </w:p>
    <w:p w14:paraId="0FC7694E" w14:textId="77777777" w:rsidR="00B47FA7" w:rsidRPr="00100A2B" w:rsidRDefault="00B47FA7" w:rsidP="00B47FA7">
      <w:pPr>
        <w:rPr>
          <w:rStyle w:val="StyleUnderline"/>
        </w:rPr>
      </w:pPr>
      <w:r w:rsidRPr="00100A2B">
        <w:t xml:space="preserve">Yet U.S. strategy also heeded, at least until recently, </w:t>
      </w:r>
      <w:r w:rsidRPr="00100A2B">
        <w:rPr>
          <w:rStyle w:val="StyleUnderline"/>
        </w:rPr>
        <w:t>the fact that there was a limit to how cheaply that primacy could be had. The American military did shrink significantly during the 1990s, but U.S. officials understood that if Washington cut back too far, its primacy would erode to a point where it ceased to deliver its geopolitical benefits</w:t>
      </w:r>
      <w:r w:rsidRPr="00100A2B">
        <w:t xml:space="preserve">. </w:t>
      </w:r>
      <w:r w:rsidRPr="00100A2B">
        <w:rPr>
          <w:rStyle w:val="Emphasis"/>
        </w:rPr>
        <w:t>Alliances</w:t>
      </w:r>
      <w:r w:rsidRPr="00100A2B">
        <w:t xml:space="preserve"> </w:t>
      </w:r>
      <w:r w:rsidRPr="00100A2B">
        <w:rPr>
          <w:rStyle w:val="StyleUnderline"/>
        </w:rPr>
        <w:t>would</w:t>
      </w:r>
      <w:r w:rsidRPr="00100A2B">
        <w:t xml:space="preserve"> </w:t>
      </w:r>
      <w:r w:rsidRPr="00100A2B">
        <w:rPr>
          <w:rStyle w:val="Emphasis"/>
        </w:rPr>
        <w:t>lose credibility</w:t>
      </w:r>
      <w:r w:rsidRPr="00100A2B">
        <w:t xml:space="preserve">; </w:t>
      </w:r>
      <w:r w:rsidRPr="00100A2B">
        <w:rPr>
          <w:rStyle w:val="StyleUnderline"/>
        </w:rPr>
        <w:t>the</w:t>
      </w:r>
      <w:r w:rsidRPr="00100A2B">
        <w:t xml:space="preserve"> </w:t>
      </w:r>
      <w:r w:rsidRPr="00100A2B">
        <w:rPr>
          <w:rStyle w:val="StyleUnderline"/>
        </w:rPr>
        <w:t xml:space="preserve">stability of key </w:t>
      </w:r>
      <w:r w:rsidRPr="00100A2B">
        <w:rPr>
          <w:rStyle w:val="Emphasis"/>
        </w:rPr>
        <w:t>regions</w:t>
      </w:r>
      <w:r w:rsidRPr="00100A2B">
        <w:rPr>
          <w:rStyle w:val="StyleUnderline"/>
        </w:rPr>
        <w:t xml:space="preserve"> would be </w:t>
      </w:r>
      <w:r w:rsidRPr="00100A2B">
        <w:rPr>
          <w:rStyle w:val="Emphasis"/>
        </w:rPr>
        <w:t>eroded</w:t>
      </w:r>
      <w:r w:rsidRPr="00100A2B">
        <w:t xml:space="preserve">; </w:t>
      </w:r>
      <w:r w:rsidRPr="00100A2B">
        <w:rPr>
          <w:rStyle w:val="Emphasis"/>
        </w:rPr>
        <w:t>rivals would be emboldened</w:t>
      </w:r>
      <w:r w:rsidRPr="00100A2B">
        <w:t xml:space="preserve">; </w:t>
      </w:r>
      <w:r w:rsidRPr="00100A2B">
        <w:rPr>
          <w:rStyle w:val="Emphasis"/>
        </w:rPr>
        <w:t>international crises would go unaddressed</w:t>
      </w:r>
      <w:r w:rsidRPr="00100A2B">
        <w:t xml:space="preserve">. American </w:t>
      </w:r>
      <w:r w:rsidRPr="00100A2B">
        <w:rPr>
          <w:rStyle w:val="StyleUnderline"/>
        </w:rPr>
        <w:t xml:space="preserve">primacy was thus like a </w:t>
      </w:r>
      <w:r w:rsidRPr="00100A2B">
        <w:rPr>
          <w:rStyle w:val="Emphasis"/>
        </w:rPr>
        <w:t>reasonably priced insurance policy</w:t>
      </w:r>
      <w:r w:rsidRPr="00100A2B">
        <w:t xml:space="preserve">. </w:t>
      </w:r>
      <w:r w:rsidRPr="00100A2B">
        <w:rPr>
          <w:rStyle w:val="StyleUnderline"/>
        </w:rPr>
        <w:t>It required nontrivial expenditures, but protected against far costlier outcomes.</w:t>
      </w:r>
      <w:r w:rsidRPr="00100A2B">
        <w:t>9 Washington paid its insurance premiums for two decades after the Cold War. But more</w:t>
      </w:r>
      <w:r w:rsidRPr="00100A2B">
        <w:rPr>
          <w:rStyle w:val="StyleUnderline"/>
        </w:rPr>
        <w:t xml:space="preserve"> recently American primacy and strategic solvency have been imperiled.</w:t>
      </w:r>
    </w:p>
    <w:p w14:paraId="701F9878" w14:textId="77777777" w:rsidR="00B47FA7" w:rsidRPr="00100A2B" w:rsidRDefault="00B47FA7" w:rsidP="00B47FA7">
      <w:r w:rsidRPr="00100A2B">
        <w:t xml:space="preserve">THE DARKENING HORIZON For most of the post–Cold War era, the international system was— by historical standards—remarkably benign. Dangers existed, and as the terrorist attacks of September 11, 2001, demonstrated, they could manifest with horrific effect. But for </w:t>
      </w:r>
      <w:r w:rsidRPr="00100A2B">
        <w:rPr>
          <w:rStyle w:val="StyleUnderline"/>
        </w:rPr>
        <w:t xml:space="preserve">two decades </w:t>
      </w:r>
      <w:r w:rsidRPr="000010B3">
        <w:rPr>
          <w:rStyle w:val="StyleUnderline"/>
          <w:highlight w:val="green"/>
        </w:rPr>
        <w:t>after the Soviet collapse, the world was characterized by</w:t>
      </w:r>
      <w:r w:rsidRPr="00100A2B">
        <w:rPr>
          <w:rStyle w:val="StyleUnderline"/>
        </w:rPr>
        <w:t xml:space="preserve"> </w:t>
      </w:r>
      <w:r w:rsidRPr="00100A2B">
        <w:rPr>
          <w:rStyle w:val="Emphasis"/>
        </w:rPr>
        <w:t xml:space="preserve">remarkably </w:t>
      </w:r>
      <w:r w:rsidRPr="000010B3">
        <w:rPr>
          <w:rStyle w:val="Emphasis"/>
          <w:highlight w:val="green"/>
        </w:rPr>
        <w:t>low</w:t>
      </w:r>
      <w:r w:rsidRPr="00100A2B">
        <w:rPr>
          <w:rStyle w:val="Emphasis"/>
        </w:rPr>
        <w:t xml:space="preserve"> levels of great-power </w:t>
      </w:r>
      <w:r w:rsidRPr="000010B3">
        <w:rPr>
          <w:rStyle w:val="Emphasis"/>
          <w:highlight w:val="green"/>
        </w:rPr>
        <w:t>competition,</w:t>
      </w:r>
      <w:r w:rsidRPr="00100A2B">
        <w:rPr>
          <w:rStyle w:val="Emphasis"/>
        </w:rPr>
        <w:t xml:space="preserve"> </w:t>
      </w:r>
      <w:r w:rsidRPr="00100A2B">
        <w:rPr>
          <w:rStyle w:val="StyleUnderline"/>
        </w:rPr>
        <w:t xml:space="preserve">high levels of </w:t>
      </w:r>
      <w:r w:rsidRPr="00100A2B">
        <w:rPr>
          <w:rStyle w:val="Emphasis"/>
        </w:rPr>
        <w:t>security</w:t>
      </w:r>
      <w:r w:rsidRPr="00100A2B">
        <w:rPr>
          <w:rStyle w:val="StyleUnderline"/>
        </w:rPr>
        <w:t xml:space="preserve"> in key theaters such as </w:t>
      </w:r>
      <w:r w:rsidRPr="00100A2B">
        <w:rPr>
          <w:rStyle w:val="Emphasis"/>
        </w:rPr>
        <w:t>Europe</w:t>
      </w:r>
      <w:r w:rsidRPr="00100A2B">
        <w:rPr>
          <w:rStyle w:val="StyleUnderline"/>
        </w:rPr>
        <w:t xml:space="preserve"> and </w:t>
      </w:r>
      <w:r w:rsidRPr="00100A2B">
        <w:rPr>
          <w:rStyle w:val="Emphasis"/>
        </w:rPr>
        <w:t>East Asia</w:t>
      </w:r>
      <w:r w:rsidRPr="00100A2B">
        <w:rPr>
          <w:rStyle w:val="StyleUnderline"/>
        </w:rPr>
        <w:t xml:space="preserve">, </w:t>
      </w:r>
      <w:r w:rsidRPr="000010B3">
        <w:rPr>
          <w:rStyle w:val="StyleUnderline"/>
          <w:highlight w:val="green"/>
        </w:rPr>
        <w:t>and</w:t>
      </w:r>
      <w:r w:rsidRPr="00100A2B">
        <w:rPr>
          <w:rStyle w:val="StyleUnderline"/>
        </w:rPr>
        <w:t xml:space="preserve"> the </w:t>
      </w:r>
      <w:r w:rsidRPr="00100A2B">
        <w:rPr>
          <w:rStyle w:val="Emphasis"/>
        </w:rPr>
        <w:t xml:space="preserve">comparative </w:t>
      </w:r>
      <w:r w:rsidRPr="000010B3">
        <w:rPr>
          <w:rStyle w:val="Emphasis"/>
          <w:highlight w:val="green"/>
        </w:rPr>
        <w:t>weak</w:t>
      </w:r>
      <w:r w:rsidRPr="00100A2B">
        <w:rPr>
          <w:rStyle w:val="Emphasis"/>
        </w:rPr>
        <w:t>ness</w:t>
      </w:r>
      <w:r w:rsidRPr="00100A2B">
        <w:rPr>
          <w:rStyle w:val="StyleUnderline"/>
        </w:rPr>
        <w:t xml:space="preserve"> of those “</w:t>
      </w:r>
      <w:r w:rsidRPr="000010B3">
        <w:rPr>
          <w:rStyle w:val="Emphasis"/>
          <w:highlight w:val="green"/>
        </w:rPr>
        <w:t>rogue” actors</w:t>
      </w:r>
      <w:r w:rsidRPr="00100A2B">
        <w:rPr>
          <w:rStyle w:val="StyleUnderline"/>
        </w:rPr>
        <w:t>—Iran, Iraq, North Korea, al-Qaeda—who most aggressively challenged American power.</w:t>
      </w:r>
      <w:r w:rsidRPr="00100A2B">
        <w:t xml:space="preserve"> During the 1990s, some observers even spoke of a “strategic pause,” the idea being that the end of the Cold War had afforded the United States a respite from normal levels of geopolitical danger and competition. Now, however, </w:t>
      </w:r>
      <w:r w:rsidRPr="00100A2B">
        <w:rPr>
          <w:rStyle w:val="Emphasis"/>
        </w:rPr>
        <w:t>the strategic horizon is darkening</w:t>
      </w:r>
      <w:r w:rsidRPr="00100A2B">
        <w:t>, due to four factors.</w:t>
      </w:r>
    </w:p>
    <w:p w14:paraId="07292A36" w14:textId="77777777" w:rsidR="00B47FA7" w:rsidRPr="00100A2B" w:rsidRDefault="00B47FA7" w:rsidP="00B47FA7">
      <w:pPr>
        <w:rPr>
          <w:rStyle w:val="Emphasis"/>
        </w:rPr>
      </w:pPr>
      <w:r w:rsidRPr="00100A2B">
        <w:t xml:space="preserve">First, </w:t>
      </w:r>
      <w:r w:rsidRPr="000010B3">
        <w:rPr>
          <w:rStyle w:val="Emphasis"/>
          <w:highlight w:val="green"/>
        </w:rPr>
        <w:t>great-power</w:t>
      </w:r>
      <w:r w:rsidRPr="00100A2B">
        <w:rPr>
          <w:rStyle w:val="Emphasis"/>
        </w:rPr>
        <w:t xml:space="preserve"> military </w:t>
      </w:r>
      <w:r w:rsidRPr="000010B3">
        <w:rPr>
          <w:rStyle w:val="Emphasis"/>
          <w:highlight w:val="green"/>
        </w:rPr>
        <w:t>competition is back</w:t>
      </w:r>
      <w:r w:rsidRPr="00100A2B">
        <w:t xml:space="preserve">. </w:t>
      </w:r>
      <w:r w:rsidRPr="00100A2B">
        <w:rPr>
          <w:rStyle w:val="StyleUnderline"/>
        </w:rPr>
        <w:t>The world’s two leading authoritarian powers</w:t>
      </w:r>
      <w:r w:rsidRPr="00100A2B">
        <w:t>—</w:t>
      </w:r>
      <w:r w:rsidRPr="000010B3">
        <w:rPr>
          <w:rStyle w:val="Emphasis"/>
          <w:highlight w:val="green"/>
        </w:rPr>
        <w:t>China</w:t>
      </w:r>
      <w:r w:rsidRPr="000010B3">
        <w:rPr>
          <w:highlight w:val="green"/>
        </w:rPr>
        <w:t xml:space="preserve"> </w:t>
      </w:r>
      <w:r w:rsidRPr="000010B3">
        <w:rPr>
          <w:rStyle w:val="StyleUnderline"/>
          <w:highlight w:val="green"/>
        </w:rPr>
        <w:t>and</w:t>
      </w:r>
      <w:r w:rsidRPr="000010B3">
        <w:rPr>
          <w:highlight w:val="green"/>
        </w:rPr>
        <w:t xml:space="preserve"> </w:t>
      </w:r>
      <w:r w:rsidRPr="000010B3">
        <w:rPr>
          <w:rStyle w:val="Emphasis"/>
          <w:highlight w:val="green"/>
        </w:rPr>
        <w:t>Russia</w:t>
      </w:r>
      <w:r w:rsidRPr="00100A2B">
        <w:t>—</w:t>
      </w:r>
      <w:r w:rsidRPr="000010B3">
        <w:rPr>
          <w:rStyle w:val="StyleUnderline"/>
        </w:rPr>
        <w:t xml:space="preserve">are </w:t>
      </w:r>
      <w:r w:rsidRPr="000010B3">
        <w:rPr>
          <w:rStyle w:val="StyleUnderline"/>
          <w:highlight w:val="green"/>
        </w:rPr>
        <w:t>seek</w:t>
      </w:r>
      <w:r w:rsidRPr="000010B3">
        <w:rPr>
          <w:rStyle w:val="StyleUnderline"/>
        </w:rPr>
        <w:t>ing</w:t>
      </w:r>
      <w:r w:rsidRPr="00100A2B">
        <w:rPr>
          <w:rStyle w:val="StyleUnderline"/>
        </w:rPr>
        <w:t xml:space="preserve"> </w:t>
      </w:r>
      <w:r w:rsidRPr="00100A2B">
        <w:rPr>
          <w:rStyle w:val="Emphasis"/>
        </w:rPr>
        <w:t xml:space="preserve">regional </w:t>
      </w:r>
      <w:r w:rsidRPr="000010B3">
        <w:rPr>
          <w:rStyle w:val="Emphasis"/>
          <w:highlight w:val="green"/>
        </w:rPr>
        <w:t>hegemony</w:t>
      </w:r>
      <w:r w:rsidRPr="00100A2B">
        <w:t xml:space="preserve">, </w:t>
      </w:r>
      <w:r w:rsidRPr="00100A2B">
        <w:rPr>
          <w:rStyle w:val="StyleUnderline"/>
        </w:rPr>
        <w:t xml:space="preserve">contesting global norms such as nonaggression and freedom of navigation, </w:t>
      </w:r>
      <w:r w:rsidRPr="000010B3">
        <w:rPr>
          <w:rStyle w:val="StyleUnderline"/>
        </w:rPr>
        <w:t>and developing</w:t>
      </w:r>
      <w:r w:rsidRPr="00100A2B">
        <w:rPr>
          <w:rStyle w:val="StyleUnderline"/>
        </w:rPr>
        <w:t xml:space="preserve"> the </w:t>
      </w:r>
      <w:r w:rsidRPr="00100A2B">
        <w:rPr>
          <w:rStyle w:val="Emphasis"/>
        </w:rPr>
        <w:t>military punch</w:t>
      </w:r>
      <w:r w:rsidRPr="00100A2B">
        <w:rPr>
          <w:rStyle w:val="StyleUnderline"/>
        </w:rPr>
        <w:t xml:space="preserve"> to underwrite these ambitions</w:t>
      </w:r>
      <w:r w:rsidRPr="00100A2B">
        <w:t>. Notwithstanding severe economic and demographic problems</w:t>
      </w:r>
      <w:r w:rsidRPr="00100A2B">
        <w:rPr>
          <w:rStyle w:val="StyleUnderline"/>
        </w:rPr>
        <w:t xml:space="preserve">, Russia has conducted a major military </w:t>
      </w:r>
      <w:r w:rsidRPr="000010B3">
        <w:rPr>
          <w:rStyle w:val="Emphasis"/>
          <w:highlight w:val="green"/>
        </w:rPr>
        <w:t>modernization</w:t>
      </w:r>
      <w:r w:rsidRPr="00100A2B">
        <w:rPr>
          <w:rStyle w:val="StyleUnderline"/>
        </w:rPr>
        <w:t xml:space="preserve"> emphasizing </w:t>
      </w:r>
      <w:r w:rsidRPr="000010B3">
        <w:rPr>
          <w:rStyle w:val="Emphasis"/>
          <w:highlight w:val="green"/>
        </w:rPr>
        <w:t>nuclear weapons</w:t>
      </w:r>
      <w:r w:rsidRPr="00100A2B">
        <w:rPr>
          <w:rStyle w:val="StyleUnderline"/>
        </w:rPr>
        <w:t xml:space="preserve">, high-end </w:t>
      </w:r>
      <w:r w:rsidRPr="000010B3">
        <w:rPr>
          <w:rStyle w:val="StyleUnderline"/>
          <w:highlight w:val="green"/>
        </w:rPr>
        <w:t>conventional capabilities</w:t>
      </w:r>
      <w:r w:rsidRPr="000010B3">
        <w:rPr>
          <w:rStyle w:val="StyleUnderline"/>
        </w:rPr>
        <w:t>, and</w:t>
      </w:r>
      <w:r w:rsidRPr="00100A2B">
        <w:rPr>
          <w:rStyle w:val="StyleUnderline"/>
        </w:rPr>
        <w:t xml:space="preserve"> rapid-deployment and </w:t>
      </w:r>
      <w:r w:rsidRPr="000010B3">
        <w:rPr>
          <w:rStyle w:val="StyleUnderline"/>
          <w:highlight w:val="green"/>
        </w:rPr>
        <w:t>special</w:t>
      </w:r>
      <w:r w:rsidRPr="00100A2B">
        <w:rPr>
          <w:rStyle w:val="StyleUnderline"/>
        </w:rPr>
        <w:t xml:space="preserve"> </w:t>
      </w:r>
      <w:r w:rsidRPr="000010B3">
        <w:rPr>
          <w:rStyle w:val="StyleUnderline"/>
          <w:highlight w:val="green"/>
        </w:rPr>
        <w:t>op</w:t>
      </w:r>
      <w:r w:rsidRPr="00100A2B">
        <w:rPr>
          <w:rStyle w:val="StyleUnderline"/>
        </w:rPr>
        <w:t>erations forces— and utilized many of these capabilities in conflicts in Ukraine and Syria</w:t>
      </w:r>
      <w:r w:rsidRPr="00100A2B">
        <w:t xml:space="preserve">.10 </w:t>
      </w:r>
      <w:r w:rsidRPr="00100A2B">
        <w:rPr>
          <w:rStyle w:val="StyleUnderline"/>
        </w:rPr>
        <w:t>China</w:t>
      </w:r>
      <w:r w:rsidRPr="00100A2B">
        <w:t xml:space="preserve">, meanwhile, </w:t>
      </w:r>
      <w:r w:rsidRPr="00100A2B">
        <w:rPr>
          <w:rStyle w:val="StyleUnderline"/>
        </w:rPr>
        <w:t xml:space="preserve">has carried out a </w:t>
      </w:r>
      <w:r w:rsidRPr="00100A2B">
        <w:rPr>
          <w:rStyle w:val="Emphasis"/>
        </w:rPr>
        <w:t>buildup of historic proportions,</w:t>
      </w:r>
      <w:r w:rsidRPr="00100A2B">
        <w:t xml:space="preserve"> with constant-dollar defense outlays rising from US$26 billion in 1995 to US$226 billion in 2016.11 Ominously, </w:t>
      </w:r>
      <w:r w:rsidRPr="00100A2B">
        <w:rPr>
          <w:rStyle w:val="StyleUnderline"/>
        </w:rPr>
        <w:t xml:space="preserve">these expenditures have funded development of </w:t>
      </w:r>
      <w:r w:rsidRPr="00100A2B">
        <w:rPr>
          <w:rStyle w:val="Emphasis"/>
        </w:rPr>
        <w:t>power-projection</w:t>
      </w:r>
      <w:r w:rsidRPr="00100A2B">
        <w:rPr>
          <w:rStyle w:val="StyleUnderline"/>
        </w:rPr>
        <w:t xml:space="preserve"> </w:t>
      </w:r>
      <w:r w:rsidRPr="000010B3">
        <w:rPr>
          <w:rStyle w:val="StyleUnderline"/>
          <w:highlight w:val="green"/>
        </w:rPr>
        <w:t>and</w:t>
      </w:r>
      <w:r w:rsidRPr="00100A2B">
        <w:rPr>
          <w:rStyle w:val="StyleUnderline"/>
        </w:rPr>
        <w:t xml:space="preserve"> antiaccess/area </w:t>
      </w:r>
      <w:r w:rsidRPr="00100A2B">
        <w:rPr>
          <w:rStyle w:val="StyleUnderline"/>
        </w:rPr>
        <w:lastRenderedPageBreak/>
        <w:t>denial (</w:t>
      </w:r>
      <w:r w:rsidRPr="000010B3">
        <w:rPr>
          <w:rStyle w:val="StyleUnderline"/>
          <w:highlight w:val="green"/>
        </w:rPr>
        <w:t>A2/</w:t>
      </w:r>
      <w:r w:rsidRPr="000010B3">
        <w:rPr>
          <w:rStyle w:val="Emphasis"/>
          <w:highlight w:val="green"/>
        </w:rPr>
        <w:t>AD</w:t>
      </w:r>
      <w:r w:rsidRPr="000010B3">
        <w:rPr>
          <w:rStyle w:val="Emphasis"/>
        </w:rPr>
        <w:t>)</w:t>
      </w:r>
      <w:r w:rsidRPr="00100A2B">
        <w:rPr>
          <w:rStyle w:val="Emphasis"/>
        </w:rPr>
        <w:t xml:space="preserve"> tools</w:t>
      </w:r>
      <w:r w:rsidRPr="00100A2B">
        <w:t xml:space="preserve"> </w:t>
      </w:r>
      <w:r w:rsidRPr="00100A2B">
        <w:rPr>
          <w:rStyle w:val="StyleUnderline"/>
        </w:rPr>
        <w:t>necessary to threaten China’s neighbors and complicate U.S. intervention on their behalf</w:t>
      </w:r>
      <w:r w:rsidRPr="00100A2B">
        <w:t xml:space="preserve">. Washington has grown accustomed to having a generational military lead; </w:t>
      </w:r>
      <w:r w:rsidRPr="00100A2B">
        <w:rPr>
          <w:rStyle w:val="StyleUnderline"/>
        </w:rPr>
        <w:t xml:space="preserve">Russian and Chinese modernization efforts are now creating </w:t>
      </w:r>
      <w:r w:rsidRPr="000010B3">
        <w:rPr>
          <w:rStyle w:val="StyleUnderline"/>
          <w:highlight w:val="green"/>
        </w:rPr>
        <w:t xml:space="preserve">a </w:t>
      </w:r>
      <w:r w:rsidRPr="000010B3">
        <w:rPr>
          <w:rStyle w:val="Emphasis"/>
          <w:highlight w:val="green"/>
        </w:rPr>
        <w:t>far more competitive environment</w:t>
      </w:r>
      <w:r w:rsidRPr="00100A2B">
        <w:rPr>
          <w:rStyle w:val="Emphasis"/>
        </w:rPr>
        <w:t xml:space="preserve">. </w:t>
      </w:r>
    </w:p>
    <w:p w14:paraId="5144FB69" w14:textId="77777777" w:rsidR="00B47FA7" w:rsidRPr="00100A2B" w:rsidRDefault="00B47FA7" w:rsidP="00B47FA7"/>
    <w:p w14:paraId="5E6DC1E9" w14:textId="77777777" w:rsidR="00B47FA7" w:rsidRPr="00100A2B" w:rsidRDefault="00B47FA7" w:rsidP="00B47FA7">
      <w:pPr>
        <w:pStyle w:val="Heading4"/>
        <w:rPr>
          <w:rFonts w:cs="Calibri"/>
        </w:rPr>
      </w:pPr>
      <w:r w:rsidRPr="00100A2B">
        <w:rPr>
          <w:rFonts w:cs="Calibri"/>
        </w:rPr>
        <w:t>Counterplan solves scenario 1 – climate solutions rely on REMs</w:t>
      </w:r>
    </w:p>
    <w:p w14:paraId="33B4EE86" w14:textId="77777777" w:rsidR="00B47FA7" w:rsidRPr="00100A2B" w:rsidRDefault="00B47FA7" w:rsidP="00B47FA7">
      <w:r w:rsidRPr="00100A2B">
        <w:rPr>
          <w:rStyle w:val="StyleUnderline"/>
          <w:sz w:val="26"/>
          <w:szCs w:val="26"/>
          <w:u w:val="none"/>
        </w:rPr>
        <w:t>Arrobas et al 17</w:t>
      </w:r>
      <w:r w:rsidRPr="00100A2B">
        <w:t xml:space="preserve"> [(Daniele La Porta Arrobas is a senior mining specialist with the World Bank based in Washington DC and has degrees in Geoscience and Environmental Management, Kirsten Hund is a senior mining specialist with the Energy and Extractives Global Practice of the World Bank and holds a Master’s in IR from the University of Groningen in the Netherlands, Michael Stephen McCormick, </w:t>
      </w:r>
      <w:proofErr w:type="spellStart"/>
      <w:r w:rsidRPr="00100A2B">
        <w:t>Jagabanta</w:t>
      </w:r>
      <w:proofErr w:type="spellEnd"/>
      <w:r w:rsidRPr="00100A2B">
        <w:t xml:space="preserve"> </w:t>
      </w:r>
      <w:proofErr w:type="spellStart"/>
      <w:r w:rsidRPr="00100A2B">
        <w:t>Ningthoujam</w:t>
      </w:r>
      <w:proofErr w:type="spellEnd"/>
      <w:r w:rsidRPr="00100A2B">
        <w:t xml:space="preserve"> has an MA in international economics and international development from JHU and a BS in </w:t>
      </w:r>
      <w:proofErr w:type="spellStart"/>
      <w:r w:rsidRPr="00100A2B">
        <w:t>MechE</w:t>
      </w:r>
      <w:proofErr w:type="spellEnd"/>
      <w:r w:rsidRPr="00100A2B">
        <w:t xml:space="preserve"> from Natl University of Singapore, John </w:t>
      </w:r>
      <w:proofErr w:type="spellStart"/>
      <w:r w:rsidRPr="00100A2B">
        <w:t>Drexhage</w:t>
      </w:r>
      <w:proofErr w:type="spellEnd"/>
      <w:r w:rsidRPr="00100A2B">
        <w:t xml:space="preserve"> also works at the Intl Institute for Sustainable Development) “The Growing Role of Minerals and Metals for a Low Carbon Future,” World Bank, June 30, 2017, </w:t>
      </w:r>
      <w:r w:rsidRPr="00FB3D96">
        <w:t>https://documents.worldbank.org/en/publication/documents-reports/documentdetail/207371500386458722/the-growing-role-of-minerals-and-metals-for-a-low-carbon-future</w:t>
      </w:r>
      <w:r w:rsidRPr="00100A2B">
        <w:t>] TDI</w:t>
      </w:r>
    </w:p>
    <w:p w14:paraId="3F2F4D37" w14:textId="77777777" w:rsidR="00B47FA7" w:rsidRPr="00100A2B" w:rsidRDefault="00B47FA7" w:rsidP="00B47FA7">
      <w:pPr>
        <w:pStyle w:val="ListParagraph"/>
        <w:numPr>
          <w:ilvl w:val="0"/>
          <w:numId w:val="12"/>
        </w:numPr>
      </w:pPr>
      <w:r w:rsidRPr="00100A2B">
        <w:t>Full report - https://documents1.worldbank.org/curated/en/207371500386458722/pdf/117581-WP-P159838-PUBLIC-ClimateSmartMiningJuly.pdf</w:t>
      </w:r>
    </w:p>
    <w:p w14:paraId="14B21C36" w14:textId="77777777" w:rsidR="00B47FA7" w:rsidRDefault="00B47FA7" w:rsidP="00B47FA7">
      <w:r w:rsidRPr="00100A2B">
        <w:rPr>
          <w:rStyle w:val="StyleUnderline"/>
        </w:rPr>
        <w:t xml:space="preserve">Climate and greenhouse gas (GHG) scenarios have typically paid scant attention to the metal implications necessary to realize a low/zero carbon future. </w:t>
      </w:r>
      <w:r w:rsidRPr="000010B3">
        <w:rPr>
          <w:rStyle w:val="StyleUnderline"/>
        </w:rPr>
        <w:t>The</w:t>
      </w:r>
      <w:r w:rsidRPr="00100A2B">
        <w:rPr>
          <w:rStyle w:val="StyleUnderline"/>
        </w:rPr>
        <w:t xml:space="preserve"> 2015 </w:t>
      </w:r>
      <w:r w:rsidRPr="000010B3">
        <w:rPr>
          <w:rStyle w:val="StyleUnderline"/>
          <w:highlight w:val="green"/>
        </w:rPr>
        <w:t>Paris</w:t>
      </w:r>
      <w:r w:rsidRPr="00100A2B">
        <w:rPr>
          <w:rStyle w:val="StyleUnderline"/>
        </w:rPr>
        <w:t xml:space="preserve"> Agreement on Climate Change </w:t>
      </w:r>
      <w:r w:rsidRPr="006C6434">
        <w:rPr>
          <w:rStyle w:val="StyleUnderline"/>
          <w:highlight w:val="green"/>
        </w:rPr>
        <w:t>indicates</w:t>
      </w:r>
      <w:r w:rsidRPr="006C6434">
        <w:rPr>
          <w:rStyle w:val="StyleUnderline"/>
        </w:rPr>
        <w:t xml:space="preserve"> a </w:t>
      </w:r>
      <w:r w:rsidRPr="006C6434">
        <w:rPr>
          <w:rStyle w:val="StyleUnderline"/>
          <w:highlight w:val="green"/>
        </w:rPr>
        <w:t>global resolve to</w:t>
      </w:r>
      <w:r w:rsidRPr="00100A2B">
        <w:rPr>
          <w:rStyle w:val="StyleUnderline"/>
        </w:rPr>
        <w:t xml:space="preserve"> embark on </w:t>
      </w:r>
      <w:r w:rsidRPr="006C6434">
        <w:rPr>
          <w:rStyle w:val="StyleUnderline"/>
          <w:highlight w:val="green"/>
        </w:rPr>
        <w:t>develop</w:t>
      </w:r>
      <w:r w:rsidRPr="00100A2B">
        <w:rPr>
          <w:rStyle w:val="StyleUnderline"/>
        </w:rPr>
        <w:t xml:space="preserve">ment </w:t>
      </w:r>
      <w:r w:rsidRPr="006C6434">
        <w:rPr>
          <w:rStyle w:val="StyleUnderline"/>
          <w:highlight w:val="green"/>
        </w:rPr>
        <w:t>patterns</w:t>
      </w:r>
      <w:r w:rsidRPr="00100A2B">
        <w:rPr>
          <w:rStyle w:val="StyleUnderline"/>
        </w:rPr>
        <w:t xml:space="preserve"> that would significantly be </w:t>
      </w:r>
      <w:r w:rsidRPr="006C6434">
        <w:rPr>
          <w:rStyle w:val="StyleUnderline"/>
          <w:highlight w:val="green"/>
        </w:rPr>
        <w:t>less GHG intensive</w:t>
      </w:r>
      <w:r w:rsidRPr="00100A2B">
        <w:t xml:space="preserve">. One might assume that nonrenewable resource development and use will also need to decline in a carbon-constrained future. </w:t>
      </w:r>
      <w:r w:rsidRPr="00100A2B">
        <w:rPr>
          <w:rStyle w:val="StyleUnderline"/>
        </w:rPr>
        <w:t>This report</w:t>
      </w:r>
      <w:r w:rsidRPr="00100A2B">
        <w:t xml:space="preserve"> tests that assumption, </w:t>
      </w:r>
      <w:r w:rsidRPr="00100A2B">
        <w:rPr>
          <w:rStyle w:val="StyleUnderline"/>
        </w:rPr>
        <w:t>identifies those commodities implicated in such a scenario</w:t>
      </w:r>
      <w:r w:rsidRPr="00100A2B">
        <w:t xml:space="preserve"> and explores ramifications for relevant resource-rich developing countries. </w:t>
      </w:r>
      <w:r w:rsidRPr="00100A2B">
        <w:rPr>
          <w:rStyle w:val="StyleUnderline"/>
        </w:rPr>
        <w:t xml:space="preserve">Using wind, solar, and energy storage batteries as proxies, the study examines which </w:t>
      </w:r>
      <w:r w:rsidRPr="000010B3">
        <w:rPr>
          <w:rStyle w:val="StyleUnderline"/>
          <w:highlight w:val="green"/>
        </w:rPr>
        <w:t>metals will</w:t>
      </w:r>
      <w:r w:rsidRPr="00100A2B">
        <w:rPr>
          <w:rStyle w:val="StyleUnderline"/>
        </w:rPr>
        <w:t xml:space="preserve"> likely </w:t>
      </w:r>
      <w:r w:rsidRPr="000010B3">
        <w:rPr>
          <w:rStyle w:val="StyleUnderline"/>
          <w:highlight w:val="green"/>
        </w:rPr>
        <w:t>rise in</w:t>
      </w:r>
      <w:r w:rsidRPr="00100A2B">
        <w:rPr>
          <w:rStyle w:val="StyleUnderline"/>
        </w:rPr>
        <w:t xml:space="preserve"> </w:t>
      </w:r>
      <w:r w:rsidRPr="000010B3">
        <w:rPr>
          <w:rStyle w:val="StyleUnderline"/>
          <w:highlight w:val="green"/>
        </w:rPr>
        <w:t>demand to</w:t>
      </w:r>
      <w:r w:rsidRPr="00100A2B">
        <w:rPr>
          <w:rStyle w:val="StyleUnderline"/>
        </w:rPr>
        <w:t xml:space="preserve"> be able to </w:t>
      </w:r>
      <w:r w:rsidRPr="000010B3">
        <w:rPr>
          <w:rStyle w:val="StyleUnderline"/>
          <w:highlight w:val="green"/>
        </w:rPr>
        <w:t>deliver</w:t>
      </w:r>
      <w:r w:rsidRPr="00100A2B">
        <w:rPr>
          <w:rStyle w:val="StyleUnderline"/>
        </w:rPr>
        <w:t xml:space="preserve"> on </w:t>
      </w:r>
      <w:r w:rsidRPr="000010B3">
        <w:rPr>
          <w:rStyle w:val="StyleUnderline"/>
          <w:highlight w:val="green"/>
        </w:rPr>
        <w:t>a carbon-constrained future</w:t>
      </w:r>
      <w:r w:rsidRPr="00100A2B">
        <w:rPr>
          <w:rStyle w:val="StyleUnderline"/>
        </w:rPr>
        <w:t>. Metals which could see a growing market include</w:t>
      </w:r>
      <w:r w:rsidRPr="00100A2B">
        <w:t xml:space="preserve"> aluminum (including its key constituent, bauxite), cobalt, copper, </w:t>
      </w:r>
      <w:r w:rsidRPr="00100A2B">
        <w:rPr>
          <w:rStyle w:val="StyleUnderline"/>
        </w:rPr>
        <w:t>iron ore</w:t>
      </w:r>
      <w:r w:rsidRPr="00100A2B">
        <w:t xml:space="preserve">, lead, lithium, </w:t>
      </w:r>
      <w:r w:rsidRPr="00100A2B">
        <w:rPr>
          <w:rStyle w:val="StyleUnderline"/>
        </w:rPr>
        <w:t>nickel</w:t>
      </w:r>
      <w:r w:rsidRPr="00100A2B">
        <w:t xml:space="preserve">, manganese, </w:t>
      </w:r>
      <w:r w:rsidRPr="00100A2B">
        <w:rPr>
          <w:rStyle w:val="StyleUnderline"/>
        </w:rPr>
        <w:t>the platinum group of metals, rare earth metals including cadmium, molybdenum, neodymium, and indium</w:t>
      </w:r>
      <w:r w:rsidRPr="00100A2B">
        <w:t>—silver, steel, titanium and zinc. The report then maps production and reserve levels of relevant metals globally, focusing on implications for resource-rich developing countries. It concludes by identifying critical research gaps and suggestions for future work.</w:t>
      </w:r>
    </w:p>
    <w:p w14:paraId="0FF1064E" w14:textId="77777777" w:rsidR="00B47FA7" w:rsidRDefault="00B47FA7" w:rsidP="00B47FA7">
      <w:pPr>
        <w:pStyle w:val="Heading2"/>
      </w:pPr>
      <w:r>
        <w:lastRenderedPageBreak/>
        <w:t>1NC- Case</w:t>
      </w:r>
    </w:p>
    <w:p w14:paraId="2C8BAB24" w14:textId="4F969268" w:rsidR="00B47FA7" w:rsidRDefault="00B47FA7" w:rsidP="00B47FA7">
      <w:pPr>
        <w:pStyle w:val="Heading4"/>
      </w:pPr>
      <w:r>
        <w:t xml:space="preserve">The role of the </w:t>
      </w:r>
      <w:r w:rsidR="00696BFC">
        <w:t>judge</w:t>
      </w:r>
      <w:r>
        <w:t xml:space="preserve"> is to vote for the better debater. Anything else is arbitrary and self-serving. </w:t>
      </w:r>
    </w:p>
    <w:p w14:paraId="05313E87" w14:textId="77777777" w:rsidR="00B47FA7" w:rsidRDefault="00B47FA7" w:rsidP="00B47FA7">
      <w:pPr>
        <w:pStyle w:val="Heading3"/>
      </w:pPr>
      <w:r>
        <w:lastRenderedPageBreak/>
        <w:t>Framing</w:t>
      </w:r>
    </w:p>
    <w:p w14:paraId="4D38683B" w14:textId="77777777" w:rsidR="00B47FA7" w:rsidRPr="00A355C6" w:rsidRDefault="00B47FA7" w:rsidP="00B47FA7">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The standard is maximizing expected wellbeing</w:t>
      </w:r>
    </w:p>
    <w:p w14:paraId="08037934" w14:textId="77777777" w:rsidR="00B47FA7" w:rsidRPr="00A355C6" w:rsidRDefault="00B47FA7" w:rsidP="00B47FA7">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First, pleasure and pain are intrinsically valuable. People consistently regard pleasure and pain as good reasons for action, despite the fact that pleasure doesn’t seem to be instrumentally valuable for anything.</w:t>
      </w:r>
    </w:p>
    <w:p w14:paraId="084D643C" w14:textId="77777777" w:rsidR="00B47FA7" w:rsidRPr="00A355C6" w:rsidRDefault="00B47FA7" w:rsidP="00B47FA7">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1C0B08F2" w14:textId="77777777" w:rsidR="00B47FA7" w:rsidRPr="00A355C6" w:rsidRDefault="00B47FA7" w:rsidP="00B47FA7">
      <w:pPr>
        <w:rPr>
          <w:color w:val="000000" w:themeColor="text1"/>
        </w:rPr>
      </w:pPr>
      <w:r w:rsidRPr="00A355C6">
        <w:rPr>
          <w:color w:val="000000" w:themeColor="text1"/>
        </w:rPr>
        <w:t xml:space="preserve">Let us start by observing, empirically, that </w:t>
      </w:r>
      <w:r w:rsidRPr="00A355C6">
        <w:rPr>
          <w:rStyle w:val="StyleUnderline"/>
          <w:color w:val="000000" w:themeColor="text1"/>
        </w:rPr>
        <w:t xml:space="preserve">a widely shared judgment about intrinsic value and disvalue is that </w:t>
      </w:r>
      <w:r w:rsidRPr="00DE06BC">
        <w:rPr>
          <w:rStyle w:val="StyleUnderline"/>
          <w:color w:val="000000" w:themeColor="text1"/>
          <w:highlight w:val="green"/>
        </w:rPr>
        <w:t xml:space="preserve">pleasure is intrinsically valuable and pain is intrinsically </w:t>
      </w:r>
      <w:proofErr w:type="spellStart"/>
      <w:r w:rsidRPr="00DE06BC">
        <w:rPr>
          <w:rStyle w:val="StyleUnderline"/>
          <w:color w:val="000000" w:themeColor="text1"/>
          <w:highlight w:val="green"/>
        </w:rPr>
        <w:t>disvaluable</w:t>
      </w:r>
      <w:proofErr w:type="spellEnd"/>
      <w:r w:rsidRPr="00A355C6">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A355C6">
        <w:rPr>
          <w:b/>
          <w:color w:val="000000" w:themeColor="text1"/>
          <w:u w:val="single"/>
        </w:rPr>
        <w:t>.</w:t>
      </w:r>
      <w:r w:rsidRPr="00A355C6">
        <w:rPr>
          <w:color w:val="000000" w:themeColor="text1"/>
        </w:rPr>
        <w:t xml:space="preserve"> This inclusion makes intuitive sense, moreover, for </w:t>
      </w:r>
      <w:r w:rsidRPr="00DE06BC">
        <w:rPr>
          <w:rStyle w:val="StyleUnderline"/>
          <w:color w:val="000000" w:themeColor="text1"/>
          <w:highlight w:val="green"/>
        </w:rPr>
        <w:t>there is something undeniably good about</w:t>
      </w:r>
      <w:r w:rsidRPr="00A355C6">
        <w:rPr>
          <w:rStyle w:val="StyleUnderline"/>
          <w:color w:val="000000" w:themeColor="text1"/>
        </w:rPr>
        <w:t xml:space="preserve"> the way </w:t>
      </w:r>
      <w:r w:rsidRPr="00DE06BC">
        <w:rPr>
          <w:rStyle w:val="StyleUnderline"/>
          <w:color w:val="000000" w:themeColor="text1"/>
          <w:highlight w:val="green"/>
        </w:rPr>
        <w:t>pleasure</w:t>
      </w:r>
      <w:r w:rsidRPr="00A355C6">
        <w:rPr>
          <w:rStyle w:val="StyleUnderline"/>
          <w:color w:val="000000" w:themeColor="text1"/>
        </w:rPr>
        <w:t xml:space="preserve"> feels </w:t>
      </w:r>
      <w:r w:rsidRPr="00DE06BC">
        <w:rPr>
          <w:rStyle w:val="StyleUnderline"/>
          <w:color w:val="000000" w:themeColor="text1"/>
          <w:highlight w:val="green"/>
        </w:rPr>
        <w:t>and something undeniably bad about</w:t>
      </w:r>
      <w:r w:rsidRPr="00A355C6">
        <w:rPr>
          <w:rStyle w:val="StyleUnderline"/>
          <w:color w:val="000000" w:themeColor="text1"/>
        </w:rPr>
        <w:t xml:space="preserve"> the way </w:t>
      </w:r>
      <w:r w:rsidRPr="00DE06BC">
        <w:rPr>
          <w:rStyle w:val="StyleUnderline"/>
          <w:color w:val="000000" w:themeColor="text1"/>
          <w:highlight w:val="green"/>
        </w:rPr>
        <w:t>pain</w:t>
      </w:r>
      <w:r w:rsidRPr="00A355C6">
        <w:rPr>
          <w:rStyle w:val="StyleUnderline"/>
          <w:color w:val="000000" w:themeColor="text1"/>
        </w:rPr>
        <w:t xml:space="preserve"> feels, and neither the goodness of pleasure nor the badness of pain seems to be exhausted by the further effects that these experiences might have.</w:t>
      </w:r>
      <w:r w:rsidRPr="00A355C6">
        <w:rPr>
          <w:color w:val="000000" w:themeColor="text1"/>
        </w:rPr>
        <w:t xml:space="preserve"> “Pleasure” and “pain” are here understood inclusively, as encompassing anything hedonically positive and anything hedonically negative.2 </w:t>
      </w:r>
      <w:r w:rsidRPr="00A355C6">
        <w:rPr>
          <w:rStyle w:val="StyleUnderline"/>
          <w:color w:val="000000" w:themeColor="text1"/>
        </w:rPr>
        <w:t xml:space="preserve">The special </w:t>
      </w:r>
      <w:r w:rsidRPr="00DE06BC">
        <w:rPr>
          <w:rStyle w:val="StyleUnderline"/>
          <w:color w:val="000000" w:themeColor="text1"/>
          <w:highlight w:val="green"/>
        </w:rPr>
        <w:t>value statuses of pleasure and pain are manifested in how we treat</w:t>
      </w:r>
      <w:r w:rsidRPr="00A355C6">
        <w:rPr>
          <w:rStyle w:val="StyleUnderline"/>
          <w:color w:val="000000" w:themeColor="text1"/>
        </w:rPr>
        <w:t xml:space="preserve"> these </w:t>
      </w:r>
      <w:r w:rsidRPr="00DE06BC">
        <w:rPr>
          <w:rStyle w:val="StyleUnderline"/>
          <w:color w:val="000000" w:themeColor="text1"/>
          <w:highlight w:val="green"/>
        </w:rPr>
        <w:t>experiences in</w:t>
      </w:r>
      <w:r w:rsidRPr="00A355C6">
        <w:rPr>
          <w:rStyle w:val="StyleUnderline"/>
          <w:color w:val="000000" w:themeColor="text1"/>
        </w:rPr>
        <w:t xml:space="preserve"> our </w:t>
      </w:r>
      <w:r w:rsidRPr="00DE06BC">
        <w:rPr>
          <w:rStyle w:val="StyleUnderline"/>
          <w:color w:val="000000" w:themeColor="text1"/>
          <w:highlight w:val="green"/>
        </w:rPr>
        <w:t>everyday reasoning</w:t>
      </w:r>
      <w:r w:rsidRPr="00A355C6">
        <w:rPr>
          <w:rStyle w:val="StyleUnderline"/>
          <w:color w:val="000000" w:themeColor="text1"/>
        </w:rPr>
        <w:t xml:space="preserve"> about values</w:t>
      </w:r>
      <w:r w:rsidRPr="00A355C6">
        <w:rPr>
          <w:b/>
          <w:color w:val="000000" w:themeColor="text1"/>
          <w:u w:val="single"/>
        </w:rPr>
        <w:t>.</w:t>
      </w:r>
      <w:r w:rsidRPr="00A355C6">
        <w:rPr>
          <w:color w:val="000000" w:themeColor="text1"/>
        </w:rPr>
        <w:t xml:space="preserve"> If you tell me that you are heading for the convenience store, </w:t>
      </w:r>
      <w:r w:rsidRPr="00A355C6">
        <w:rPr>
          <w:rStyle w:val="StyleUnderline"/>
          <w:color w:val="000000" w:themeColor="text1"/>
        </w:rPr>
        <w:t>I might ask: “What for?” This is a reasonable question, for when you go to the convenience store you usually do so</w:t>
      </w:r>
      <w:r w:rsidRPr="00A355C6">
        <w:rPr>
          <w:color w:val="000000" w:themeColor="text1"/>
        </w:rPr>
        <w:t xml:space="preserve">, not merely for the sake of going to the convenience store, but </w:t>
      </w:r>
      <w:r w:rsidRPr="00A355C6">
        <w:rPr>
          <w:rStyle w:val="StyleUnderline"/>
          <w:color w:val="000000" w:themeColor="text1"/>
        </w:rPr>
        <w:t>for the sake of achieving something further that you deem to be valuable</w:t>
      </w:r>
      <w:r w:rsidRPr="00A355C6">
        <w:rPr>
          <w:b/>
          <w:color w:val="000000" w:themeColor="text1"/>
          <w:u w:val="single"/>
        </w:rPr>
        <w:t>.</w:t>
      </w:r>
      <w:r w:rsidRPr="00A355C6">
        <w:rPr>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355C6">
        <w:rPr>
          <w:rStyle w:val="StyleUnderline"/>
          <w:color w:val="000000" w:themeColor="text1"/>
        </w:rPr>
        <w:t xml:space="preserve">If I then proceed by asking “But what is the pleasure of drinking the soda good for?” the discussion is likely to reach an awkward end. The reason is that the </w:t>
      </w:r>
      <w:r w:rsidRPr="00DE06BC">
        <w:rPr>
          <w:rStyle w:val="StyleUnderline"/>
          <w:color w:val="000000" w:themeColor="text1"/>
          <w:highlight w:val="green"/>
        </w:rPr>
        <w:t>pleasure is not good for anything further</w:t>
      </w:r>
      <w:r w:rsidRPr="00A355C6">
        <w:rPr>
          <w:rStyle w:val="StyleUnderline"/>
          <w:color w:val="000000" w:themeColor="text1"/>
        </w:rPr>
        <w:t>; it is simply that for which going to the convenience store and buying the soda is good.</w:t>
      </w:r>
      <w:r w:rsidRPr="00A355C6">
        <w:rPr>
          <w:color w:val="000000" w:themeColor="text1"/>
        </w:rPr>
        <w:t>3 As Aristotle observes</w:t>
      </w:r>
      <w:r w:rsidRPr="00A355C6">
        <w:rPr>
          <w:b/>
          <w:color w:val="000000" w:themeColor="text1"/>
          <w:u w:val="single"/>
        </w:rPr>
        <w:t xml:space="preserve">: </w:t>
      </w:r>
      <w:r w:rsidRPr="00A355C6">
        <w:rPr>
          <w:rStyle w:val="StyleUnderline"/>
          <w:color w:val="000000" w:themeColor="text1"/>
        </w:rPr>
        <w:t>“We never ask [a man] what his end is in being pleased, because we assume that pleasure is choice worthy in itself.”</w:t>
      </w:r>
      <w:r w:rsidRPr="00A355C6">
        <w:rPr>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14:paraId="6E62F9C3" w14:textId="77777777" w:rsidR="00B47FA7" w:rsidRPr="00A355C6" w:rsidRDefault="00B47FA7" w:rsidP="00B47FA7">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 xml:space="preserve">Moreover, </w:t>
      </w:r>
      <w:r w:rsidRPr="00A355C6">
        <w:rPr>
          <w:rFonts w:eastAsiaTheme="majorEastAsia"/>
          <w:b/>
          <w:bCs/>
          <w:i/>
          <w:color w:val="000000" w:themeColor="text1"/>
          <w:sz w:val="26"/>
          <w:szCs w:val="26"/>
        </w:rPr>
        <w:t>only</w:t>
      </w:r>
      <w:r w:rsidRPr="00A355C6">
        <w:rPr>
          <w:rFonts w:eastAsiaTheme="majorEastAsia"/>
          <w:b/>
          <w:bCs/>
          <w:color w:val="000000" w:themeColor="text1"/>
          <w:sz w:val="26"/>
          <w:szCs w:val="26"/>
        </w:rPr>
        <w:t xml:space="preserve"> pleasure and pain are intrinsically valuable. All other values can be explained with reference to pleasure; Occam’s razor requires us to treat these as instrumentally valuable. </w:t>
      </w:r>
    </w:p>
    <w:p w14:paraId="6614A37A" w14:textId="77777777" w:rsidR="00B47FA7" w:rsidRPr="00A355C6" w:rsidRDefault="00B47FA7" w:rsidP="00B47FA7">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40D0600E" w14:textId="77777777" w:rsidR="00B47FA7" w:rsidRPr="00A355C6" w:rsidRDefault="00B47FA7" w:rsidP="00B47FA7">
      <w:pPr>
        <w:rPr>
          <w:color w:val="000000" w:themeColor="text1"/>
        </w:rPr>
      </w:pPr>
      <w:r w:rsidRPr="00A355C6">
        <w:rPr>
          <w:color w:val="000000" w:themeColor="text1"/>
        </w:rPr>
        <w:t xml:space="preserve">I think several things should be said in response to Moore’s challenge to hedonists. First, </w:t>
      </w:r>
      <w:r w:rsidRPr="00A355C6">
        <w:rPr>
          <w:b/>
          <w:color w:val="000000" w:themeColor="text1"/>
          <w:sz w:val="24"/>
          <w:u w:val="single"/>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A355C6">
        <w:rPr>
          <w:color w:val="000000" w:themeColor="text1"/>
        </w:rPr>
        <w:t xml:space="preserve"> Possibly, this could be done through thought experiments analogous to those employed in the previous section. Second, </w:t>
      </w:r>
      <w:r w:rsidRPr="00A355C6">
        <w:rPr>
          <w:b/>
          <w:color w:val="000000" w:themeColor="text1"/>
          <w:sz w:val="24"/>
          <w:u w:val="single"/>
        </w:rPr>
        <w:t xml:space="preserve">there is something peculiar about the list of </w:t>
      </w:r>
      <w:r w:rsidRPr="00DE06BC">
        <w:rPr>
          <w:b/>
          <w:color w:val="000000" w:themeColor="text1"/>
          <w:sz w:val="24"/>
          <w:highlight w:val="green"/>
          <w:u w:val="single"/>
        </w:rPr>
        <w:t xml:space="preserve">additional </w:t>
      </w:r>
      <w:r w:rsidRPr="00A355C6">
        <w:rPr>
          <w:b/>
          <w:color w:val="000000" w:themeColor="text1"/>
          <w:sz w:val="24"/>
          <w:u w:val="single"/>
        </w:rPr>
        <w:t xml:space="preserve">intrinsic </w:t>
      </w:r>
      <w:r w:rsidRPr="00DE06BC">
        <w:rPr>
          <w:b/>
          <w:color w:val="000000" w:themeColor="text1"/>
          <w:sz w:val="24"/>
          <w:highlight w:val="green"/>
          <w:u w:val="single"/>
        </w:rPr>
        <w:t>values</w:t>
      </w:r>
      <w:r w:rsidRPr="00A355C6">
        <w:rPr>
          <w:color w:val="000000" w:themeColor="text1"/>
        </w:rPr>
        <w:t xml:space="preserve"> that counts in </w:t>
      </w:r>
      <w:r w:rsidRPr="00A355C6">
        <w:rPr>
          <w:color w:val="000000" w:themeColor="text1"/>
        </w:rPr>
        <w:lastRenderedPageBreak/>
        <w:t>hedonism’s favor</w:t>
      </w:r>
      <w:r w:rsidRPr="00A355C6">
        <w:rPr>
          <w:b/>
          <w:color w:val="000000" w:themeColor="text1"/>
          <w:u w:val="single"/>
        </w:rPr>
        <w:t xml:space="preserve">: </w:t>
      </w:r>
      <w:r w:rsidRPr="00A355C6">
        <w:rPr>
          <w:b/>
          <w:color w:val="000000" w:themeColor="text1"/>
          <w:sz w:val="24"/>
          <w:u w:val="single"/>
        </w:rPr>
        <w:t xml:space="preserve">the listed values </w:t>
      </w:r>
      <w:r w:rsidRPr="00DE06BC">
        <w:rPr>
          <w:b/>
          <w:color w:val="000000" w:themeColor="text1"/>
          <w:sz w:val="24"/>
          <w:highlight w:val="green"/>
          <w:u w:val="single"/>
        </w:rPr>
        <w:t xml:space="preserve">have a </w:t>
      </w:r>
      <w:r w:rsidRPr="00A355C6">
        <w:rPr>
          <w:b/>
          <w:color w:val="000000" w:themeColor="text1"/>
          <w:sz w:val="24"/>
          <w:u w:val="single"/>
        </w:rPr>
        <w:t xml:space="preserve">strong </w:t>
      </w:r>
      <w:r w:rsidRPr="00DE06BC">
        <w:rPr>
          <w:b/>
          <w:color w:val="000000" w:themeColor="text1"/>
          <w:sz w:val="24"/>
          <w:highlight w:val="green"/>
          <w:u w:val="single"/>
        </w:rPr>
        <w:t>tendency to be</w:t>
      </w:r>
      <w:r w:rsidRPr="00A355C6">
        <w:rPr>
          <w:b/>
          <w:color w:val="000000" w:themeColor="text1"/>
          <w:sz w:val="24"/>
          <w:u w:val="single"/>
        </w:rPr>
        <w:t xml:space="preserve"> well </w:t>
      </w:r>
      <w:r w:rsidRPr="00DE06BC">
        <w:rPr>
          <w:b/>
          <w:color w:val="000000" w:themeColor="text1"/>
          <w:sz w:val="24"/>
          <w:highlight w:val="green"/>
          <w:u w:val="single"/>
        </w:rPr>
        <w:t>explained as</w:t>
      </w:r>
      <w:r w:rsidRPr="00A355C6">
        <w:rPr>
          <w:b/>
          <w:color w:val="000000" w:themeColor="text1"/>
          <w:sz w:val="24"/>
          <w:u w:val="single"/>
        </w:rPr>
        <w:t xml:space="preserve"> things </w:t>
      </w:r>
      <w:r w:rsidRPr="00DE06BC">
        <w:rPr>
          <w:b/>
          <w:color w:val="000000" w:themeColor="text1"/>
          <w:sz w:val="24"/>
          <w:highlight w:val="green"/>
          <w:u w:val="single"/>
        </w:rPr>
        <w:t>that help promote pleasure and avert pain</w:t>
      </w:r>
      <w:r w:rsidRPr="00A355C6">
        <w:rPr>
          <w:b/>
          <w:color w:val="000000" w:themeColor="text1"/>
          <w:u w:val="single"/>
        </w:rPr>
        <w:t>.</w:t>
      </w:r>
      <w:r w:rsidRPr="00A355C6">
        <w:rPr>
          <w:color w:val="000000" w:themeColor="text1"/>
        </w:rPr>
        <w:t xml:space="preserve"> To go through </w:t>
      </w:r>
      <w:proofErr w:type="spellStart"/>
      <w:r w:rsidRPr="00A355C6">
        <w:rPr>
          <w:color w:val="000000" w:themeColor="text1"/>
        </w:rPr>
        <w:t>Frankena’s</w:t>
      </w:r>
      <w:proofErr w:type="spellEnd"/>
      <w:r w:rsidRPr="00A355C6">
        <w:rPr>
          <w:color w:val="000000" w:themeColor="text1"/>
        </w:rPr>
        <w:t xml:space="preserve"> list, life and consciousness are necessary presuppositions for pleasure; activity, health, and strength bring about pleasure; and happiness, beatitude, and contentment are regarded by </w:t>
      </w:r>
      <w:proofErr w:type="spellStart"/>
      <w:r w:rsidRPr="00A355C6">
        <w:rPr>
          <w:color w:val="000000" w:themeColor="text1"/>
        </w:rPr>
        <w:t>Frankena</w:t>
      </w:r>
      <w:proofErr w:type="spellEnd"/>
      <w:r w:rsidRPr="00A355C6">
        <w:rPr>
          <w:color w:val="000000" w:themeColor="text1"/>
        </w:rPr>
        <w:t xml:space="preserve"> himself as “pleasures and satisfactions.” The same is arguably true of beauty, harmony, and “proportion in objects contemplated,” and also of affection, friendship, harmony, and proportion in life, experiences of achievement, adventure and novelty, self-expression, good reputation, honor and esteem. Other things on </w:t>
      </w:r>
      <w:proofErr w:type="spellStart"/>
      <w:r w:rsidRPr="00A355C6">
        <w:rPr>
          <w:color w:val="000000" w:themeColor="text1"/>
        </w:rPr>
        <w:t>Frankena’s</w:t>
      </w:r>
      <w:proofErr w:type="spellEnd"/>
      <w:r w:rsidRPr="00A355C6">
        <w:rPr>
          <w:color w:val="000000" w:themeColor="text1"/>
        </w:rPr>
        <w:t xml:space="preserve"> list, such as understanding, </w:t>
      </w:r>
      <w:r w:rsidRPr="00DE06BC">
        <w:rPr>
          <w:b/>
          <w:color w:val="000000" w:themeColor="text1"/>
          <w:sz w:val="24"/>
          <w:highlight w:val="green"/>
          <w:u w:val="single"/>
        </w:rPr>
        <w:t>wisdom, freedom</w:t>
      </w:r>
      <w:r w:rsidRPr="00A355C6">
        <w:rPr>
          <w:b/>
          <w:color w:val="000000" w:themeColor="text1"/>
          <w:sz w:val="24"/>
          <w:u w:val="single"/>
        </w:rPr>
        <w:t xml:space="preserve">, peace, </w:t>
      </w:r>
      <w:r w:rsidRPr="00DE06BC">
        <w:rPr>
          <w:b/>
          <w:color w:val="000000" w:themeColor="text1"/>
          <w:sz w:val="24"/>
          <w:highlight w:val="green"/>
          <w:u w:val="single"/>
        </w:rPr>
        <w:t>and securit</w:t>
      </w:r>
      <w:r w:rsidRPr="00A355C6">
        <w:rPr>
          <w:b/>
          <w:color w:val="000000" w:themeColor="text1"/>
          <w:sz w:val="24"/>
          <w:u w:val="single"/>
        </w:rPr>
        <w:t xml:space="preserve">y, although they are perhaps not themselves pleasurable, </w:t>
      </w:r>
      <w:r w:rsidRPr="00DE06BC">
        <w:rPr>
          <w:b/>
          <w:color w:val="000000" w:themeColor="text1"/>
          <w:sz w:val="24"/>
          <w:highlight w:val="green"/>
          <w:u w:val="single"/>
        </w:rPr>
        <w:t>are important means to achieve a happy life</w:t>
      </w:r>
      <w:r w:rsidRPr="00A355C6">
        <w:rPr>
          <w:b/>
          <w:color w:val="000000" w:themeColor="text1"/>
          <w:sz w:val="24"/>
          <w:u w:val="single"/>
        </w:rPr>
        <w:t>, and as such, they are things that hedonists would value highly.</w:t>
      </w:r>
      <w:r w:rsidRPr="00A355C6">
        <w:rPr>
          <w:color w:val="000000" w:themeColor="text1"/>
          <w:sz w:val="24"/>
        </w:rPr>
        <w:t xml:space="preserve"> </w:t>
      </w:r>
      <w:r w:rsidRPr="00A355C6">
        <w:rPr>
          <w:b/>
          <w:color w:val="000000" w:themeColor="text1"/>
          <w:sz w:val="24"/>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A355C6">
        <w:rPr>
          <w:b/>
          <w:color w:val="000000" w:themeColor="text1"/>
          <w:u w:val="single"/>
        </w:rPr>
        <w:t>.</w:t>
      </w:r>
      <w:r w:rsidRPr="00A355C6">
        <w:rPr>
          <w:color w:val="000000" w:themeColor="text1"/>
        </w:rPr>
        <w:t xml:space="preserve"> To a very large extent, the intrinsic values suggested by pluralists tend to be hedonic instrumental values. Indeed, pluralists’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“[i]t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A355C6">
        <w:rPr>
          <w:b/>
          <w:color w:val="000000" w:themeColor="text1"/>
          <w:sz w:val="24"/>
          <w:u w:val="single"/>
        </w:rPr>
        <w:t>the suggested non-hedonic intrinsic values are potentially explainable by appeal to just pleasure and pain</w:t>
      </w:r>
      <w:r w:rsidRPr="00A355C6">
        <w:rPr>
          <w:color w:val="000000" w:themeColor="text1"/>
        </w:rPr>
        <w:t xml:space="preserve"> (which, following my argument in the previous chapter, we should accept as intrinsically valuable and </w:t>
      </w:r>
      <w:proofErr w:type="spellStart"/>
      <w:r w:rsidRPr="00A355C6">
        <w:rPr>
          <w:color w:val="000000" w:themeColor="text1"/>
        </w:rPr>
        <w:t>disvaluable</w:t>
      </w:r>
      <w:proofErr w:type="spellEnd"/>
      <w:r w:rsidRPr="00A355C6">
        <w:rPr>
          <w:color w:val="000000" w:themeColor="text1"/>
        </w:rPr>
        <w:t xml:space="preserve">), </w:t>
      </w:r>
      <w:r w:rsidRPr="00A355C6">
        <w:rPr>
          <w:b/>
          <w:color w:val="000000" w:themeColor="text1"/>
          <w:sz w:val="24"/>
          <w:u w:val="single"/>
        </w:rPr>
        <w:t>then—by appeal to Occam’s razor—</w:t>
      </w:r>
      <w:r w:rsidRPr="00DE06BC">
        <w:rPr>
          <w:b/>
          <w:color w:val="000000" w:themeColor="text1"/>
          <w:sz w:val="24"/>
          <w:highlight w:val="green"/>
          <w:u w:val="single"/>
        </w:rPr>
        <w:t>we have</w:t>
      </w:r>
      <w:r w:rsidRPr="00A355C6">
        <w:rPr>
          <w:b/>
          <w:color w:val="000000" w:themeColor="text1"/>
          <w:sz w:val="24"/>
          <w:u w:val="single"/>
        </w:rPr>
        <w:t xml:space="preserve"> at least </w:t>
      </w:r>
      <w:r w:rsidRPr="00DE06BC">
        <w:rPr>
          <w:b/>
          <w:color w:val="000000" w:themeColor="text1"/>
          <w:sz w:val="24"/>
          <w:highlight w:val="green"/>
          <w:u w:val="single"/>
        </w:rPr>
        <w:t>a pro tanto reason to resist</w:t>
      </w:r>
      <w:r w:rsidRPr="00A355C6">
        <w:rPr>
          <w:b/>
          <w:color w:val="000000" w:themeColor="text1"/>
          <w:sz w:val="24"/>
          <w:u w:val="single"/>
        </w:rPr>
        <w:t xml:space="preserve"> the introduction of </w:t>
      </w:r>
      <w:r w:rsidRPr="00DE06BC">
        <w:rPr>
          <w:b/>
          <w:color w:val="000000" w:themeColor="text1"/>
          <w:sz w:val="24"/>
          <w:highlight w:val="green"/>
          <w:u w:val="single"/>
        </w:rPr>
        <w:t>any further intrinsic values</w:t>
      </w:r>
      <w:r w:rsidRPr="00A355C6">
        <w:rPr>
          <w:b/>
          <w:color w:val="000000" w:themeColor="text1"/>
          <w:sz w:val="24"/>
          <w:u w:val="single"/>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w:t>
      </w:r>
      <w:r w:rsidRPr="00A355C6">
        <w:rPr>
          <w:color w:val="000000" w:themeColor="text1"/>
          <w:sz w:val="24"/>
        </w:rPr>
        <w:t xml:space="preserve"> </w:t>
      </w:r>
      <w:r w:rsidRPr="00A355C6">
        <w:rPr>
          <w:b/>
          <w:color w:val="000000" w:themeColor="text1"/>
          <w:sz w:val="24"/>
          <w:u w:val="single"/>
        </w:rPr>
        <w:t>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RPr="00A355C6">
        <w:rPr>
          <w:b/>
          <w:color w:val="000000" w:themeColor="text1"/>
          <w:u w:val="single"/>
        </w:rPr>
        <w:t>.</w:t>
      </w:r>
      <w:r w:rsidRPr="00A355C6">
        <w:rPr>
          <w:color w:val="000000" w:themeColor="text1"/>
        </w:rPr>
        <w:t xml:space="preserve"> The challenge can be phrased as the following question: </w:t>
      </w:r>
      <w:r w:rsidRPr="00A355C6">
        <w:rPr>
          <w:b/>
          <w:color w:val="000000" w:themeColor="text1"/>
          <w:sz w:val="24"/>
          <w:u w:val="single"/>
        </w:rPr>
        <w:t>If the non-hedonic values suggested by pluralists are truly intrinsic values in their own right, then why do they tend to point toward pleasure and away from pain?</w:t>
      </w:r>
      <w:r w:rsidRPr="00A355C6">
        <w:rPr>
          <w:color w:val="000000" w:themeColor="text1"/>
        </w:rPr>
        <w:t>27</w:t>
      </w:r>
    </w:p>
    <w:p w14:paraId="1501BFAC" w14:textId="77777777" w:rsidR="00B47FA7" w:rsidRPr="00A355C6" w:rsidRDefault="00B47FA7" w:rsidP="00B47FA7">
      <w:pPr>
        <w:keepNext/>
        <w:keepLines/>
        <w:spacing w:before="40"/>
        <w:outlineLvl w:val="3"/>
        <w:rPr>
          <w:rFonts w:eastAsia="Yu Gothic Light"/>
          <w:b/>
          <w:bCs/>
          <w:color w:val="000000" w:themeColor="text1"/>
          <w:sz w:val="24"/>
        </w:rPr>
      </w:pPr>
      <w:r w:rsidRPr="00A355C6">
        <w:rPr>
          <w:rFonts w:eastAsia="Yu Gothic Light"/>
          <w:b/>
          <w:bCs/>
          <w:color w:val="000000" w:themeColor="text1"/>
          <w:sz w:val="26"/>
          <w:szCs w:val="26"/>
        </w:rPr>
        <w:lastRenderedPageBreak/>
        <w:t>Moral uncertainty means preventing extinction should be our highest priority.</w:t>
      </w:r>
      <w:r w:rsidRPr="00A355C6">
        <w:rPr>
          <w:rFonts w:eastAsia="Yu Gothic Light"/>
          <w:b/>
          <w:bCs/>
          <w:color w:val="000000" w:themeColor="text1"/>
          <w:szCs w:val="26"/>
        </w:rPr>
        <w:br/>
      </w:r>
      <w:r w:rsidRPr="00A355C6">
        <w:rPr>
          <w:rFonts w:eastAsia="Yu Mincho"/>
          <w:b/>
          <w:color w:val="000000" w:themeColor="text1"/>
          <w:sz w:val="26"/>
        </w:rPr>
        <w:t>Bostrom 12</w:t>
      </w:r>
      <w:r w:rsidRPr="00A355C6">
        <w:rPr>
          <w:rFonts w:eastAsia="Yu Mincho"/>
          <w:color w:val="000000" w:themeColor="text1"/>
          <w:szCs w:val="22"/>
        </w:rPr>
        <w:t xml:space="preserve"> [Nick Bostrom. Faculty of Philosophy &amp; Oxford Martin School University of Oxford. “Existential Risk Prevention as Global Priority.” Global Policy (2012)]</w:t>
      </w:r>
      <w:r w:rsidRPr="00A355C6">
        <w:rPr>
          <w:rFonts w:eastAsia="Yu Mincho"/>
          <w:color w:val="000000" w:themeColor="text1"/>
          <w:szCs w:val="22"/>
        </w:rPr>
        <w:br/>
      </w:r>
      <w:r w:rsidRPr="00A355C6">
        <w:rPr>
          <w:rFonts w:eastAsia="Yu Mincho"/>
          <w:color w:val="000000" w:themeColor="text1"/>
        </w:rPr>
        <w:t>These reflections on</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moral uncertainty suggest </w:t>
      </w:r>
      <w:r w:rsidRPr="00A355C6">
        <w:rPr>
          <w:rFonts w:eastAsia="Yu Mincho"/>
          <w:color w:val="000000" w:themeColor="text1"/>
        </w:rPr>
        <w:t>an alternative, complementary way of looking at existential risk; they also suggest a new way of thinking about the ideal of sustainability. Let me elaborate.¶</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Our present</w:t>
      </w:r>
      <w:r w:rsidRPr="00A355C6">
        <w:rPr>
          <w:rFonts w:eastAsia="Yu Mincho"/>
          <w:b/>
          <w:color w:val="000000" w:themeColor="text1"/>
          <w:sz w:val="24"/>
          <w:u w:val="single"/>
        </w:rPr>
        <w:t xml:space="preserve"> understanding of </w:t>
      </w:r>
      <w:r w:rsidRPr="00DE06BC">
        <w:rPr>
          <w:rFonts w:eastAsia="Yu Mincho"/>
          <w:b/>
          <w:color w:val="000000" w:themeColor="text1"/>
          <w:sz w:val="24"/>
          <w:highlight w:val="green"/>
          <w:u w:val="single"/>
        </w:rPr>
        <w:t xml:space="preserve">axiology might </w:t>
      </w:r>
      <w:r w:rsidRPr="00A355C6">
        <w:rPr>
          <w:rFonts w:eastAsia="Yu Mincho"/>
          <w:color w:val="000000" w:themeColor="text1"/>
        </w:rPr>
        <w:t>well</w:t>
      </w:r>
      <w:r w:rsidRPr="00DE06BC">
        <w:rPr>
          <w:rFonts w:eastAsia="Yu Mincho"/>
          <w:b/>
          <w:color w:val="000000" w:themeColor="text1"/>
          <w:sz w:val="24"/>
          <w:highlight w:val="green"/>
          <w:u w:val="single"/>
        </w:rPr>
        <w:t xml:space="preserve"> be confused. </w:t>
      </w:r>
      <w:r w:rsidRPr="00A355C6">
        <w:rPr>
          <w:rFonts w:eastAsia="Yu Mincho"/>
          <w:b/>
          <w:color w:val="000000" w:themeColor="text1"/>
          <w:sz w:val="24"/>
          <w:u w:val="single"/>
        </w:rPr>
        <w:t xml:space="preserve">We may not </w:t>
      </w:r>
      <w:r w:rsidRPr="00A355C6">
        <w:rPr>
          <w:rFonts w:eastAsia="Yu Mincho"/>
          <w:color w:val="000000" w:themeColor="text1"/>
        </w:rPr>
        <w:t>now</w:t>
      </w:r>
      <w:r w:rsidRPr="00A355C6">
        <w:rPr>
          <w:rFonts w:eastAsia="Yu Mincho"/>
          <w:b/>
          <w:color w:val="000000" w:themeColor="text1"/>
          <w:sz w:val="24"/>
          <w:u w:val="single"/>
        </w:rPr>
        <w:t xml:space="preserve"> </w:t>
      </w:r>
      <w:r w:rsidRPr="00A355C6">
        <w:rPr>
          <w:rFonts w:eastAsia="Yu Mincho"/>
          <w:color w:val="000000" w:themeColor="text1"/>
        </w:rPr>
        <w:t>know — at least not in concrete detail — what outcomes would count as a big win for humanity; we might not even yet</w:t>
      </w:r>
      <w:r w:rsidRPr="00A355C6">
        <w:rPr>
          <w:rFonts w:eastAsia="Yu Mincho"/>
          <w:b/>
          <w:color w:val="000000" w:themeColor="text1"/>
          <w:sz w:val="24"/>
          <w:u w:val="single"/>
        </w:rPr>
        <w:t xml:space="preserve"> be able to imagine the best ends </w:t>
      </w:r>
      <w:r w:rsidRPr="00A355C6">
        <w:rPr>
          <w:rFonts w:eastAsia="Yu Mincho"/>
          <w:color w:val="000000" w:themeColor="text1"/>
        </w:rPr>
        <w:t>of our journey.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If we are </w:t>
      </w:r>
      <w:r w:rsidRPr="00A355C6">
        <w:rPr>
          <w:rFonts w:eastAsia="Yu Mincho"/>
          <w:color w:val="000000" w:themeColor="text1"/>
        </w:rPr>
        <w:t>indeed</w:t>
      </w:r>
      <w:r w:rsidRPr="00A355C6">
        <w:rPr>
          <w:rFonts w:eastAsia="Yu Mincho"/>
          <w:b/>
          <w:color w:val="000000" w:themeColor="text1"/>
          <w:sz w:val="24"/>
          <w:u w:val="single"/>
        </w:rPr>
        <w:t xml:space="preserve"> </w:t>
      </w:r>
      <w:r w:rsidRPr="00A355C6">
        <w:rPr>
          <w:rFonts w:eastAsia="Yu Mincho"/>
          <w:color w:val="000000" w:themeColor="text1"/>
        </w:rPr>
        <w:t>profoundly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uncertain </w:t>
      </w:r>
      <w:r w:rsidRPr="00A355C6">
        <w:rPr>
          <w:rFonts w:eastAsia="Yu Mincho"/>
          <w:color w:val="000000" w:themeColor="text1"/>
        </w:rPr>
        <w:t>about our ultimate aims,</w:t>
      </w:r>
      <w:r w:rsidRPr="00A355C6">
        <w:rPr>
          <w:rFonts w:eastAsia="Yu Mincho"/>
          <w:b/>
          <w:color w:val="000000" w:themeColor="text1"/>
          <w:sz w:val="24"/>
          <w:u w:val="single"/>
        </w:rPr>
        <w:t xml:space="preserve"> </w:t>
      </w:r>
      <w:r w:rsidRPr="00A355C6">
        <w:rPr>
          <w:rFonts w:eastAsia="Yu Mincho"/>
          <w:color w:val="000000" w:themeColor="text1"/>
        </w:rPr>
        <w:t>then we should recognize that</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there is a great</w:t>
      </w:r>
      <w:r w:rsidRPr="00A355C6">
        <w:rPr>
          <w:rFonts w:eastAsia="Yu Mincho"/>
          <w:b/>
          <w:color w:val="000000" w:themeColor="text1"/>
          <w:sz w:val="24"/>
          <w:u w:val="single"/>
        </w:rPr>
        <w:t xml:space="preserve"> </w:t>
      </w:r>
      <w:r w:rsidRPr="00A355C6">
        <w:rPr>
          <w:rFonts w:eastAsia="Yu Mincho"/>
          <w:color w:val="000000" w:themeColor="text1"/>
        </w:rPr>
        <w:t>option</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value in preserving </w:t>
      </w:r>
      <w:r w:rsidRPr="00A355C6">
        <w:rPr>
          <w:rFonts w:eastAsia="Yu Mincho"/>
          <w:color w:val="000000" w:themeColor="text1"/>
        </w:rPr>
        <w:t>— and ideally improving —</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our ability to recognize value and</w:t>
      </w:r>
      <w:r w:rsidRPr="00DE06BC">
        <w:rPr>
          <w:rFonts w:eastAsia="Yu Mincho"/>
          <w:color w:val="000000" w:themeColor="text1"/>
          <w:highlight w:val="green"/>
        </w:rPr>
        <w:t xml:space="preserve"> </w:t>
      </w:r>
      <w:r w:rsidRPr="00A355C6">
        <w:rPr>
          <w:rFonts w:eastAsia="Yu Mincho"/>
          <w:color w:val="000000" w:themeColor="text1"/>
        </w:rPr>
        <w:t xml:space="preserve">to </w:t>
      </w:r>
      <w:r w:rsidRPr="00DE06BC">
        <w:rPr>
          <w:rFonts w:eastAsia="Yu Mincho"/>
          <w:b/>
          <w:color w:val="000000" w:themeColor="text1"/>
          <w:sz w:val="24"/>
          <w:highlight w:val="green"/>
          <w:u w:val="single"/>
        </w:rPr>
        <w:t xml:space="preserve">steer the future accordingly. Ensuring </w:t>
      </w:r>
      <w:r w:rsidRPr="00A355C6">
        <w:rPr>
          <w:rFonts w:eastAsia="Yu Mincho"/>
          <w:color w:val="000000" w:themeColor="text1"/>
        </w:rPr>
        <w:t>that</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there will be a future </w:t>
      </w:r>
      <w:r w:rsidRPr="00A355C6">
        <w:rPr>
          <w:rFonts w:eastAsia="Yu Mincho"/>
          <w:color w:val="000000" w:themeColor="text1"/>
        </w:rPr>
        <w:t>version of</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humanity </w:t>
      </w:r>
      <w:r w:rsidRPr="00A355C6">
        <w:rPr>
          <w:rFonts w:eastAsia="Yu Mincho"/>
          <w:color w:val="000000" w:themeColor="text1"/>
        </w:rPr>
        <w:t>with great powers and a propensity to use them wisely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is </w:t>
      </w:r>
      <w:r w:rsidRPr="00A355C6">
        <w:rPr>
          <w:rFonts w:eastAsia="Yu Mincho"/>
          <w:color w:val="000000" w:themeColor="text1"/>
        </w:rPr>
        <w:t>plausibly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the best way </w:t>
      </w:r>
      <w:r w:rsidRPr="00A355C6">
        <w:rPr>
          <w:rFonts w:eastAsia="Yu Mincho"/>
          <w:color w:val="000000" w:themeColor="text1"/>
        </w:rPr>
        <w:t>available to us</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to increase </w:t>
      </w:r>
      <w:r w:rsidRPr="00A355C6">
        <w:rPr>
          <w:rFonts w:eastAsia="Yu Mincho"/>
          <w:b/>
          <w:color w:val="000000" w:themeColor="text1"/>
          <w:sz w:val="24"/>
          <w:u w:val="single"/>
        </w:rPr>
        <w:t xml:space="preserve">the probability that the </w:t>
      </w:r>
      <w:r w:rsidRPr="00DE06BC">
        <w:rPr>
          <w:rFonts w:eastAsia="Yu Mincho"/>
          <w:b/>
          <w:color w:val="000000" w:themeColor="text1"/>
          <w:sz w:val="24"/>
          <w:highlight w:val="green"/>
          <w:u w:val="single"/>
        </w:rPr>
        <w:t xml:space="preserve">future </w:t>
      </w:r>
      <w:r w:rsidRPr="00A355C6">
        <w:rPr>
          <w:rFonts w:eastAsia="Yu Mincho"/>
          <w:b/>
          <w:color w:val="000000" w:themeColor="text1"/>
          <w:sz w:val="24"/>
          <w:u w:val="single"/>
        </w:rPr>
        <w:t xml:space="preserve">will contain </w:t>
      </w:r>
      <w:r w:rsidRPr="00A355C6">
        <w:rPr>
          <w:rFonts w:eastAsia="Yu Mincho"/>
          <w:color w:val="000000" w:themeColor="text1"/>
        </w:rPr>
        <w:t>a lot of</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value. </w:t>
      </w:r>
      <w:r w:rsidRPr="00A355C6">
        <w:rPr>
          <w:rFonts w:eastAsia="Yu Mincho"/>
          <w:color w:val="000000" w:themeColor="text1"/>
        </w:rPr>
        <w:t>To do this, we must prevent any existential catastrophe</w:t>
      </w:r>
      <w:r w:rsidRPr="00A355C6">
        <w:rPr>
          <w:rFonts w:eastAsia="Yu Mincho"/>
          <w:color w:val="000000" w:themeColor="text1"/>
          <w:sz w:val="24"/>
        </w:rPr>
        <w:t>.</w:t>
      </w:r>
    </w:p>
    <w:p w14:paraId="7F22E101" w14:textId="77777777" w:rsidR="00B47FA7" w:rsidRPr="00A355C6" w:rsidRDefault="00B47FA7" w:rsidP="00B47FA7">
      <w:pPr>
        <w:keepNext/>
        <w:keepLines/>
        <w:spacing w:before="40"/>
        <w:outlineLvl w:val="3"/>
        <w:rPr>
          <w:rFonts w:eastAsiaTheme="majorEastAsia"/>
          <w:b/>
          <w:bCs/>
          <w:color w:val="000000" w:themeColor="text1"/>
          <w:sz w:val="26"/>
          <w:szCs w:val="26"/>
        </w:rPr>
      </w:pPr>
      <w:r w:rsidRPr="00A355C6">
        <w:rPr>
          <w:rFonts w:eastAsiaTheme="majorEastAsia"/>
          <w:b/>
          <w:bCs/>
          <w:color w:val="000000" w:themeColor="text1"/>
          <w:sz w:val="26"/>
          <w:szCs w:val="26"/>
        </w:rPr>
        <w:t>Reducing the risk of extinction is always priority number one. </w:t>
      </w:r>
      <w:r w:rsidRPr="00A355C6">
        <w:rPr>
          <w:rFonts w:eastAsiaTheme="majorEastAsia"/>
          <w:b/>
          <w:bCs/>
          <w:color w:val="000000" w:themeColor="text1"/>
          <w:sz w:val="26"/>
          <w:szCs w:val="26"/>
        </w:rPr>
        <w:br/>
      </w:r>
      <w:r w:rsidRPr="00A355C6">
        <w:rPr>
          <w:b/>
          <w:color w:val="000000" w:themeColor="text1"/>
          <w:sz w:val="26"/>
          <w:szCs w:val="26"/>
        </w:rPr>
        <w:t>Bostrom 12</w:t>
      </w:r>
      <w:r w:rsidRPr="00A355C6">
        <w:rPr>
          <w:color w:val="000000" w:themeColor="text1"/>
        </w:rPr>
        <w:t xml:space="preserve"> [Faculty of Philosophy and Oxford Martin School, University of Oxford.], Existential Risk Prevention as Global Priority.  Forthcoming book (Global Policy). MP. http://www.existenti...org/concept.pdf</w:t>
      </w:r>
      <w:r w:rsidRPr="00A355C6">
        <w:rPr>
          <w:rFonts w:eastAsiaTheme="majorEastAsia"/>
          <w:b/>
          <w:bCs/>
          <w:color w:val="000000" w:themeColor="text1"/>
          <w:sz w:val="26"/>
          <w:szCs w:val="26"/>
        </w:rPr>
        <w:br/>
      </w:r>
      <w:r w:rsidRPr="00A355C6">
        <w:rPr>
          <w:color w:val="000000" w:themeColor="text1"/>
        </w:rPr>
        <w:t>Even if we use the most conservative of these estimates, which entirely ignores the   possibility of space colonization and software minds,</w:t>
      </w:r>
      <w:r w:rsidRPr="00A355C6">
        <w:rPr>
          <w:color w:val="000000" w:themeColor="text1"/>
          <w:sz w:val="26"/>
          <w:szCs w:val="26"/>
        </w:rPr>
        <w:t xml:space="preserve"> </w:t>
      </w:r>
      <w:r w:rsidRPr="00A355C6">
        <w:rPr>
          <w:b/>
          <w:bCs/>
          <w:color w:val="000000" w:themeColor="text1"/>
          <w:sz w:val="24"/>
          <w:u w:val="single"/>
        </w:rPr>
        <w:t xml:space="preserve">we find that the expected loss of an </w:t>
      </w:r>
      <w:r w:rsidRPr="00DE06BC">
        <w:rPr>
          <w:b/>
          <w:bCs/>
          <w:color w:val="000000" w:themeColor="text1"/>
          <w:sz w:val="24"/>
          <w:highlight w:val="green"/>
          <w:u w:val="single"/>
        </w:rPr>
        <w:t>existential   catastrophe is greater than</w:t>
      </w:r>
      <w:r w:rsidRPr="00A355C6">
        <w:rPr>
          <w:b/>
          <w:bCs/>
          <w:color w:val="000000" w:themeColor="text1"/>
          <w:sz w:val="24"/>
          <w:u w:val="single"/>
        </w:rPr>
        <w:t xml:space="preserve"> the value of </w:t>
      </w:r>
      <w:r w:rsidRPr="00DE06BC">
        <w:rPr>
          <w:b/>
          <w:bCs/>
          <w:color w:val="000000" w:themeColor="text1"/>
          <w:sz w:val="24"/>
          <w:highlight w:val="green"/>
          <w:u w:val="single"/>
        </w:rPr>
        <w:t>10^16 human lives</w:t>
      </w:r>
      <w:r w:rsidRPr="00DE06BC">
        <w:rPr>
          <w:color w:val="000000" w:themeColor="text1"/>
          <w:sz w:val="24"/>
          <w:highlight w:val="green"/>
        </w:rPr>
        <w:t>.</w:t>
      </w:r>
      <w:r w:rsidRPr="00A355C6">
        <w:rPr>
          <w:color w:val="000000" w:themeColor="text1"/>
          <w:sz w:val="24"/>
        </w:rPr>
        <w:t xml:space="preserve">  </w:t>
      </w:r>
      <w:r w:rsidRPr="00A355C6">
        <w:rPr>
          <w:b/>
          <w:bCs/>
          <w:color w:val="000000" w:themeColor="text1"/>
          <w:sz w:val="24"/>
          <w:u w:val="single"/>
        </w:rPr>
        <w:t xml:space="preserve">This implies that </w:t>
      </w:r>
      <w:r w:rsidRPr="00DE06BC">
        <w:rPr>
          <w:b/>
          <w:bCs/>
          <w:color w:val="000000" w:themeColor="text1"/>
          <w:sz w:val="24"/>
          <w:highlight w:val="green"/>
          <w:u w:val="single"/>
        </w:rPr>
        <w:t xml:space="preserve">the </w:t>
      </w:r>
      <w:r w:rsidRPr="00A355C6">
        <w:rPr>
          <w:b/>
          <w:bCs/>
          <w:color w:val="000000" w:themeColor="text1"/>
          <w:sz w:val="24"/>
          <w:u w:val="single"/>
        </w:rPr>
        <w:t xml:space="preserve">expected </w:t>
      </w:r>
      <w:r w:rsidRPr="00DE06BC">
        <w:rPr>
          <w:b/>
          <w:bCs/>
          <w:color w:val="000000" w:themeColor="text1"/>
          <w:sz w:val="24"/>
          <w:highlight w:val="green"/>
          <w:u w:val="single"/>
        </w:rPr>
        <w:t xml:space="preserve">value of   reducing existential risk by </w:t>
      </w:r>
      <w:r w:rsidRPr="00A355C6">
        <w:rPr>
          <w:b/>
          <w:bCs/>
          <w:color w:val="000000" w:themeColor="text1"/>
          <w:sz w:val="24"/>
          <w:u w:val="single"/>
        </w:rPr>
        <w:t xml:space="preserve">a mere </w:t>
      </w:r>
      <w:r w:rsidRPr="00DE06BC">
        <w:rPr>
          <w:b/>
          <w:bCs/>
          <w:color w:val="000000" w:themeColor="text1"/>
          <w:sz w:val="24"/>
          <w:highlight w:val="green"/>
          <w:u w:val="single"/>
        </w:rPr>
        <w:t>one millionth of one percentage point is</w:t>
      </w:r>
      <w:r w:rsidRPr="00A355C6">
        <w:rPr>
          <w:b/>
          <w:bCs/>
          <w:color w:val="000000" w:themeColor="text1"/>
          <w:sz w:val="24"/>
          <w:u w:val="single"/>
        </w:rPr>
        <w:t xml:space="preserve"> at least </w:t>
      </w:r>
      <w:r w:rsidRPr="00DE06BC">
        <w:rPr>
          <w:b/>
          <w:bCs/>
          <w:color w:val="000000" w:themeColor="text1"/>
          <w:sz w:val="24"/>
          <w:highlight w:val="green"/>
          <w:u w:val="single"/>
        </w:rPr>
        <w:t>a hundred times the   value of a million human lives</w:t>
      </w:r>
      <w:r w:rsidRPr="00A355C6">
        <w:rPr>
          <w:b/>
          <w:bCs/>
          <w:color w:val="000000" w:themeColor="text1"/>
          <w:sz w:val="24"/>
          <w:u w:val="single"/>
        </w:rPr>
        <w:t>.</w:t>
      </w:r>
      <w:r w:rsidRPr="00A355C6">
        <w:rPr>
          <w:color w:val="000000" w:themeColor="text1"/>
          <w:sz w:val="24"/>
        </w:rPr>
        <w:t> </w:t>
      </w:r>
      <w:r w:rsidRPr="00A355C6">
        <w:rPr>
          <w:color w:val="000000" w:themeColor="text1"/>
          <w:sz w:val="26"/>
          <w:szCs w:val="26"/>
        </w:rPr>
        <w:t xml:space="preserve"> </w:t>
      </w:r>
      <w:r w:rsidRPr="00A355C6">
        <w:rPr>
          <w:color w:val="000000" w:themeColor="text1"/>
        </w:rPr>
        <w:t xml:space="preserve">The more technologically comprehensive estimate of 10  54 </w:t>
      </w:r>
      <w:proofErr w:type="spellStart"/>
      <w:r w:rsidRPr="00A355C6">
        <w:rPr>
          <w:color w:val="000000" w:themeColor="text1"/>
        </w:rPr>
        <w:t>humanbrain</w:t>
      </w:r>
      <w:proofErr w:type="spellEnd"/>
      <w:r w:rsidRPr="00A355C6">
        <w:rPr>
          <w:color w:val="000000" w:themeColor="text1"/>
        </w:rPr>
        <w:t>-emulation subjective life-years (or 10  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one billionth of one billionth of one percentage point is worth   a hundred billion times as much as a billion human lives. </w:t>
      </w:r>
      <w:r w:rsidRPr="00A355C6">
        <w:rPr>
          <w:b/>
          <w:bCs/>
          <w:color w:val="000000" w:themeColor="text1"/>
          <w:sz w:val="24"/>
          <w:u w:val="single" w:color="1E1E1E"/>
        </w:rPr>
        <w:t xml:space="preserve">One might consequently argue that </w:t>
      </w:r>
      <w:r w:rsidRPr="00DE06BC">
        <w:rPr>
          <w:b/>
          <w:bCs/>
          <w:color w:val="000000" w:themeColor="text1"/>
          <w:sz w:val="24"/>
          <w:highlight w:val="green"/>
          <w:u w:val="single" w:color="1E1E1E"/>
        </w:rPr>
        <w:t>even the tiniest reduction of existential risk has a</w:t>
      </w:r>
      <w:r w:rsidRPr="00A355C6">
        <w:rPr>
          <w:b/>
          <w:bCs/>
          <w:color w:val="000000" w:themeColor="text1"/>
          <w:sz w:val="24"/>
          <w:u w:val="single" w:color="1E1E1E"/>
        </w:rPr>
        <w:t xml:space="preserve">n   expected </w:t>
      </w:r>
      <w:r w:rsidRPr="00DE06BC">
        <w:rPr>
          <w:b/>
          <w:bCs/>
          <w:color w:val="000000" w:themeColor="text1"/>
          <w:sz w:val="24"/>
          <w:highlight w:val="green"/>
          <w:u w:val="single" w:color="1E1E1E"/>
        </w:rPr>
        <w:t>value greater than</w:t>
      </w:r>
      <w:r w:rsidRPr="00A355C6">
        <w:rPr>
          <w:b/>
          <w:bCs/>
          <w:color w:val="000000" w:themeColor="text1"/>
          <w:sz w:val="24"/>
          <w:u w:val="single" w:color="1E1E1E"/>
        </w:rPr>
        <w:t xml:space="preserve"> that of</w:t>
      </w:r>
      <w:r w:rsidRPr="00DE06BC">
        <w:rPr>
          <w:b/>
          <w:bCs/>
          <w:color w:val="000000" w:themeColor="text1"/>
          <w:sz w:val="24"/>
          <w:highlight w:val="green"/>
          <w:u w:val="single" w:color="1E1E1E"/>
        </w:rPr>
        <w:t xml:space="preserve"> the definite provision of </w:t>
      </w:r>
      <w:r w:rsidRPr="00A355C6">
        <w:rPr>
          <w:b/>
          <w:bCs/>
          <w:color w:val="000000" w:themeColor="text1"/>
          <w:sz w:val="24"/>
          <w:u w:val="single" w:color="1E1E1E"/>
        </w:rPr>
        <w:t xml:space="preserve">any ordinary good, such as the direct   benefit of </w:t>
      </w:r>
      <w:r w:rsidRPr="00DE06BC">
        <w:rPr>
          <w:b/>
          <w:bCs/>
          <w:color w:val="000000" w:themeColor="text1"/>
          <w:sz w:val="24"/>
          <w:highlight w:val="green"/>
          <w:u w:val="single" w:color="1E1E1E"/>
        </w:rPr>
        <w:t>saving 1 billion lives</w:t>
      </w:r>
      <w:r w:rsidRPr="00DE06BC">
        <w:rPr>
          <w:b/>
          <w:bCs/>
          <w:color w:val="000000" w:themeColor="text1"/>
          <w:sz w:val="26"/>
          <w:szCs w:val="26"/>
          <w:highlight w:val="green"/>
          <w:u w:val="single" w:color="1E1E1E"/>
        </w:rPr>
        <w:t>.</w:t>
      </w:r>
      <w:r w:rsidRPr="00A355C6">
        <w:rPr>
          <w:color w:val="000000" w:themeColor="text1"/>
          <w:sz w:val="26"/>
          <w:szCs w:val="26"/>
          <w:u w:color="1E1E1E"/>
        </w:rPr>
        <w:t xml:space="preserve">  </w:t>
      </w:r>
      <w:r w:rsidRPr="00A355C6">
        <w:rPr>
          <w:color w:val="000000" w:themeColor="text1"/>
        </w:rPr>
        <w:t xml:space="preserve">And, further, that the absolute value of the indirect effect of saving 1  billion lives on the total cumulative amount of existential </w:t>
      </w:r>
      <w:proofErr w:type="spellStart"/>
      <w:r w:rsidRPr="00A355C6">
        <w:rPr>
          <w:color w:val="000000" w:themeColor="text1"/>
        </w:rPr>
        <w:t>riskâ</w:t>
      </w:r>
      <w:proofErr w:type="spellEnd"/>
      <w:r w:rsidRPr="00A355C6">
        <w:rPr>
          <w:color w:val="000000" w:themeColor="text1"/>
        </w:rPr>
        <w:t xml:space="preserve">€”positive or </w:t>
      </w:r>
      <w:proofErr w:type="spellStart"/>
      <w:r w:rsidRPr="00A355C6">
        <w:rPr>
          <w:color w:val="000000" w:themeColor="text1"/>
        </w:rPr>
        <w:t>negativeâ</w:t>
      </w:r>
      <w:proofErr w:type="spellEnd"/>
      <w:r w:rsidRPr="00A355C6">
        <w:rPr>
          <w:color w:val="000000" w:themeColor="text1"/>
        </w:rPr>
        <w:t>€”is almost   certainly larger than the positive value of the direct benefit of such an action.</w:t>
      </w:r>
      <w:r w:rsidRPr="00A355C6">
        <w:rPr>
          <w:color w:val="000000" w:themeColor="text1"/>
          <w:sz w:val="26"/>
          <w:szCs w:val="26"/>
          <w:u w:color="1E1E1E"/>
        </w:rPr>
        <w:t xml:space="preserve">  </w:t>
      </w:r>
    </w:p>
    <w:p w14:paraId="781ED40D" w14:textId="77777777" w:rsidR="00B47FA7" w:rsidRDefault="00B47FA7" w:rsidP="00B47FA7"/>
    <w:p w14:paraId="51B9FE1E" w14:textId="77777777" w:rsidR="00B47FA7" w:rsidRPr="00002B06" w:rsidRDefault="00B47FA7" w:rsidP="00B47FA7">
      <w:pPr>
        <w:pStyle w:val="Heading3"/>
      </w:pPr>
      <w:r>
        <w:lastRenderedPageBreak/>
        <w:t>Case</w:t>
      </w:r>
    </w:p>
    <w:p w14:paraId="6756A76D" w14:textId="77777777" w:rsidR="00B47FA7" w:rsidRPr="008C315D" w:rsidRDefault="00B47FA7" w:rsidP="00B47FA7">
      <w:pPr>
        <w:keepNext/>
        <w:keepLines/>
        <w:spacing w:before="200"/>
        <w:outlineLvl w:val="3"/>
        <w:rPr>
          <w:rFonts w:eastAsiaTheme="majorEastAsia" w:cstheme="majorBidi"/>
          <w:b/>
          <w:iCs/>
          <w:sz w:val="26"/>
        </w:rPr>
      </w:pPr>
      <w:r w:rsidRPr="008C315D">
        <w:rPr>
          <w:rFonts w:eastAsiaTheme="majorEastAsia" w:cstheme="majorBidi"/>
          <w:b/>
          <w:iCs/>
          <w:sz w:val="26"/>
        </w:rPr>
        <w:t xml:space="preserve">No space war – </w:t>
      </w:r>
      <w:r>
        <w:rPr>
          <w:rFonts w:eastAsiaTheme="majorEastAsia" w:cstheme="majorBidi"/>
          <w:b/>
          <w:iCs/>
          <w:sz w:val="26"/>
        </w:rPr>
        <w:t>i</w:t>
      </w:r>
      <w:r w:rsidRPr="008C315D">
        <w:rPr>
          <w:rFonts w:eastAsiaTheme="majorEastAsia" w:cstheme="majorBidi"/>
          <w:b/>
          <w:iCs/>
          <w:sz w:val="26"/>
        </w:rPr>
        <w:t>nsurmountable barriers and everyone has an interest in keeping space peaceful</w:t>
      </w:r>
    </w:p>
    <w:p w14:paraId="0261FB56" w14:textId="77777777" w:rsidR="00B47FA7" w:rsidRPr="00100A2B" w:rsidRDefault="00B47FA7" w:rsidP="00B47FA7">
      <w:proofErr w:type="spellStart"/>
      <w:r w:rsidRPr="00100A2B">
        <w:rPr>
          <w:b/>
          <w:bCs/>
          <w:sz w:val="26"/>
        </w:rPr>
        <w:t>Dobos</w:t>
      </w:r>
      <w:proofErr w:type="spellEnd"/>
      <w:r w:rsidRPr="00100A2B">
        <w:rPr>
          <w:b/>
          <w:bCs/>
          <w:sz w:val="26"/>
        </w:rPr>
        <w:t xml:space="preserve"> 19 </w:t>
      </w:r>
      <w:r w:rsidRPr="00100A2B">
        <w:t>[(</w:t>
      </w:r>
      <w:proofErr w:type="spellStart"/>
      <w:r w:rsidRPr="00100A2B">
        <w:t>Bohumil</w:t>
      </w:r>
      <w:proofErr w:type="spellEnd"/>
      <w:r w:rsidRPr="00100A2B">
        <w:t xml:space="preserve"> </w:t>
      </w:r>
      <w:proofErr w:type="spellStart"/>
      <w:r w:rsidRPr="00100A2B">
        <w:t>Doboš</w:t>
      </w:r>
      <w:proofErr w:type="spellEnd"/>
      <w:r w:rsidRPr="00100A2B">
        <w:t>, scholar at the Institute of Political Studies, Faculty of Social Sciences, Charles University in Prague, Czech Republic, and a coordinator of the Geopolitical Studies Research Centre) “Geopolitics of the Outer Space, Chapter 3: Outer Space as a Military-Diplomatic Field,” Pgs. 48-49] TDI</w:t>
      </w:r>
    </w:p>
    <w:p w14:paraId="03F3B397" w14:textId="77777777" w:rsidR="00B47FA7" w:rsidRDefault="00B47FA7" w:rsidP="00B47FA7">
      <w:pPr>
        <w:rPr>
          <w:rStyle w:val="StyleUnderline"/>
        </w:rPr>
      </w:pPr>
      <w:r w:rsidRPr="00100A2B">
        <w:rPr>
          <w:rStyle w:val="StyleUnderline"/>
        </w:rPr>
        <w:t xml:space="preserve">Despite </w:t>
      </w:r>
      <w:r w:rsidRPr="00100A2B">
        <w:t xml:space="preserve">the </w:t>
      </w:r>
      <w:r w:rsidRPr="00100A2B">
        <w:rPr>
          <w:rStyle w:val="StyleUnderline"/>
        </w:rPr>
        <w:t xml:space="preserve">theorized potential for the achievement of the terrestrial dominance throughout the utilization of the ultimate high ground and the ease of destruction of space-based assets by the potential space weaponry, the utilization of space weapons is with current technology and no effective means to protect them far from fulfilling this potential </w:t>
      </w:r>
      <w:r w:rsidRPr="00100A2B">
        <w:t xml:space="preserve">(Steinberg 2012, p. 255). </w:t>
      </w:r>
      <w:r w:rsidRPr="00100A2B">
        <w:rPr>
          <w:rStyle w:val="StyleUnderline"/>
        </w:rPr>
        <w:t xml:space="preserve">In current global international political and technological setting, </w:t>
      </w:r>
      <w:r w:rsidRPr="008212F1">
        <w:rPr>
          <w:rStyle w:val="StyleUnderline"/>
          <w:highlight w:val="green"/>
        </w:rPr>
        <w:t>the utility of space weapons is very limited</w:t>
      </w:r>
      <w:r w:rsidRPr="00535A9C">
        <w:rPr>
          <w:rStyle w:val="StyleUnderline"/>
        </w:rPr>
        <w:t>,</w:t>
      </w:r>
      <w:r w:rsidRPr="00100A2B">
        <w:rPr>
          <w:rStyle w:val="StyleUnderline"/>
        </w:rPr>
        <w:t xml:space="preserve"> </w:t>
      </w:r>
      <w:r w:rsidRPr="00100A2B">
        <w:t xml:space="preserve">even if we accept that the ultimate high ground presents the potential to get a decisive tangible military advantage (which is unclear). </w:t>
      </w:r>
      <w:r w:rsidRPr="00100A2B">
        <w:rPr>
          <w:rStyle w:val="StyleUnderline"/>
        </w:rPr>
        <w:t>This stands among the reasons for the lack of their utilization so far</w:t>
      </w:r>
      <w:r w:rsidRPr="00100A2B">
        <w:t xml:space="preserve">. Last but not the least, it must be pointed out that </w:t>
      </w:r>
      <w:r w:rsidRPr="00100A2B">
        <w:rPr>
          <w:rStyle w:val="StyleUnderline"/>
        </w:rPr>
        <w:t xml:space="preserve">the </w:t>
      </w:r>
      <w:r w:rsidRPr="008212F1">
        <w:rPr>
          <w:rStyle w:val="StyleUnderline"/>
          <w:highlight w:val="green"/>
        </w:rPr>
        <w:t>states</w:t>
      </w:r>
      <w:r w:rsidRPr="00100A2B">
        <w:rPr>
          <w:rStyle w:val="StyleUnderline"/>
        </w:rPr>
        <w:t xml:space="preserve"> also </w:t>
      </w:r>
      <w:r w:rsidRPr="008212F1">
        <w:rPr>
          <w:rStyle w:val="StyleUnderline"/>
          <w:highlight w:val="green"/>
        </w:rPr>
        <w:t>develop passive defense systems</w:t>
      </w:r>
      <w:r w:rsidRPr="00100A2B">
        <w:rPr>
          <w:rStyle w:val="StyleUnderline"/>
        </w:rPr>
        <w:t xml:space="preserve"> designed </w:t>
      </w:r>
      <w:r w:rsidRPr="008212F1">
        <w:rPr>
          <w:rStyle w:val="StyleUnderline"/>
          <w:highlight w:val="green"/>
        </w:rPr>
        <w:t>to protect</w:t>
      </w:r>
      <w:r w:rsidRPr="00100A2B">
        <w:rPr>
          <w:rStyle w:val="StyleUnderline"/>
        </w:rPr>
        <w:t xml:space="preserve"> the </w:t>
      </w:r>
      <w:r w:rsidRPr="008212F1">
        <w:rPr>
          <w:rStyle w:val="StyleUnderline"/>
          <w:highlight w:val="green"/>
        </w:rPr>
        <w:t>satellites</w:t>
      </w:r>
      <w:r w:rsidRPr="00100A2B">
        <w:rPr>
          <w:rStyle w:val="StyleUnderline"/>
        </w:rPr>
        <w:t xml:space="preserve"> on orbit or critical capabilities they provide. These further decrease the utility of space weapons</w:t>
      </w:r>
      <w:r w:rsidRPr="00100A2B">
        <w:rPr>
          <w:u w:val="single"/>
        </w:rPr>
        <w:t>.</w:t>
      </w:r>
      <w:r w:rsidRPr="00100A2B">
        <w:t xml:space="preserve"> These systems include larger maneuvering capacities, launching of decoys, preparation of spare satellites that are ready for launch in case of ASAT attack on its twin on orbit, or attempts to decrease the visibility of satellites using paint or materials less visible from radars (</w:t>
      </w:r>
      <w:proofErr w:type="spellStart"/>
      <w:r w:rsidRPr="00100A2B">
        <w:t>Moltz</w:t>
      </w:r>
      <w:proofErr w:type="spellEnd"/>
      <w:r w:rsidRPr="00100A2B">
        <w:t xml:space="preserve"> 2014, p. 31). </w:t>
      </w:r>
      <w:r w:rsidRPr="00100A2B">
        <w:rPr>
          <w:rStyle w:val="StyleUnderline"/>
        </w:rPr>
        <w:t xml:space="preserve">Finally, we must </w:t>
      </w:r>
      <w:r w:rsidRPr="00535A9C">
        <w:rPr>
          <w:rStyle w:val="StyleUnderline"/>
        </w:rPr>
        <w:t>look at the</w:t>
      </w:r>
      <w:r w:rsidRPr="00100A2B">
        <w:rPr>
          <w:rStyle w:val="StyleUnderline"/>
        </w:rPr>
        <w:t xml:space="preserve"> main </w:t>
      </w:r>
      <w:r w:rsidRPr="00535A9C">
        <w:rPr>
          <w:rStyle w:val="StyleUnderline"/>
        </w:rPr>
        <w:t>obstacles</w:t>
      </w:r>
      <w:r w:rsidRPr="00100A2B">
        <w:rPr>
          <w:rStyle w:val="StyleUnderline"/>
        </w:rPr>
        <w:t xml:space="preserve"> of connection of the outer space and warfare. </w:t>
      </w:r>
      <w:r w:rsidRPr="008212F1">
        <w:rPr>
          <w:rStyle w:val="StyleUnderline"/>
          <w:highlight w:val="green"/>
        </w:rPr>
        <w:t>The first</w:t>
      </w:r>
      <w:r w:rsidRPr="00535A9C">
        <w:rPr>
          <w:rStyle w:val="StyleUnderline"/>
        </w:rPr>
        <w:t xml:space="preserve"> set of </w:t>
      </w:r>
      <w:r w:rsidRPr="008212F1">
        <w:rPr>
          <w:rStyle w:val="StyleUnderline"/>
          <w:highlight w:val="green"/>
        </w:rPr>
        <w:t>barrier</w:t>
      </w:r>
      <w:r w:rsidRPr="00535A9C">
        <w:rPr>
          <w:rStyle w:val="StyleUnderline"/>
        </w:rPr>
        <w:t>s</w:t>
      </w:r>
      <w:r w:rsidRPr="008212F1">
        <w:rPr>
          <w:rStyle w:val="StyleUnderline"/>
          <w:highlight w:val="green"/>
        </w:rPr>
        <w:t xml:space="preserve"> is</w:t>
      </w:r>
      <w:r w:rsidRPr="00100A2B">
        <w:rPr>
          <w:rStyle w:val="StyleUnderline"/>
        </w:rPr>
        <w:t xml:space="preserve"> comprised of </w:t>
      </w:r>
      <w:r w:rsidRPr="008212F1">
        <w:rPr>
          <w:rStyle w:val="Emphasis"/>
          <w:highlight w:val="green"/>
        </w:rPr>
        <w:t>physical obstructions</w:t>
      </w:r>
      <w:r w:rsidRPr="00100A2B">
        <w:t xml:space="preserve">. As has been presented in the previous chapter, </w:t>
      </w:r>
      <w:r w:rsidRPr="00100A2B">
        <w:rPr>
          <w:rStyle w:val="StyleUnderline"/>
        </w:rPr>
        <w:t xml:space="preserve">the outer space is very challenging domain to operate in. </w:t>
      </w:r>
      <w:r w:rsidRPr="008212F1">
        <w:rPr>
          <w:rStyle w:val="StyleUnderline"/>
          <w:highlight w:val="green"/>
        </w:rPr>
        <w:t>Environmental factors</w:t>
      </w:r>
      <w:r w:rsidRPr="00100A2B">
        <w:rPr>
          <w:rStyle w:val="StyleUnderline"/>
        </w:rPr>
        <w:t xml:space="preserve"> still present the largest threat to any space military </w:t>
      </w:r>
    </w:p>
    <w:p w14:paraId="373D54D1" w14:textId="77777777" w:rsidR="00B47FA7" w:rsidRPr="00100A2B" w:rsidRDefault="00B47FA7" w:rsidP="00B47FA7">
      <w:pPr>
        <w:pStyle w:val="Heading4"/>
      </w:pPr>
      <w:r>
        <w:t>N</w:t>
      </w:r>
      <w:r w:rsidRPr="00100A2B">
        <w:t>on UQ – squo debris thumps</w:t>
      </w:r>
      <w:r>
        <w:t xml:space="preserve"> </w:t>
      </w:r>
    </w:p>
    <w:p w14:paraId="46EB9FCC" w14:textId="77777777" w:rsidR="00B47FA7" w:rsidRPr="00100A2B" w:rsidRDefault="00B47FA7" w:rsidP="00B47FA7">
      <w:r w:rsidRPr="00100A2B">
        <w:rPr>
          <w:rStyle w:val="StyleUnderline"/>
          <w:sz w:val="26"/>
          <w:szCs w:val="26"/>
          <w:u w:val="none"/>
        </w:rPr>
        <w:t>Orwig 16</w:t>
      </w:r>
      <w:r w:rsidRPr="00100A2B">
        <w:t xml:space="preserve"> [(Jessica, MS in science and tech journalism from Texas A&amp;M, BS in astronomy and physics from Ohio State) “Russia says a growing problem in space could be enough to spark a war,” Insider,’ January 26, 2016, </w:t>
      </w:r>
      <w:r w:rsidRPr="00FB3D96">
        <w:t>https://www.businessinsider.com/russia-says-space-junk-could-spark-war-2016-1</w:t>
      </w:r>
      <w:r w:rsidRPr="00100A2B">
        <w:t>] TDI</w:t>
      </w:r>
    </w:p>
    <w:p w14:paraId="585E2369" w14:textId="77777777" w:rsidR="00B47FA7" w:rsidRPr="00100A2B" w:rsidRDefault="00B47FA7" w:rsidP="00B47FA7">
      <w:r w:rsidRPr="00100A2B">
        <w:rPr>
          <w:rStyle w:val="StyleUnderline"/>
        </w:rPr>
        <w:t>NASA has already warned that </w:t>
      </w:r>
      <w:r w:rsidRPr="00535A9C">
        <w:rPr>
          <w:rStyle w:val="StyleUnderline"/>
        </w:rPr>
        <w:t xml:space="preserve">the large amount of </w:t>
      </w:r>
      <w:r w:rsidRPr="00535A9C">
        <w:rPr>
          <w:rStyle w:val="StyleUnderline"/>
          <w:highlight w:val="green"/>
        </w:rPr>
        <w:t>space junk</w:t>
      </w:r>
      <w:r w:rsidRPr="00100A2B">
        <w:rPr>
          <w:rStyle w:val="StyleUnderline"/>
        </w:rPr>
        <w:t xml:space="preserve"> around our planet </w:t>
      </w:r>
      <w:r w:rsidRPr="00535A9C">
        <w:rPr>
          <w:rStyle w:val="StyleUnderline"/>
          <w:highlight w:val="green"/>
        </w:rPr>
        <w:t>is growing beyond our control</w:t>
      </w:r>
      <w:r w:rsidRPr="00100A2B">
        <w:t xml:space="preserve">, but now a team of </w:t>
      </w:r>
      <w:r w:rsidRPr="00100A2B">
        <w:rPr>
          <w:rStyle w:val="StyleUnderline"/>
        </w:rPr>
        <w:t xml:space="preserve">Russian scientists has cited </w:t>
      </w:r>
      <w:r w:rsidRPr="00535A9C">
        <w:rPr>
          <w:rStyle w:val="StyleUnderline"/>
          <w:highlight w:val="green"/>
        </w:rPr>
        <w:t>an</w:t>
      </w:r>
      <w:r w:rsidRPr="00100A2B">
        <w:rPr>
          <w:rStyle w:val="StyleUnderline"/>
        </w:rPr>
        <w:t xml:space="preserve">other potentially </w:t>
      </w:r>
      <w:r w:rsidRPr="00535A9C">
        <w:rPr>
          <w:rStyle w:val="StyleUnderline"/>
          <w:highlight w:val="green"/>
        </w:rPr>
        <w:t>unforeseen consequence</w:t>
      </w:r>
      <w:r w:rsidRPr="00100A2B">
        <w:rPr>
          <w:rStyle w:val="StyleUnderline"/>
        </w:rPr>
        <w:t xml:space="preserve"> of that debris: </w:t>
      </w:r>
      <w:r w:rsidRPr="00535A9C">
        <w:rPr>
          <w:rStyle w:val="StyleUnderline"/>
          <w:highlight w:val="green"/>
        </w:rPr>
        <w:t>War.</w:t>
      </w:r>
    </w:p>
    <w:p w14:paraId="2E8145DE" w14:textId="77777777" w:rsidR="00B47FA7" w:rsidRPr="00100A2B" w:rsidRDefault="00B47FA7" w:rsidP="00B47FA7">
      <w:pPr>
        <w:rPr>
          <w:rStyle w:val="StyleUnderline"/>
        </w:rPr>
      </w:pPr>
      <w:r w:rsidRPr="00100A2B">
        <w:rPr>
          <w:rStyle w:val="StyleUnderline"/>
        </w:rPr>
        <w:t xml:space="preserve">Scientists estimate that </w:t>
      </w:r>
      <w:r w:rsidRPr="00535A9C">
        <w:rPr>
          <w:rStyle w:val="StyleUnderline"/>
        </w:rPr>
        <w:t xml:space="preserve">anywhere from 500,000 to </w:t>
      </w:r>
      <w:r w:rsidRPr="00535A9C">
        <w:rPr>
          <w:rStyle w:val="StyleUnderline"/>
          <w:highlight w:val="green"/>
        </w:rPr>
        <w:t>600,000 pieces of</w:t>
      </w:r>
      <w:r w:rsidRPr="00100A2B">
        <w:rPr>
          <w:rStyle w:val="StyleUnderline"/>
        </w:rPr>
        <w:t xml:space="preserve"> human-made space </w:t>
      </w:r>
      <w:r w:rsidRPr="00535A9C">
        <w:rPr>
          <w:rStyle w:val="StyleUnderline"/>
          <w:highlight w:val="green"/>
        </w:rPr>
        <w:t>debris</w:t>
      </w:r>
      <w:r w:rsidRPr="00100A2B">
        <w:rPr>
          <w:rStyle w:val="StyleUnderline"/>
        </w:rPr>
        <w:t xml:space="preserve"> between 0.4 and 4 inches in size are </w:t>
      </w:r>
      <w:r w:rsidRPr="00535A9C">
        <w:rPr>
          <w:rStyle w:val="StyleUnderline"/>
          <w:highlight w:val="green"/>
        </w:rPr>
        <w:t>currently orbit</w:t>
      </w:r>
      <w:r w:rsidRPr="00100A2B">
        <w:rPr>
          <w:rStyle w:val="StyleUnderline"/>
        </w:rPr>
        <w:t>ing the Earth and traveling at speeds over 17,000 miles per hour.</w:t>
      </w:r>
    </w:p>
    <w:p w14:paraId="30621D82" w14:textId="77777777" w:rsidR="00B47FA7" w:rsidRDefault="00B47FA7" w:rsidP="00B47FA7">
      <w:r w:rsidRPr="00535A9C">
        <w:rPr>
          <w:rStyle w:val="StyleUnderline"/>
        </w:rPr>
        <w:t xml:space="preserve">If </w:t>
      </w:r>
      <w:r w:rsidRPr="00535A9C">
        <w:rPr>
          <w:rStyle w:val="StyleUnderline"/>
          <w:highlight w:val="green"/>
        </w:rPr>
        <w:t>one of those</w:t>
      </w:r>
      <w:r w:rsidRPr="00100A2B">
        <w:rPr>
          <w:rStyle w:val="StyleUnderline"/>
        </w:rPr>
        <w:t xml:space="preserve"> pieces smashed into a military satellite it "</w:t>
      </w:r>
      <w:r w:rsidRPr="00535A9C">
        <w:rPr>
          <w:rStyle w:val="StyleUnderline"/>
          <w:highlight w:val="green"/>
        </w:rPr>
        <w:t>may provoke</w:t>
      </w:r>
      <w:r w:rsidRPr="00535A9C">
        <w:rPr>
          <w:rStyle w:val="StyleUnderline"/>
        </w:rPr>
        <w:t xml:space="preserve"> political</w:t>
      </w:r>
      <w:r w:rsidRPr="00100A2B">
        <w:rPr>
          <w:rStyle w:val="StyleUnderline"/>
        </w:rPr>
        <w:t xml:space="preserve"> or even </w:t>
      </w:r>
      <w:r w:rsidRPr="00535A9C">
        <w:rPr>
          <w:rStyle w:val="StyleUnderline"/>
          <w:highlight w:val="green"/>
        </w:rPr>
        <w:t>armed conflict</w:t>
      </w:r>
      <w:r w:rsidRPr="00100A2B">
        <w:rPr>
          <w:rStyle w:val="StyleUnderline"/>
        </w:rPr>
        <w:t xml:space="preserve"> between space-faring nations</w:t>
      </w:r>
      <w:r w:rsidRPr="00100A2B">
        <w:t xml:space="preserve">," Vitaly </w:t>
      </w:r>
      <w:proofErr w:type="spellStart"/>
      <w:r w:rsidRPr="00100A2B">
        <w:t>Adushkin</w:t>
      </w:r>
      <w:proofErr w:type="spellEnd"/>
      <w:r w:rsidRPr="00100A2B">
        <w:t>, a researcher for the Institute of Geosphere Dynamics at the Russian Academy of Sciences, reported in a paper set to be published in the peer-reviewed journal </w:t>
      </w:r>
      <w:r w:rsidRPr="00FB3D96">
        <w:t xml:space="preserve">Acta </w:t>
      </w:r>
      <w:proofErr w:type="spellStart"/>
      <w:r w:rsidRPr="00FB3D96">
        <w:t>Astronautica</w:t>
      </w:r>
      <w:proofErr w:type="spellEnd"/>
      <w:r w:rsidRPr="00100A2B">
        <w:t>, which is sponsored by the International Academy of Astronautics.</w:t>
      </w:r>
    </w:p>
    <w:p w14:paraId="3F12BF1F" w14:textId="77777777" w:rsidR="00B47FA7" w:rsidRPr="00983EA7" w:rsidRDefault="00B47FA7" w:rsidP="00B47FA7">
      <w:pPr>
        <w:keepNext/>
        <w:keepLines/>
        <w:spacing w:before="200"/>
        <w:outlineLvl w:val="3"/>
        <w:rPr>
          <w:rFonts w:eastAsia="Malgun Gothic" w:cs="Times New Roman"/>
          <w:b/>
          <w:iCs/>
          <w:sz w:val="26"/>
        </w:rPr>
      </w:pPr>
      <w:r w:rsidRPr="00983EA7">
        <w:rPr>
          <w:rFonts w:eastAsia="Malgun Gothic" w:cs="Times New Roman"/>
          <w:b/>
          <w:iCs/>
          <w:sz w:val="26"/>
        </w:rPr>
        <w:t xml:space="preserve">Probability – 0.1% chance of a collision. </w:t>
      </w:r>
    </w:p>
    <w:p w14:paraId="4D3AD942" w14:textId="77777777" w:rsidR="00B47FA7" w:rsidRPr="00100A2B" w:rsidRDefault="00B47FA7" w:rsidP="00B47FA7">
      <w:pPr>
        <w:rPr>
          <w:rFonts w:eastAsia="Calibri"/>
        </w:rPr>
      </w:pPr>
      <w:r w:rsidRPr="00100A2B">
        <w:rPr>
          <w:rFonts w:eastAsia="Calibri"/>
          <w:b/>
          <w:bCs/>
          <w:sz w:val="26"/>
        </w:rPr>
        <w:t>Salter 16</w:t>
      </w:r>
      <w:r w:rsidRPr="00100A2B">
        <w:rPr>
          <w:rFonts w:eastAsia="Calibri"/>
        </w:rPr>
        <w:t xml:space="preserve"> [(Alexander William, </w:t>
      </w:r>
      <w:r w:rsidRPr="00100A2B">
        <w:t>Economics Professor at Texas Tech)</w:t>
      </w:r>
      <w:r w:rsidRPr="00100A2B">
        <w:rPr>
          <w:rFonts w:eastAsia="Calibri"/>
        </w:rPr>
        <w:t xml:space="preserve"> “SPACE DEBRIS: A LAW AND ECONOMICS ANALYSIS OF THE ORBITAL COMMONS” 19 STAN. TECH. L. REV. 221 *numbers replaced with English words] TDI </w:t>
      </w:r>
    </w:p>
    <w:p w14:paraId="65ADA060" w14:textId="77777777" w:rsidR="00B47FA7" w:rsidRPr="007E55D9" w:rsidRDefault="00B47FA7" w:rsidP="00B47FA7">
      <w:pPr>
        <w:rPr>
          <w:rFonts w:eastAsia="Calibri"/>
        </w:rPr>
      </w:pPr>
      <w:r w:rsidRPr="00100A2B">
        <w:rPr>
          <w:rStyle w:val="StyleUnderline"/>
        </w:rPr>
        <w:lastRenderedPageBreak/>
        <w:t xml:space="preserve">The probability of a collision is currently low. </w:t>
      </w:r>
      <w:r w:rsidRPr="008212F1">
        <w:rPr>
          <w:rStyle w:val="StyleUnderline"/>
          <w:highlight w:val="green"/>
        </w:rPr>
        <w:t>Bradley and Wein estimate</w:t>
      </w:r>
      <w:r w:rsidRPr="00100A2B">
        <w:rPr>
          <w:rStyle w:val="StyleUnderline"/>
        </w:rPr>
        <w:t xml:space="preserve"> that </w:t>
      </w:r>
      <w:r w:rsidRPr="008212F1">
        <w:rPr>
          <w:rStyle w:val="StyleUnderline"/>
          <w:highlight w:val="green"/>
        </w:rPr>
        <w:t xml:space="preserve">the </w:t>
      </w:r>
      <w:r w:rsidRPr="008212F1">
        <w:rPr>
          <w:rStyle w:val="Emphasis"/>
          <w:highlight w:val="green"/>
        </w:rPr>
        <w:t>maximum probability</w:t>
      </w:r>
      <w:r w:rsidRPr="00100A2B">
        <w:rPr>
          <w:rStyle w:val="StyleUnderline"/>
        </w:rPr>
        <w:t xml:space="preserve"> in LEO </w:t>
      </w:r>
      <w:r w:rsidRPr="00B7323A">
        <w:rPr>
          <w:rStyle w:val="StyleUnderline"/>
          <w:highlight w:val="green"/>
        </w:rPr>
        <w:t xml:space="preserve">of a </w:t>
      </w:r>
      <w:r w:rsidRPr="008212F1">
        <w:rPr>
          <w:rStyle w:val="StyleUnderline"/>
          <w:highlight w:val="green"/>
        </w:rPr>
        <w:t xml:space="preserve">collision over the lifetime of a spacecraft remains </w:t>
      </w:r>
      <w:r w:rsidRPr="008212F1">
        <w:rPr>
          <w:rStyle w:val="Emphasis"/>
          <w:highlight w:val="green"/>
        </w:rPr>
        <w:t>below one in one thousand</w:t>
      </w:r>
      <w:r w:rsidRPr="00100A2B">
        <w:rPr>
          <w:rStyle w:val="StyleUnderline"/>
        </w:rPr>
        <w:t>,</w:t>
      </w:r>
      <w:r w:rsidRPr="00100A2B">
        <w:rPr>
          <w:rFonts w:eastAsia="Calibri"/>
        </w:rPr>
        <w:t xml:space="preserve"> conditional on continued compliance with NASA’s deorbiting guidelines.3 However, the possibility of a future “snowballing” effect, whereby debris collides with other objects, further congesting orbit space, remains a significant concern.4 Levin and Carroll estimate the average immediate destruction of wealth created by a collision to be approximately $30 million, with an additional $200 million in damages to all currently existing space assets from the debris created by the initial collision.5 The expected value of destroyed wealth because of collisions, currently small because of the low probability of a collision, can quickly become significant if future collisions result in runaway debris growth.</w:t>
      </w:r>
    </w:p>
    <w:p w14:paraId="50EE7630" w14:textId="77777777" w:rsidR="00B47FA7" w:rsidRPr="00983EA7" w:rsidRDefault="00B47FA7" w:rsidP="00B47FA7"/>
    <w:p w14:paraId="6738FE2E" w14:textId="77777777" w:rsidR="00B47FA7" w:rsidRDefault="00B47FA7" w:rsidP="00B47FA7">
      <w:pPr>
        <w:pStyle w:val="Heading4"/>
      </w:pPr>
      <w:r>
        <w:t>Debris creates existential deterrence by raising the bar for conflict – international norms fail</w:t>
      </w:r>
    </w:p>
    <w:p w14:paraId="107C1663" w14:textId="77777777" w:rsidR="00B47FA7" w:rsidRPr="005A5216" w:rsidRDefault="00B47FA7" w:rsidP="00B47FA7">
      <w:pPr>
        <w:rPr>
          <w:rStyle w:val="Style13ptBold"/>
          <w:b w:val="0"/>
          <w:bCs/>
        </w:rPr>
      </w:pPr>
      <w:r>
        <w:rPr>
          <w:rStyle w:val="Style13ptBold"/>
        </w:rPr>
        <w:t xml:space="preserve">Miller 7/31 </w:t>
      </w:r>
      <w:r w:rsidRPr="005A5216">
        <w:rPr>
          <w:rStyle w:val="Style13ptBold"/>
          <w:b w:val="0"/>
          <w:bCs/>
          <w:sz w:val="16"/>
          <w:szCs w:val="16"/>
        </w:rPr>
        <w:t xml:space="preserve">[(Gregory, </w:t>
      </w:r>
      <w:r w:rsidRPr="005A5216">
        <w:rPr>
          <w:szCs w:val="16"/>
        </w:rPr>
        <w:t>Chair of the Department of Space</w:t>
      </w:r>
      <w:r>
        <w:rPr>
          <w:szCs w:val="16"/>
        </w:rPr>
        <w:t xml:space="preserve"> P</w:t>
      </w:r>
      <w:r w:rsidRPr="005A5216">
        <w:rPr>
          <w:szCs w:val="16"/>
        </w:rPr>
        <w:t>ower at the Air Command and Staff College, Ph.D. in Political Science from The Ohio State University</w:t>
      </w:r>
      <w:r w:rsidRPr="005A5216">
        <w:rPr>
          <w:rStyle w:val="Style13ptBold"/>
          <w:b w:val="0"/>
          <w:bCs/>
          <w:sz w:val="16"/>
          <w:szCs w:val="16"/>
        </w:rPr>
        <w:t>) “</w:t>
      </w:r>
      <w:r w:rsidRPr="005A5216">
        <w:rPr>
          <w:szCs w:val="16"/>
        </w:rPr>
        <w:t>Deterrence by Debris: The Downside to Cleaning up Space,” Space Policy, 7/31/2021] JL</w:t>
      </w:r>
    </w:p>
    <w:p w14:paraId="0373881E" w14:textId="77777777" w:rsidR="00B47FA7" w:rsidRPr="005A5216" w:rsidRDefault="00B47FA7" w:rsidP="00B47FA7">
      <w:pPr>
        <w:rPr>
          <w:sz w:val="12"/>
        </w:rPr>
      </w:pPr>
      <w:r w:rsidRPr="00472F25">
        <w:rPr>
          <w:sz w:val="12"/>
        </w:rPr>
        <w:t xml:space="preserve">The danger of kinetic strikes increasing orbital debris is a common theme in the literature, but </w:t>
      </w:r>
      <w:r w:rsidRPr="00472F25">
        <w:rPr>
          <w:rStyle w:val="StyleUnderline"/>
        </w:rPr>
        <w:t>the positive deterrent effects of some debris are often overlooked</w:t>
      </w:r>
      <w:r w:rsidRPr="00472F25">
        <w:rPr>
          <w:sz w:val="12"/>
        </w:rPr>
        <w:t xml:space="preserve">. The </w:t>
      </w:r>
      <w:r w:rsidRPr="00472F25">
        <w:rPr>
          <w:rStyle w:val="Emphasis"/>
          <w:highlight w:val="green"/>
        </w:rPr>
        <w:t>debris</w:t>
      </w:r>
      <w:r w:rsidRPr="00472F25">
        <w:rPr>
          <w:rStyle w:val="Emphasis"/>
        </w:rPr>
        <w:t xml:space="preserve"> resulting from destroyed satellites, or other space objects, </w:t>
      </w:r>
      <w:r w:rsidRPr="00472F25">
        <w:rPr>
          <w:rStyle w:val="Emphasis"/>
          <w:highlight w:val="green"/>
        </w:rPr>
        <w:t>creates a deterrent</w:t>
      </w:r>
      <w:r w:rsidRPr="00472F25">
        <w:rPr>
          <w:rStyle w:val="Emphasis"/>
        </w:rPr>
        <w:t xml:space="preserve"> effect</w:t>
      </w:r>
      <w:r w:rsidRPr="00472F25">
        <w:rPr>
          <w:rStyle w:val="StyleUnderline"/>
        </w:rPr>
        <w:t xml:space="preserve"> </w:t>
      </w:r>
      <w:r w:rsidRPr="00472F25">
        <w:rPr>
          <w:rStyle w:val="StyleUnderline"/>
          <w:highlight w:val="green"/>
        </w:rPr>
        <w:t>on actors who might otherwise violate</w:t>
      </w:r>
      <w:r w:rsidRPr="00472F25">
        <w:rPr>
          <w:rStyle w:val="StyleUnderline"/>
        </w:rPr>
        <w:t xml:space="preserve"> international </w:t>
      </w:r>
      <w:r w:rsidRPr="00472F25">
        <w:rPr>
          <w:rStyle w:val="StyleUnderline"/>
          <w:highlight w:val="green"/>
        </w:rPr>
        <w:t>norms and strike</w:t>
      </w:r>
      <w:r w:rsidRPr="00472F25">
        <w:rPr>
          <w:rStyle w:val="StyleUnderline"/>
        </w:rPr>
        <w:t xml:space="preserve"> at objects in space, either </w:t>
      </w:r>
      <w:r w:rsidRPr="00472F25">
        <w:rPr>
          <w:rStyle w:val="StyleUnderline"/>
          <w:highlight w:val="green"/>
        </w:rPr>
        <w:t>to test</w:t>
      </w:r>
      <w:r w:rsidRPr="00472F25">
        <w:rPr>
          <w:rStyle w:val="StyleUnderline"/>
        </w:rPr>
        <w:t xml:space="preserve"> their </w:t>
      </w:r>
      <w:r w:rsidRPr="00472F25">
        <w:rPr>
          <w:rStyle w:val="StyleUnderline"/>
          <w:highlight w:val="green"/>
        </w:rPr>
        <w:t>capabilities or as</w:t>
      </w:r>
      <w:r w:rsidRPr="00472F25">
        <w:rPr>
          <w:rStyle w:val="StyleUnderline"/>
        </w:rPr>
        <w:t xml:space="preserve"> an act of </w:t>
      </w:r>
      <w:r w:rsidRPr="00472F25">
        <w:rPr>
          <w:rStyle w:val="StyleUnderline"/>
          <w:highlight w:val="green"/>
        </w:rPr>
        <w:t>hostilities</w:t>
      </w:r>
      <w:r w:rsidRPr="00472F25">
        <w:rPr>
          <w:sz w:val="12"/>
        </w:rPr>
        <w:t xml:space="preserve">. This is not deterrence in the traditional sense, of one actor publicly threatening punishment in response to another actor’s unwanted actions. It is not deterrence by denial since the attacker is not damaged and may even achieve its objective. Nor is it deterrence by punishment because the debris itself does not threaten to punish the attacker’s country. But </w:t>
      </w:r>
      <w:r w:rsidRPr="00472F25">
        <w:rPr>
          <w:rStyle w:val="StyleUnderline"/>
          <w:highlight w:val="green"/>
        </w:rPr>
        <w:t>debris can increase</w:t>
      </w:r>
      <w:r w:rsidRPr="00472F25">
        <w:rPr>
          <w:rStyle w:val="StyleUnderline"/>
        </w:rPr>
        <w:t xml:space="preserve"> the </w:t>
      </w:r>
      <w:r w:rsidRPr="00472F25">
        <w:rPr>
          <w:rStyle w:val="StyleUnderline"/>
          <w:highlight w:val="green"/>
        </w:rPr>
        <w:t>future costs to the aggressor, even if their initial attack succeeds</w:t>
      </w:r>
      <w:r w:rsidRPr="00472F25">
        <w:rPr>
          <w:rStyle w:val="StyleUnderline"/>
        </w:rPr>
        <w:t>, and thus it has a similar restraining effect on certain behavior</w:t>
      </w:r>
      <w:r w:rsidRPr="00472F25">
        <w:rPr>
          <w:sz w:val="12"/>
        </w:rPr>
        <w:t xml:space="preserve">. Like the automated response of the U.S. tripwire in West Germany, </w:t>
      </w:r>
      <w:r w:rsidRPr="00472F25">
        <w:rPr>
          <w:rStyle w:val="StyleUnderline"/>
        </w:rPr>
        <w:t>the threat that debris can pose to state interests acts as a form of deterrence</w:t>
      </w:r>
      <w:r w:rsidRPr="00472F25">
        <w:rPr>
          <w:sz w:val="12"/>
        </w:rPr>
        <w:t xml:space="preserve">, at least to prevent some actors from taking certain types of actions. </w:t>
      </w:r>
      <w:r w:rsidRPr="00576ACB">
        <w:rPr>
          <w:rStyle w:val="Emphasis"/>
          <w:highlight w:val="green"/>
        </w:rPr>
        <w:t>Removing the danger of debris will weaken</w:t>
      </w:r>
      <w:r w:rsidRPr="00472F25">
        <w:rPr>
          <w:rStyle w:val="Emphasis"/>
        </w:rPr>
        <w:t xml:space="preserve"> that </w:t>
      </w:r>
      <w:r w:rsidRPr="00576ACB">
        <w:rPr>
          <w:rStyle w:val="Emphasis"/>
          <w:highlight w:val="green"/>
        </w:rPr>
        <w:t>restraint</w:t>
      </w:r>
      <w:r w:rsidRPr="00472F25">
        <w:rPr>
          <w:rStyle w:val="Emphasis"/>
        </w:rPr>
        <w:t xml:space="preserve"> </w:t>
      </w:r>
      <w:r w:rsidRPr="00576ACB">
        <w:rPr>
          <w:rStyle w:val="Emphasis"/>
          <w:highlight w:val="green"/>
        </w:rPr>
        <w:t>and</w:t>
      </w:r>
      <w:r w:rsidRPr="00472F25">
        <w:rPr>
          <w:rStyle w:val="Emphasis"/>
        </w:rPr>
        <w:t xml:space="preserve"> thus weaken </w:t>
      </w:r>
      <w:r w:rsidRPr="00576ACB">
        <w:rPr>
          <w:rStyle w:val="Emphasis"/>
          <w:highlight w:val="green"/>
        </w:rPr>
        <w:t>deterrence, making ASAT tests and hostile actions</w:t>
      </w:r>
      <w:r w:rsidRPr="00472F25">
        <w:rPr>
          <w:rStyle w:val="Emphasis"/>
        </w:rPr>
        <w:t xml:space="preserve"> in space </w:t>
      </w:r>
      <w:r w:rsidRPr="00576ACB">
        <w:rPr>
          <w:rStyle w:val="Emphasis"/>
          <w:highlight w:val="green"/>
        </w:rPr>
        <w:t>more likely</w:t>
      </w:r>
      <w:r w:rsidRPr="00576ACB">
        <w:rPr>
          <w:sz w:val="12"/>
        </w:rPr>
        <w:t>.</w:t>
      </w:r>
      <w:r w:rsidRPr="00472F25">
        <w:rPr>
          <w:sz w:val="12"/>
        </w:rPr>
        <w:t xml:space="preserve"> </w:t>
      </w:r>
    </w:p>
    <w:p w14:paraId="0239AA90" w14:textId="77777777" w:rsidR="00B47FA7" w:rsidRPr="005A5216" w:rsidRDefault="00B47FA7" w:rsidP="00B47FA7">
      <w:pPr>
        <w:rPr>
          <w:sz w:val="12"/>
        </w:rPr>
      </w:pPr>
      <w:r w:rsidRPr="00472F25">
        <w:rPr>
          <w:sz w:val="12"/>
        </w:rPr>
        <w:t xml:space="preserve">Several factors may deter a state from launching kinetic tests or striking against an adversary’s interests in space. For one thing, if a state’s adversary has similar capabilities to destroy objects in space, deterrence would be a function of not wanting to escalate tensions. Although international law only explicitly prohibits states from placing weapons of mass destruction in orbit, international space law, like the Outer Space Treaty [30], does provide a framework for addressing the activities of one state that lead to the damage of another state’s property. Likewise, </w:t>
      </w:r>
      <w:r w:rsidRPr="00472F25">
        <w:rPr>
          <w:rStyle w:val="StyleUnderline"/>
        </w:rPr>
        <w:t xml:space="preserve">there are </w:t>
      </w:r>
      <w:r w:rsidRPr="00472F25">
        <w:rPr>
          <w:rStyle w:val="StyleUnderline"/>
          <w:highlight w:val="green"/>
        </w:rPr>
        <w:t>international norms</w:t>
      </w:r>
      <w:r w:rsidRPr="00472F25">
        <w:rPr>
          <w:sz w:val="12"/>
          <w:szCs w:val="12"/>
        </w:rPr>
        <w:t xml:space="preserve"> (informal but expected rules of behavior) </w:t>
      </w:r>
      <w:r w:rsidRPr="00472F25">
        <w:rPr>
          <w:rStyle w:val="StyleUnderline"/>
        </w:rPr>
        <w:t>against the weaponization of space</w:t>
      </w:r>
      <w:r w:rsidRPr="00472F25">
        <w:rPr>
          <w:sz w:val="12"/>
        </w:rPr>
        <w:t xml:space="preserve">. But these </w:t>
      </w:r>
      <w:r w:rsidRPr="00472F25">
        <w:rPr>
          <w:rStyle w:val="StyleUnderline"/>
        </w:rPr>
        <w:t xml:space="preserve">norms </w:t>
      </w:r>
      <w:r w:rsidRPr="00472F25">
        <w:rPr>
          <w:rStyle w:val="StyleUnderline"/>
          <w:highlight w:val="green"/>
        </w:rPr>
        <w:t>seem to be in decline</w:t>
      </w:r>
      <w:r w:rsidRPr="00472F25">
        <w:rPr>
          <w:sz w:val="12"/>
        </w:rPr>
        <w:t xml:space="preserve"> [31], and </w:t>
      </w:r>
      <w:r w:rsidRPr="00472F25">
        <w:rPr>
          <w:rStyle w:val="StyleUnderline"/>
        </w:rPr>
        <w:t>such norms only deter a state from engaging in certain types of behavior if the state cares about following norms</w:t>
      </w:r>
      <w:r w:rsidRPr="00472F25">
        <w:rPr>
          <w:sz w:val="12"/>
        </w:rPr>
        <w:t xml:space="preserve">, if it cares about how states perceive its behavior, or if it believes other states are willing to enforce the norms. </w:t>
      </w:r>
      <w:r w:rsidRPr="00472F25">
        <w:rPr>
          <w:rStyle w:val="StyleUnderline"/>
        </w:rPr>
        <w:t xml:space="preserve">The beauty of </w:t>
      </w:r>
      <w:r w:rsidRPr="00472F25">
        <w:rPr>
          <w:rStyle w:val="Emphasis"/>
          <w:highlight w:val="green"/>
        </w:rPr>
        <w:t>debris as a deterrent</w:t>
      </w:r>
      <w:r w:rsidRPr="00472F25">
        <w:rPr>
          <w:rStyle w:val="StyleUnderline"/>
        </w:rPr>
        <w:t xml:space="preserve"> is that it </w:t>
      </w:r>
      <w:r w:rsidRPr="00472F25">
        <w:rPr>
          <w:rStyle w:val="Emphasis"/>
          <w:highlight w:val="green"/>
        </w:rPr>
        <w:t>does not rely</w:t>
      </w:r>
      <w:r w:rsidRPr="00472F25">
        <w:rPr>
          <w:rStyle w:val="Emphasis"/>
        </w:rPr>
        <w:t xml:space="preserve"> on the </w:t>
      </w:r>
      <w:r w:rsidRPr="00472F25">
        <w:rPr>
          <w:rStyle w:val="Emphasis"/>
          <w:highlight w:val="green"/>
        </w:rPr>
        <w:t>enforcement</w:t>
      </w:r>
      <w:r w:rsidRPr="00472F25">
        <w:rPr>
          <w:rStyle w:val="Emphasis"/>
        </w:rPr>
        <w:t xml:space="preserve"> of norms </w:t>
      </w:r>
      <w:r w:rsidRPr="00472F25">
        <w:rPr>
          <w:rStyle w:val="Emphasis"/>
          <w:highlight w:val="green"/>
        </w:rPr>
        <w:t>or</w:t>
      </w:r>
      <w:r w:rsidRPr="00472F25">
        <w:rPr>
          <w:rStyle w:val="Emphasis"/>
        </w:rPr>
        <w:t xml:space="preserve"> the </w:t>
      </w:r>
      <w:r w:rsidRPr="00472F25">
        <w:rPr>
          <w:rStyle w:val="Emphasis"/>
          <w:highlight w:val="green"/>
        </w:rPr>
        <w:t>credibility</w:t>
      </w:r>
      <w:r w:rsidRPr="00472F25">
        <w:rPr>
          <w:rStyle w:val="Emphasis"/>
        </w:rPr>
        <w:t xml:space="preserve"> of states to succeed</w:t>
      </w:r>
      <w:r w:rsidRPr="00472F25">
        <w:rPr>
          <w:sz w:val="12"/>
        </w:rPr>
        <w:t>.</w:t>
      </w:r>
    </w:p>
    <w:p w14:paraId="4071BB09" w14:textId="7A86F8F0" w:rsidR="006575F5" w:rsidRDefault="00B47FA7" w:rsidP="00204BE4">
      <w:r w:rsidRPr="00100A2B">
        <w:rPr>
          <w:rStyle w:val="StyleUnderline"/>
        </w:rPr>
        <w:t xml:space="preserve">capabilities if compared to any man-made threats </w:t>
      </w:r>
      <w:r w:rsidRPr="00100A2B">
        <w:t>(</w:t>
      </w:r>
      <w:proofErr w:type="spellStart"/>
      <w:r w:rsidRPr="00100A2B">
        <w:t>Rendleman</w:t>
      </w:r>
      <w:proofErr w:type="spellEnd"/>
      <w:r w:rsidRPr="00100A2B">
        <w:t xml:space="preserve"> 2013, p. 79). </w:t>
      </w:r>
      <w:r w:rsidRPr="00100A2B">
        <w:rPr>
          <w:rStyle w:val="StyleUnderline"/>
        </w:rPr>
        <w:t xml:space="preserve">A following issue that </w:t>
      </w:r>
      <w:r w:rsidRPr="008212F1">
        <w:rPr>
          <w:rStyle w:val="StyleUnderline"/>
          <w:highlight w:val="green"/>
        </w:rPr>
        <w:t>hinder</w:t>
      </w:r>
      <w:r w:rsidRPr="00535A9C">
        <w:rPr>
          <w:rStyle w:val="StyleUnderline"/>
        </w:rPr>
        <w:t>s</w:t>
      </w:r>
      <w:r w:rsidRPr="008212F1">
        <w:rPr>
          <w:rStyle w:val="StyleUnderline"/>
          <w:highlight w:val="green"/>
        </w:rPr>
        <w:t xml:space="preserve"> military op</w:t>
      </w:r>
      <w:r w:rsidRPr="00100A2B">
        <w:rPr>
          <w:rStyle w:val="StyleUnderline"/>
        </w:rPr>
        <w:t>eration</w:t>
      </w:r>
      <w:r w:rsidRPr="008212F1">
        <w:rPr>
          <w:rStyle w:val="StyleUnderline"/>
          <w:highlight w:val="green"/>
        </w:rPr>
        <w:t>s</w:t>
      </w:r>
      <w:r w:rsidRPr="00100A2B">
        <w:rPr>
          <w:rStyle w:val="StyleUnderline"/>
        </w:rPr>
        <w:t xml:space="preserve"> in the outer space is the predictability of orbital movement. If the reconnaissance satellite's orbit is known, the terrestrial actor might attempt to hide some critical capabilities-an option that is countered by new surveillance technique</w:t>
      </w:r>
      <w:r w:rsidRPr="00100A2B">
        <w:rPr>
          <w:u w:val="single"/>
        </w:rPr>
        <w:t>s</w:t>
      </w:r>
      <w:r w:rsidRPr="00100A2B">
        <w:t xml:space="preserve"> (spectrometers, etc.) (Norris 2010, p. 196)-</w:t>
      </w:r>
      <w:r w:rsidRPr="00100A2B">
        <w:rPr>
          <w:rStyle w:val="StyleUnderline"/>
        </w:rPr>
        <w:t xml:space="preserve">but the hide-and-seek game is on. </w:t>
      </w:r>
      <w:r w:rsidRPr="00100A2B">
        <w:t xml:space="preserve">This same principle is, however, in place for </w:t>
      </w:r>
      <w:r w:rsidRPr="00535A9C">
        <w:rPr>
          <w:rStyle w:val="StyleUnderline"/>
        </w:rPr>
        <w:t>any</w:t>
      </w:r>
      <w:r w:rsidRPr="00100A2B">
        <w:rPr>
          <w:rStyle w:val="StyleUnderline"/>
        </w:rPr>
        <w:t xml:space="preserve"> other space asset-</w:t>
      </w:r>
      <w:r w:rsidRPr="008212F1">
        <w:rPr>
          <w:rStyle w:val="StyleUnderline"/>
          <w:highlight w:val="green"/>
        </w:rPr>
        <w:t>any nation with basic tracking capabilities may</w:t>
      </w:r>
      <w:r w:rsidRPr="00100A2B">
        <w:rPr>
          <w:rStyle w:val="StyleUnderline"/>
        </w:rPr>
        <w:t xml:space="preserve"> </w:t>
      </w:r>
      <w:r w:rsidRPr="008212F1">
        <w:rPr>
          <w:rStyle w:val="StyleUnderline"/>
          <w:highlight w:val="green"/>
        </w:rPr>
        <w:t>quickly detect whether the</w:t>
      </w:r>
      <w:r w:rsidRPr="00100A2B">
        <w:rPr>
          <w:rStyle w:val="StyleUnderline"/>
        </w:rPr>
        <w:t xml:space="preserve"> military asset or </w:t>
      </w:r>
      <w:r w:rsidRPr="008212F1">
        <w:rPr>
          <w:rStyle w:val="StyleUnderline"/>
          <w:highlight w:val="green"/>
        </w:rPr>
        <w:t>weapon is located above its territory or on the other side of the planet and</w:t>
      </w:r>
      <w:r w:rsidRPr="00100A2B">
        <w:rPr>
          <w:rStyle w:val="StyleUnderline"/>
        </w:rPr>
        <w:t xml:space="preserve"> thus </w:t>
      </w:r>
      <w:r w:rsidRPr="008212F1">
        <w:rPr>
          <w:rStyle w:val="StyleUnderline"/>
          <w:highlight w:val="green"/>
        </w:rPr>
        <w:t>mitigate the</w:t>
      </w:r>
      <w:r w:rsidRPr="00100A2B">
        <w:rPr>
          <w:rStyle w:val="StyleUnderline"/>
        </w:rPr>
        <w:t xml:space="preserve"> possible </w:t>
      </w:r>
      <w:r w:rsidRPr="00535A9C">
        <w:rPr>
          <w:rStyle w:val="StyleUnderline"/>
        </w:rPr>
        <w:t xml:space="preserve">strategic </w:t>
      </w:r>
      <w:r w:rsidRPr="008212F1">
        <w:rPr>
          <w:rStyle w:val="StyleUnderline"/>
          <w:highlight w:val="green"/>
        </w:rPr>
        <w:t>impact</w:t>
      </w:r>
      <w:r w:rsidRPr="00100A2B">
        <w:rPr>
          <w:rStyle w:val="StyleUnderline"/>
        </w:rPr>
        <w:t xml:space="preserve"> of space weapons not aiming at mass destruction. </w:t>
      </w:r>
      <w:r w:rsidRPr="008212F1">
        <w:rPr>
          <w:rStyle w:val="StyleUnderline"/>
          <w:highlight w:val="green"/>
        </w:rPr>
        <w:t>Another</w:t>
      </w:r>
      <w:r w:rsidRPr="00100A2B">
        <w:rPr>
          <w:rStyle w:val="StyleUnderline"/>
        </w:rPr>
        <w:t xml:space="preserve"> </w:t>
      </w:r>
      <w:r w:rsidRPr="008212F1">
        <w:rPr>
          <w:rStyle w:val="StyleUnderline"/>
          <w:highlight w:val="green"/>
        </w:rPr>
        <w:t>possibility is to</w:t>
      </w:r>
      <w:r w:rsidRPr="00100A2B">
        <w:rPr>
          <w:rStyle w:val="StyleUnderline"/>
        </w:rPr>
        <w:t xml:space="preserve"> attempt to </w:t>
      </w:r>
      <w:r w:rsidRPr="008212F1">
        <w:rPr>
          <w:rStyle w:val="StyleUnderline"/>
          <w:highlight w:val="green"/>
        </w:rPr>
        <w:t>destroy the weapon</w:t>
      </w:r>
      <w:r w:rsidRPr="00100A2B">
        <w:rPr>
          <w:rStyle w:val="StyleUnderline"/>
        </w:rPr>
        <w:t xml:space="preserve"> in orbit. </w:t>
      </w:r>
      <w:r w:rsidRPr="008212F1">
        <w:rPr>
          <w:rStyle w:val="StyleUnderline"/>
          <w:highlight w:val="green"/>
        </w:rPr>
        <w:t>Given</w:t>
      </w:r>
      <w:r w:rsidRPr="00100A2B">
        <w:rPr>
          <w:rStyle w:val="StyleUnderline"/>
        </w:rPr>
        <w:t xml:space="preserve"> the level of development for the </w:t>
      </w:r>
      <w:r w:rsidRPr="008212F1">
        <w:rPr>
          <w:rStyle w:val="StyleUnderline"/>
          <w:highlight w:val="green"/>
        </w:rPr>
        <w:t>ASAT tech</w:t>
      </w:r>
      <w:r w:rsidRPr="00100A2B">
        <w:rPr>
          <w:rStyle w:val="StyleUnderline"/>
        </w:rPr>
        <w:t xml:space="preserve">nology, it seems that </w:t>
      </w:r>
      <w:r w:rsidRPr="008212F1">
        <w:rPr>
          <w:rStyle w:val="StyleUnderline"/>
          <w:highlight w:val="green"/>
        </w:rPr>
        <w:t xml:space="preserve">they will prevail over any possible </w:t>
      </w:r>
      <w:r w:rsidRPr="008212F1">
        <w:rPr>
          <w:rStyle w:val="StyleUnderline"/>
          <w:highlight w:val="green"/>
        </w:rPr>
        <w:lastRenderedPageBreak/>
        <w:t>weapon</w:t>
      </w:r>
      <w:r w:rsidRPr="00535A9C">
        <w:rPr>
          <w:rStyle w:val="StyleUnderline"/>
        </w:rPr>
        <w:t xml:space="preserve"> system</w:t>
      </w:r>
      <w:r w:rsidRPr="00100A2B">
        <w:rPr>
          <w:rStyle w:val="StyleUnderline"/>
        </w:rPr>
        <w:t xml:space="preserve"> for the time to come. </w:t>
      </w:r>
      <w:r w:rsidRPr="008212F1">
        <w:rPr>
          <w:rStyle w:val="StyleUnderline"/>
          <w:highlight w:val="green"/>
        </w:rPr>
        <w:t>Next</w:t>
      </w:r>
      <w:r w:rsidRPr="00100A2B">
        <w:rPr>
          <w:rStyle w:val="StyleUnderline"/>
        </w:rPr>
        <w:t xml:space="preserve"> issue</w:t>
      </w:r>
      <w:r w:rsidRPr="00100A2B">
        <w:t xml:space="preserve">, directly connected to the first one, </w:t>
      </w:r>
      <w:r w:rsidRPr="008212F1">
        <w:rPr>
          <w:rStyle w:val="StyleUnderline"/>
          <w:highlight w:val="green"/>
        </w:rPr>
        <w:t>is</w:t>
      </w:r>
      <w:r w:rsidRPr="00100A2B">
        <w:rPr>
          <w:rStyle w:val="StyleUnderline"/>
        </w:rPr>
        <w:t xml:space="preserve"> the utilization of </w:t>
      </w:r>
      <w:r w:rsidRPr="008212F1">
        <w:rPr>
          <w:rStyle w:val="StyleUnderline"/>
          <w:highlight w:val="green"/>
        </w:rPr>
        <w:t>weak physical protection of space objects that need to be as light as possible</w:t>
      </w:r>
      <w:r w:rsidRPr="00100A2B">
        <w:rPr>
          <w:rStyle w:val="StyleUnderline"/>
        </w:rPr>
        <w:t xml:space="preserve"> to reach the orbit and to be able to withstand harsh conditions of the domain</w:t>
      </w:r>
      <w:r w:rsidRPr="00100A2B">
        <w:t xml:space="preserve">. This means that their protection against ASAT weapons is very limited, and, </w:t>
      </w:r>
      <w:r w:rsidRPr="00100A2B">
        <w:rPr>
          <w:rStyle w:val="StyleUnderline"/>
        </w:rPr>
        <w:t xml:space="preserve">whereas some avoidance techniques are being discussed, they are of limited use in case of ASAT attack. </w:t>
      </w:r>
      <w:r w:rsidRPr="00535A9C">
        <w:rPr>
          <w:rStyle w:val="StyleUnderline"/>
        </w:rPr>
        <w:t>We can</w:t>
      </w:r>
      <w:r w:rsidRPr="00100A2B">
        <w:rPr>
          <w:rStyle w:val="StyleUnderline"/>
        </w:rPr>
        <w:t xml:space="preserve"> thus </w:t>
      </w:r>
      <w:r w:rsidRPr="008212F1">
        <w:rPr>
          <w:rStyle w:val="StyleUnderline"/>
          <w:highlight w:val="green"/>
        </w:rPr>
        <w:t>add to the issue of predictability also the issue of easy destructibility</w:t>
      </w:r>
      <w:r w:rsidRPr="00100A2B">
        <w:rPr>
          <w:rStyle w:val="StyleUnderline"/>
        </w:rPr>
        <w:t xml:space="preserve"> of space weapons and other military hardware </w:t>
      </w:r>
      <w:r w:rsidRPr="00100A2B">
        <w:t xml:space="preserve">(Dolman 2005, p. 40; </w:t>
      </w:r>
      <w:proofErr w:type="spellStart"/>
      <w:r w:rsidRPr="00100A2B">
        <w:t>Anantatmula</w:t>
      </w:r>
      <w:proofErr w:type="spellEnd"/>
      <w:r w:rsidRPr="00100A2B">
        <w:t xml:space="preserve"> 2013, p. 137; Steinberg 2012, p. 255). Even if the high ground was effectively achieved and other nations could not attack the space assets directly, there is still a need for communication with those assets from Earth. There are also ground facilities that support and control such weapons located on the surface. </w:t>
      </w:r>
      <w:r w:rsidRPr="008212F1">
        <w:rPr>
          <w:rStyle w:val="StyleUnderline"/>
          <w:highlight w:val="green"/>
        </w:rPr>
        <w:t>Electromagnetic communication</w:t>
      </w:r>
      <w:r w:rsidRPr="00100A2B">
        <w:rPr>
          <w:rStyle w:val="StyleUnderline"/>
        </w:rPr>
        <w:t xml:space="preserve"> with satellites </w:t>
      </w:r>
      <w:r w:rsidRPr="008212F1">
        <w:rPr>
          <w:rStyle w:val="StyleUnderline"/>
          <w:highlight w:val="green"/>
        </w:rPr>
        <w:t>might be jammed or hacked and</w:t>
      </w:r>
      <w:r w:rsidRPr="00100A2B">
        <w:rPr>
          <w:rStyle w:val="StyleUnderline"/>
        </w:rPr>
        <w:t xml:space="preserve"> the </w:t>
      </w:r>
      <w:r w:rsidRPr="008212F1">
        <w:rPr>
          <w:rStyle w:val="StyleUnderline"/>
          <w:highlight w:val="green"/>
        </w:rPr>
        <w:t>ground facilities infiltrated</w:t>
      </w:r>
      <w:r w:rsidRPr="00100A2B">
        <w:rPr>
          <w:rStyle w:val="StyleUnderline"/>
        </w:rPr>
        <w:t xml:space="preserve"> or destroyed thus rendering the possible space weapons useless </w:t>
      </w:r>
      <w:r w:rsidRPr="00100A2B">
        <w:t xml:space="preserve">(Klein 2006, p. 105; </w:t>
      </w:r>
      <w:proofErr w:type="spellStart"/>
      <w:r w:rsidRPr="00100A2B">
        <w:t>Rendleman</w:t>
      </w:r>
      <w:proofErr w:type="spellEnd"/>
      <w:r w:rsidRPr="00100A2B">
        <w:t xml:space="preserve"> 2013, p. 81). This issue might be overcome by the establishment of a base controlling these assets outside the Earth-on Moon or lunar orbit, at lunar L-points, etc.-but </w:t>
      </w:r>
      <w:r w:rsidRPr="00100A2B">
        <w:rPr>
          <w:rStyle w:val="StyleUnderline"/>
        </w:rPr>
        <w:t>this perspective remains, for now, unrealistic.</w:t>
      </w:r>
      <w:r w:rsidRPr="00100A2B">
        <w:rPr>
          <w:u w:val="single"/>
        </w:rPr>
        <w:t xml:space="preserve"> </w:t>
      </w:r>
      <w:r w:rsidRPr="00100A2B">
        <w:t xml:space="preserve">Furthermore, </w:t>
      </w:r>
      <w:r w:rsidRPr="008212F1">
        <w:rPr>
          <w:rStyle w:val="Emphasis"/>
          <w:highlight w:val="green"/>
        </w:rPr>
        <w:t>no</w:t>
      </w:r>
      <w:r w:rsidRPr="00535A9C">
        <w:rPr>
          <w:rStyle w:val="Emphasis"/>
        </w:rPr>
        <w:t xml:space="preserve"> contemporary </w:t>
      </w:r>
      <w:r w:rsidRPr="008212F1">
        <w:rPr>
          <w:rStyle w:val="Emphasis"/>
          <w:highlight w:val="green"/>
        </w:rPr>
        <w:t>actor will risk</w:t>
      </w:r>
      <w:r w:rsidRPr="00100A2B">
        <w:rPr>
          <w:rStyle w:val="Emphasis"/>
        </w:rPr>
        <w:t xml:space="preserve"> full </w:t>
      </w:r>
      <w:r w:rsidRPr="008212F1">
        <w:rPr>
          <w:rStyle w:val="Emphasis"/>
          <w:highlight w:val="green"/>
        </w:rPr>
        <w:t>space weaponization</w:t>
      </w:r>
      <w:r w:rsidRPr="00100A2B">
        <w:rPr>
          <w:rStyle w:val="Emphasis"/>
        </w:rPr>
        <w:t xml:space="preserve"> in the face of possible competition and the possibility of rendering the outer space useless.</w:t>
      </w:r>
      <w:r w:rsidRPr="00100A2B">
        <w:rPr>
          <w:rStyle w:val="StyleUnderline"/>
        </w:rPr>
        <w:t xml:space="preserve"> </w:t>
      </w:r>
      <w:r w:rsidRPr="008212F1">
        <w:rPr>
          <w:rStyle w:val="StyleUnderline"/>
          <w:highlight w:val="green"/>
        </w:rPr>
        <w:t>No actor is dominant enough</w:t>
      </w:r>
      <w:r w:rsidRPr="00100A2B">
        <w:rPr>
          <w:rStyle w:val="StyleUnderline"/>
        </w:rPr>
        <w:t xml:space="preserve"> to prevent others to challenge any possible attempts to dominate the domain by military means</w:t>
      </w:r>
      <w:r w:rsidRPr="00100A2B">
        <w:t xml:space="preserve">. To quote 2016 Stratfor analysis, "(a) war in space would be devastating to all, </w:t>
      </w:r>
      <w:r w:rsidRPr="00100A2B">
        <w:rPr>
          <w:rStyle w:val="StyleUnderline"/>
        </w:rPr>
        <w:t>and preventing it, rather than finding ways to fight it, will likely remain the goal</w:t>
      </w:r>
      <w:r w:rsidRPr="00100A2B">
        <w:t>" (</w:t>
      </w:r>
      <w:proofErr w:type="spellStart"/>
      <w:r w:rsidRPr="00100A2B">
        <w:t>Larnrani</w:t>
      </w:r>
      <w:proofErr w:type="spellEnd"/>
      <w:r w:rsidRPr="00100A2B">
        <w:t xml:space="preserve"> 20 16). This stands true unless some space actor finds a utility in disrupting the arena for others.</w:t>
      </w:r>
    </w:p>
    <w:p w14:paraId="3510FAA3" w14:textId="7BEFFAB4" w:rsidR="00B47FA7" w:rsidRDefault="00B47FA7" w:rsidP="00B47FA7">
      <w:pPr>
        <w:pStyle w:val="Heading4"/>
      </w:pPr>
      <w:r>
        <w:t>Commercial clout means that regs cannot force compliance—BUT, self-interest means the industry will self-police</w:t>
      </w:r>
    </w:p>
    <w:p w14:paraId="676C0246" w14:textId="77777777" w:rsidR="00B47FA7" w:rsidRPr="00193BC6" w:rsidRDefault="00B47FA7" w:rsidP="00B47FA7">
      <w:pPr>
        <w:rPr>
          <w:rStyle w:val="Style13ptBold"/>
        </w:rPr>
      </w:pPr>
      <w:r w:rsidRPr="00193BC6">
        <w:rPr>
          <w:rStyle w:val="Style13ptBold"/>
        </w:rPr>
        <w:t>Hampson 17</w:t>
      </w:r>
    </w:p>
    <w:p w14:paraId="35A02713" w14:textId="77777777" w:rsidR="00B47FA7" w:rsidRDefault="00B47FA7" w:rsidP="00B47FA7">
      <w:r>
        <w:t xml:space="preserve">Joshua Hampson, Security Studies Fellow at The </w:t>
      </w:r>
      <w:proofErr w:type="spellStart"/>
      <w:r>
        <w:t>Niskanen</w:t>
      </w:r>
      <w:proofErr w:type="spellEnd"/>
      <w:r>
        <w:t xml:space="preserve"> Center, </w:t>
      </w:r>
      <w:proofErr w:type="spellStart"/>
      <w:r>
        <w:t>Niskanen</w:t>
      </w:r>
      <w:proofErr w:type="spellEnd"/>
      <w:r>
        <w:t xml:space="preserve"> Center, January 25, 2017, “The Future of Space Commercialization”, https://niskanencenter.org/wp-content/uploads/2017/01/TheFutureofSpaceCommercializationFinal.pdf</w:t>
      </w:r>
    </w:p>
    <w:p w14:paraId="5C07D01A" w14:textId="77777777" w:rsidR="00B47FA7" w:rsidRPr="004E6CB6" w:rsidRDefault="00B47FA7" w:rsidP="00B47FA7"/>
    <w:p w14:paraId="32C76B3C" w14:textId="77777777" w:rsidR="00B47FA7" w:rsidRDefault="00B47FA7" w:rsidP="00B47FA7">
      <w:r w:rsidRPr="00871198">
        <w:rPr>
          <w:rStyle w:val="StyleUnderline"/>
        </w:rPr>
        <w:t>NASA and the U.S. military have contracts with</w:t>
      </w:r>
      <w:r>
        <w:t xml:space="preserve"> some of these </w:t>
      </w:r>
      <w:r w:rsidRPr="00871198">
        <w:rPr>
          <w:rStyle w:val="StyleUnderline"/>
        </w:rPr>
        <w:t>companies for launches. In the future</w:t>
      </w:r>
      <w:r>
        <w:t xml:space="preserve">, 155 </w:t>
      </w:r>
      <w:r w:rsidRPr="00871198">
        <w:rPr>
          <w:rStyle w:val="StyleUnderline"/>
        </w:rPr>
        <w:t xml:space="preserve">however, the military and government agencies may be more heavily relying on commercial companies for launches, equipment, and services. </w:t>
      </w:r>
      <w:r w:rsidRPr="00FA4C67">
        <w:rPr>
          <w:rStyle w:val="Emphasis"/>
          <w:highlight w:val="cyan"/>
        </w:rPr>
        <w:t>If the commercial sector becomes a more influential part of the market</w:t>
      </w:r>
      <w:r w:rsidRPr="00871198">
        <w:rPr>
          <w:rStyle w:val="Emphasis"/>
        </w:rPr>
        <w:t xml:space="preserve"> </w:t>
      </w:r>
      <w:r w:rsidRPr="0095505B">
        <w:rPr>
          <w:rStyle w:val="Emphasis"/>
        </w:rPr>
        <w:t>than the government</w:t>
      </w:r>
      <w:r w:rsidRPr="0095505B">
        <w:rPr>
          <w:rStyle w:val="StyleUnderline"/>
        </w:rPr>
        <w:t>, as</w:t>
      </w:r>
      <w:r w:rsidRPr="00871198">
        <w:rPr>
          <w:rStyle w:val="StyleUnderline"/>
        </w:rPr>
        <w:t xml:space="preserve"> has happened in </w:t>
      </w:r>
      <w:r w:rsidRPr="004E6CB6">
        <w:rPr>
          <w:rStyle w:val="Emphasis"/>
        </w:rPr>
        <w:t>other</w:t>
      </w:r>
      <w:r w:rsidRPr="00871198">
        <w:rPr>
          <w:rStyle w:val="Emphasis"/>
        </w:rPr>
        <w:t xml:space="preserve"> areas of technological development</w:t>
      </w:r>
      <w:r>
        <w:t xml:space="preserve">, </w:t>
      </w:r>
      <w:r w:rsidRPr="00FA4C67">
        <w:rPr>
          <w:rStyle w:val="Emphasis"/>
          <w:highlight w:val="cyan"/>
        </w:rPr>
        <w:t>government priorities may</w:t>
      </w:r>
      <w:r w:rsidRPr="00871198">
        <w:rPr>
          <w:rStyle w:val="Emphasis"/>
        </w:rPr>
        <w:t xml:space="preserve"> </w:t>
      </w:r>
      <w:r w:rsidRPr="00FA4C67">
        <w:rPr>
          <w:rStyle w:val="Emphasis"/>
          <w:highlight w:val="cyan"/>
        </w:rPr>
        <w:t>take a lower priority</w:t>
      </w:r>
      <w:r w:rsidRPr="00871198">
        <w:rPr>
          <w:rStyle w:val="Emphasis"/>
        </w:rPr>
        <w:t xml:space="preserve"> to space </w:t>
      </w:r>
      <w:r w:rsidRPr="0095505B">
        <w:rPr>
          <w:rStyle w:val="Emphasis"/>
        </w:rPr>
        <w:t>companies than commercial priorities</w:t>
      </w:r>
      <w:r w:rsidRPr="00832282">
        <w:rPr>
          <w:rStyle w:val="Emphasis"/>
        </w:rPr>
        <w:t>.</w:t>
      </w:r>
      <w:r w:rsidRPr="00832282">
        <w:t xml:space="preserve"> </w:t>
      </w:r>
      <w:r>
        <w:t xml:space="preserve">In the long-run, </w:t>
      </w:r>
      <w:r w:rsidRPr="00FA4C67">
        <w:rPr>
          <w:rStyle w:val="StyleUnderline"/>
          <w:highlight w:val="cyan"/>
        </w:rPr>
        <w:t>this</w:t>
      </w:r>
      <w:r w:rsidRPr="00871198">
        <w:rPr>
          <w:rStyle w:val="StyleUnderline"/>
        </w:rPr>
        <w:t xml:space="preserve"> may </w:t>
      </w:r>
      <w:r w:rsidRPr="00FA4C67">
        <w:rPr>
          <w:rStyle w:val="StyleUnderline"/>
          <w:highlight w:val="cyan"/>
        </w:rPr>
        <w:t>have</w:t>
      </w:r>
      <w:r w:rsidRPr="00FA4C67">
        <w:rPr>
          <w:highlight w:val="cyan"/>
        </w:rPr>
        <w:t xml:space="preserve"> </w:t>
      </w:r>
      <w:r w:rsidRPr="00FA4C67">
        <w:rPr>
          <w:rStyle w:val="Emphasis"/>
          <w:highlight w:val="cyan"/>
        </w:rPr>
        <w:t>two effects</w:t>
      </w:r>
      <w:r w:rsidRPr="00871198">
        <w:rPr>
          <w:rStyle w:val="StyleUnderline"/>
        </w:rPr>
        <w:t xml:space="preserve">: </w:t>
      </w:r>
      <w:r w:rsidRPr="00FA4C67">
        <w:rPr>
          <w:rStyle w:val="Emphasis"/>
          <w:highlight w:val="cyan"/>
        </w:rPr>
        <w:t>(1)</w:t>
      </w:r>
      <w:r w:rsidRPr="00871198">
        <w:rPr>
          <w:rStyle w:val="StyleUnderline"/>
        </w:rPr>
        <w:t xml:space="preserve"> commercial </w:t>
      </w:r>
      <w:r w:rsidRPr="00FA4C67">
        <w:rPr>
          <w:rStyle w:val="StyleUnderline"/>
          <w:highlight w:val="cyan"/>
        </w:rPr>
        <w:t xml:space="preserve">companies </w:t>
      </w:r>
      <w:r w:rsidRPr="00FA4C67">
        <w:rPr>
          <w:rStyle w:val="StyleUnderline"/>
        </w:rPr>
        <w:t>could</w:t>
      </w:r>
      <w:r w:rsidRPr="00871198">
        <w:rPr>
          <w:rStyle w:val="StyleUnderline"/>
        </w:rPr>
        <w:t xml:space="preserve"> </w:t>
      </w:r>
      <w:r w:rsidRPr="00FA4C67">
        <w:rPr>
          <w:rStyle w:val="Emphasis"/>
          <w:highlight w:val="cyan"/>
        </w:rPr>
        <w:t>become large enough to push back on policies they disagree with</w:t>
      </w:r>
      <w:r>
        <w:t xml:space="preserve">, </w:t>
      </w:r>
      <w:r w:rsidRPr="00871198">
        <w:rPr>
          <w:rStyle w:val="StyleUnderline"/>
        </w:rPr>
        <w:t xml:space="preserve">similar to the </w:t>
      </w:r>
      <w:r w:rsidRPr="00871198">
        <w:rPr>
          <w:rStyle w:val="Emphasis"/>
        </w:rPr>
        <w:t>Apple vs FBI encryption</w:t>
      </w:r>
      <w:r w:rsidRPr="00871198">
        <w:rPr>
          <w:rStyle w:val="StyleUnderline"/>
        </w:rPr>
        <w:t xml:space="preserve"> debate</w:t>
      </w:r>
      <w:r>
        <w:t xml:space="preserve">; and </w:t>
      </w:r>
      <w:r w:rsidRPr="00FA4C67">
        <w:rPr>
          <w:rStyle w:val="Emphasis"/>
          <w:highlight w:val="cyan"/>
        </w:rPr>
        <w:t>(2)</w:t>
      </w:r>
      <w:r>
        <w:t xml:space="preserve"> </w:t>
      </w:r>
      <w:r w:rsidRPr="00832282">
        <w:rPr>
          <w:rStyle w:val="StyleUnderline"/>
        </w:rPr>
        <w:t>as a result of this reliance</w:t>
      </w:r>
      <w:r>
        <w:t>, the U.S. government may shift from an open, innovation-fostering approach to space to a more controlled and regulated approach.</w:t>
      </w:r>
    </w:p>
    <w:p w14:paraId="7EB0CD07" w14:textId="77777777" w:rsidR="00204BE4" w:rsidRDefault="00B47FA7" w:rsidP="00204BE4">
      <w:r>
        <w:t xml:space="preserve">Complex national security issues could directly hinder commercial development of space. The national security apparatus in the United States, which can wield significant influence over the licensing process, may restrict actions in space to reduce some of these concerns. </w:t>
      </w:r>
      <w:r w:rsidRPr="00FA4C67">
        <w:rPr>
          <w:rStyle w:val="StyleUnderline"/>
          <w:highlight w:val="cyan"/>
        </w:rPr>
        <w:t xml:space="preserve">If </w:t>
      </w:r>
      <w:r w:rsidRPr="00FA4C67">
        <w:rPr>
          <w:rStyle w:val="Emphasis"/>
          <w:highlight w:val="cyan"/>
        </w:rPr>
        <w:t>conflict breaks out</w:t>
      </w:r>
      <w:r w:rsidRPr="009D63AC">
        <w:rPr>
          <w:rStyle w:val="StyleUnderline"/>
        </w:rPr>
        <w:t xml:space="preserve"> over space satellites and infrastructures, the actions </w:t>
      </w:r>
      <w:r w:rsidRPr="00FA4C67">
        <w:rPr>
          <w:rStyle w:val="StyleUnderline"/>
          <w:highlight w:val="cyan"/>
        </w:rPr>
        <w:t>the U.S. military</w:t>
      </w:r>
      <w:r w:rsidRPr="009D63AC">
        <w:rPr>
          <w:rStyle w:val="StyleUnderline"/>
        </w:rPr>
        <w:t xml:space="preserve"> may take</w:t>
      </w:r>
      <w:r w:rsidRPr="009D63AC">
        <w:t xml:space="preserve"> could be </w:t>
      </w:r>
      <w:r>
        <w:t xml:space="preserve">purely based on military/intelligence strategy. This </w:t>
      </w:r>
      <w:r w:rsidRPr="00FA4C67">
        <w:rPr>
          <w:rStyle w:val="StyleUnderline"/>
          <w:highlight w:val="cyan"/>
        </w:rPr>
        <w:t xml:space="preserve">could </w:t>
      </w:r>
      <w:r w:rsidRPr="00FA4C67">
        <w:rPr>
          <w:rStyle w:val="Emphasis"/>
          <w:highlight w:val="cyan"/>
        </w:rPr>
        <w:t>directly damage commercial space assets</w:t>
      </w:r>
      <w:r w:rsidRPr="009D63AC">
        <w:rPr>
          <w:rStyle w:val="StyleUnderline"/>
        </w:rPr>
        <w:t xml:space="preserve">, </w:t>
      </w:r>
      <w:r w:rsidRPr="00FA4C67">
        <w:rPr>
          <w:rStyle w:val="StyleUnderline"/>
          <w:highlight w:val="cyan"/>
        </w:rPr>
        <w:t>or</w:t>
      </w:r>
      <w:r w:rsidRPr="009D63AC">
        <w:rPr>
          <w:rStyle w:val="StyleUnderline"/>
        </w:rPr>
        <w:t xml:space="preserve"> </w:t>
      </w:r>
      <w:r w:rsidRPr="002601BE">
        <w:rPr>
          <w:rStyle w:val="StyleUnderline"/>
        </w:rPr>
        <w:t xml:space="preserve">indirectly </w:t>
      </w:r>
      <w:r w:rsidRPr="00FA4C67">
        <w:rPr>
          <w:rStyle w:val="Emphasis"/>
          <w:highlight w:val="cyan"/>
        </w:rPr>
        <w:t>make the space environment unviable</w:t>
      </w:r>
      <w:r w:rsidRPr="009D63AC">
        <w:rPr>
          <w:rStyle w:val="StyleUnderline"/>
        </w:rPr>
        <w:t xml:space="preserve"> for commercial launches or assets. </w:t>
      </w:r>
      <w:r w:rsidRPr="00FA4C67">
        <w:rPr>
          <w:rStyle w:val="Emphasis"/>
        </w:rPr>
        <w:t>It would be in the best interest of companies seeking to operate</w:t>
      </w:r>
      <w:r w:rsidRPr="00FA4C67">
        <w:rPr>
          <w:rStyle w:val="StyleUnderline"/>
        </w:rPr>
        <w:t xml:space="preserve"> in outer </w:t>
      </w:r>
      <w:r w:rsidRPr="00FA4C67">
        <w:rPr>
          <w:rStyle w:val="StyleUnderline"/>
        </w:rPr>
        <w:lastRenderedPageBreak/>
        <w:t xml:space="preserve">space to </w:t>
      </w:r>
      <w:r w:rsidRPr="00FA4C67">
        <w:rPr>
          <w:rStyle w:val="Emphasis"/>
        </w:rPr>
        <w:t>pay close attention to the increasing tensions in outer space</w:t>
      </w:r>
      <w:r w:rsidRPr="00FA4C67">
        <w:t xml:space="preserve">. </w:t>
      </w:r>
      <w:r w:rsidRPr="00FA4C67">
        <w:rPr>
          <w:rStyle w:val="Emphasis"/>
          <w:highlight w:val="cyan"/>
        </w:rPr>
        <w:t>Industry</w:t>
      </w:r>
      <w:r w:rsidRPr="009D63AC">
        <w:rPr>
          <w:rStyle w:val="StyleUnderline"/>
        </w:rPr>
        <w:t xml:space="preserve"> may be able to </w:t>
      </w:r>
      <w:r w:rsidRPr="00FA4C67">
        <w:rPr>
          <w:rStyle w:val="Emphasis"/>
          <w:highlight w:val="cyan"/>
        </w:rPr>
        <w:t>encourage de-escalatory action</w:t>
      </w:r>
      <w:r w:rsidRPr="009D63AC">
        <w:rPr>
          <w:rStyle w:val="Emphasis"/>
        </w:rPr>
        <w:t xml:space="preserve"> by the United </w:t>
      </w:r>
      <w:r w:rsidRPr="00FA4C67">
        <w:rPr>
          <w:rStyle w:val="Emphasis"/>
        </w:rPr>
        <w:t>States</w:t>
      </w:r>
      <w:r w:rsidRPr="00FA4C67">
        <w:t xml:space="preserve"> </w:t>
      </w:r>
      <w:r w:rsidRPr="00FA4C67">
        <w:rPr>
          <w:rStyle w:val="StyleUnderline"/>
          <w:highlight w:val="cyan"/>
        </w:rPr>
        <w:t xml:space="preserve">or </w:t>
      </w:r>
      <w:r w:rsidRPr="00FA4C67">
        <w:rPr>
          <w:rStyle w:val="Emphasis"/>
          <w:highlight w:val="cyan"/>
        </w:rPr>
        <w:t>avoid undertaking actions that may increase tensions</w:t>
      </w:r>
      <w:r w:rsidRPr="009D63AC">
        <w:rPr>
          <w:rStyle w:val="Emphasis"/>
        </w:rPr>
        <w:t xml:space="preserve"> themselves</w:t>
      </w:r>
      <w:r w:rsidRPr="00832282">
        <w:t>.</w:t>
      </w:r>
    </w:p>
    <w:p w14:paraId="31D0BF1D" w14:textId="41BFEA29" w:rsidR="00B47FA7" w:rsidRPr="00204BE4" w:rsidRDefault="00B47FA7" w:rsidP="00204BE4">
      <w:pPr>
        <w:rPr>
          <w:rStyle w:val="Style13ptBold"/>
          <w:b w:val="0"/>
          <w:sz w:val="16"/>
        </w:rPr>
      </w:pPr>
      <w:r w:rsidRPr="0086161D">
        <w:rPr>
          <w:rStyle w:val="Style13ptBold"/>
        </w:rPr>
        <w:t xml:space="preserve">Military space </w:t>
      </w:r>
      <w:r w:rsidR="00204BE4" w:rsidRPr="0086161D">
        <w:rPr>
          <w:rStyle w:val="Style13ptBold"/>
        </w:rPr>
        <w:t>satellites</w:t>
      </w:r>
      <w:r w:rsidRPr="0086161D">
        <w:rPr>
          <w:rStyle w:val="Style13ptBold"/>
        </w:rPr>
        <w:t xml:space="preserve"> have already been broken up by space debris – their escalation scenario is absurd</w:t>
      </w:r>
    </w:p>
    <w:p w14:paraId="304094ED" w14:textId="77777777" w:rsidR="00B47FA7" w:rsidRPr="00D64FEE" w:rsidRDefault="00B47FA7" w:rsidP="00B47FA7">
      <w:r w:rsidRPr="0086161D">
        <w:rPr>
          <w:rStyle w:val="Style13ptBold"/>
        </w:rPr>
        <w:t>Wall 21’</w:t>
      </w:r>
      <w:r>
        <w:t xml:space="preserve"> Home News Spaceflight Space collision: Chinese satellite got whacked by hunk of Russian rocket in March By Mike Wall published August 17, 2021 We may see more and more of these orbital smashups in the coming years. //RD </w:t>
      </w:r>
      <w:proofErr w:type="spellStart"/>
      <w:r>
        <w:t>Debatedrills</w:t>
      </w:r>
      <w:proofErr w:type="spellEnd"/>
    </w:p>
    <w:p w14:paraId="389E1653" w14:textId="77777777" w:rsidR="00B47FA7" w:rsidRDefault="00B47FA7" w:rsidP="00B47FA7">
      <w:pPr>
        <w:rPr>
          <w:rStyle w:val="Emphasis"/>
        </w:rPr>
      </w:pPr>
      <w:proofErr w:type="spellStart"/>
      <w:r w:rsidRPr="0086161D">
        <w:t>Yunhai</w:t>
      </w:r>
      <w:proofErr w:type="spellEnd"/>
      <w:r w:rsidRPr="0086161D">
        <w:t xml:space="preserve"> 1-02's wounds are not self-inflicted. In March, </w:t>
      </w:r>
      <w:r w:rsidRPr="0086161D">
        <w:rPr>
          <w:highlight w:val="green"/>
        </w:rPr>
        <w:t>the U</w:t>
      </w:r>
      <w:r w:rsidRPr="0086161D">
        <w:rPr>
          <w:rStyle w:val="Emphasis"/>
          <w:highlight w:val="green"/>
        </w:rPr>
        <w:t>.S. Space Force'</w:t>
      </w:r>
      <w:r w:rsidRPr="00D64FEE">
        <w:rPr>
          <w:rStyle w:val="Emphasis"/>
        </w:rPr>
        <w:t xml:space="preserve">s 18th Space Control Squadron (18SPCS) </w:t>
      </w:r>
      <w:r w:rsidRPr="0086161D">
        <w:rPr>
          <w:rStyle w:val="Emphasis"/>
          <w:highlight w:val="green"/>
        </w:rPr>
        <w:t>reported the breakup of</w:t>
      </w:r>
      <w:r w:rsidRPr="00D64FEE">
        <w:rPr>
          <w:rStyle w:val="Emphasis"/>
        </w:rPr>
        <w:t xml:space="preserve"> </w:t>
      </w:r>
      <w:proofErr w:type="spellStart"/>
      <w:r w:rsidRPr="00D64FEE">
        <w:rPr>
          <w:rStyle w:val="Emphasis"/>
        </w:rPr>
        <w:t>Yunhai</w:t>
      </w:r>
      <w:proofErr w:type="spellEnd"/>
      <w:r w:rsidRPr="00D64FEE">
        <w:rPr>
          <w:rStyle w:val="Emphasis"/>
        </w:rPr>
        <w:t xml:space="preserve"> 1-02</w:t>
      </w:r>
      <w:r w:rsidRPr="0086161D">
        <w:rPr>
          <w:rStyle w:val="Emphasis"/>
          <w:highlight w:val="green"/>
        </w:rPr>
        <w:t>, a Chinese military satellite</w:t>
      </w:r>
      <w:r w:rsidRPr="00D64FEE">
        <w:rPr>
          <w:rStyle w:val="Emphasis"/>
        </w:rPr>
        <w:t xml:space="preserve"> that launched in September 2019.</w:t>
      </w:r>
      <w:r w:rsidRPr="0086161D">
        <w:t xml:space="preserve"> It was unclear at the time whether the spacecraft had suffered some sort of failure — an explosion in its propulsion system, perhaps — or if it had collided with something in </w:t>
      </w:r>
      <w:r w:rsidRPr="00D64FEE">
        <w:rPr>
          <w:rStyle w:val="Emphasis"/>
        </w:rPr>
        <w:t>orbit. We now know that the latter explanation is correct, thanks to some sleuthing by astrophysicist and satellite tracker Jonathan McDowell, who's based at the Harvard-Smithsonian Center for Astrophysics in Cambridge, Massachusetts.</w:t>
      </w:r>
      <w:r w:rsidRPr="0086161D">
        <w:t xml:space="preserve"> Sponsored Links Cupertino: Startup Is Changing the Way People Retire </w:t>
      </w:r>
      <w:proofErr w:type="spellStart"/>
      <w:r w:rsidRPr="0086161D">
        <w:t>SmartAsset</w:t>
      </w:r>
      <w:proofErr w:type="spellEnd"/>
      <w:r w:rsidRPr="0086161D">
        <w:t xml:space="preserve"> Related: The worst space debris events of all time Click here for more Space.com videos... CLOSE On Saturday (Aug. 14), McDowell spotted an update in the Space-Track.org catalog, which the 18SPCS makes available to registered users. The update included "a note for object 48078, 1996-051Q: 'Collided with satellite.' This is a new kind of comment entry — haven't seen such a comment for any other satellites before," McDowell tweeted on Saturday. He dove into the tracking data to learn more. McDowell found that Object 48078 is a small piece of space junk — likely a piece of debris between 4 inches and 20 inches wide (10 to 50 centimeters) — </w:t>
      </w:r>
      <w:r w:rsidRPr="0086161D">
        <w:rPr>
          <w:rStyle w:val="Emphasis"/>
          <w:highlight w:val="green"/>
        </w:rPr>
        <w:t>from</w:t>
      </w:r>
      <w:r w:rsidRPr="00D64FEE">
        <w:rPr>
          <w:rStyle w:val="Emphasis"/>
        </w:rPr>
        <w:t xml:space="preserve"> the </w:t>
      </w:r>
      <w:r w:rsidRPr="0086161D">
        <w:rPr>
          <w:rStyle w:val="Emphasis"/>
          <w:highlight w:val="green"/>
        </w:rPr>
        <w:t>Zenit-2 rocket that launched Russia's Tselina-2 spy satellite</w:t>
      </w:r>
      <w:r w:rsidRPr="00D64FEE">
        <w:rPr>
          <w:rStyle w:val="Emphasis"/>
        </w:rPr>
        <w:t xml:space="preserve"> in September 1996. Eight pieces of debris originating from that rocket have been tracked over the years, he said, but Object 48078 has just a single set of orbital data, which was collected in March of this year. "</w:t>
      </w:r>
      <w:r w:rsidRPr="0086161D">
        <w:rPr>
          <w:rStyle w:val="Emphasis"/>
        </w:rPr>
        <w:t xml:space="preserve">I conclude that </w:t>
      </w:r>
      <w:r w:rsidRPr="0086161D">
        <w:rPr>
          <w:rStyle w:val="Emphasis"/>
          <w:highlight w:val="green"/>
        </w:rPr>
        <w:t xml:space="preserve">they </w:t>
      </w:r>
      <w:r w:rsidRPr="0086161D">
        <w:rPr>
          <w:rStyle w:val="Emphasis"/>
        </w:rPr>
        <w:t xml:space="preserve">probably </w:t>
      </w:r>
      <w:r w:rsidRPr="0086161D">
        <w:rPr>
          <w:rStyle w:val="Emphasis"/>
          <w:highlight w:val="green"/>
        </w:rPr>
        <w:t>only spotted it in the data after it collided with something</w:t>
      </w:r>
      <w:r w:rsidRPr="0086161D">
        <w:rPr>
          <w:rStyle w:val="Emphasis"/>
        </w:rPr>
        <w:t>, and that's why there's only one set of orbital data</w:t>
      </w:r>
      <w:r w:rsidRPr="0086161D">
        <w:t xml:space="preserve">. </w:t>
      </w:r>
      <w:r w:rsidRPr="0086161D">
        <w:rPr>
          <w:highlight w:val="green"/>
        </w:rPr>
        <w:t>So</w:t>
      </w:r>
      <w:r w:rsidRPr="0086161D">
        <w:t xml:space="preserve"> the collision probably happened shortly after the epoch of the orbit. What did it hit?" McDowell wrote in another Saturday tweet. </w:t>
      </w:r>
      <w:proofErr w:type="spellStart"/>
      <w:r w:rsidRPr="0086161D">
        <w:t>Yunhai</w:t>
      </w:r>
      <w:proofErr w:type="spellEnd"/>
      <w:r w:rsidRPr="0086161D">
        <w:t xml:space="preserve"> 1-02, which broke up on March 18, was "the obvious candidate," he added — and the data showed that it was indeed the victim. </w:t>
      </w:r>
      <w:proofErr w:type="spellStart"/>
      <w:r w:rsidRPr="0086161D">
        <w:t>Yun</w:t>
      </w:r>
      <w:r w:rsidRPr="00D64FEE">
        <w:rPr>
          <w:rStyle w:val="Emphasis"/>
        </w:rPr>
        <w:t>hai</w:t>
      </w:r>
      <w:proofErr w:type="spellEnd"/>
      <w:r w:rsidRPr="00D64FEE">
        <w:rPr>
          <w:rStyle w:val="Emphasis"/>
        </w:rPr>
        <w:t xml:space="preserve"> 1-02 and Object 48078 passed within 0.6 miles (1 kilometer) of each other — within the margin of error of the tracking system — at 3:41 a.m. EDT (0741 GMT) on March 18, "exactly when 18SPCS reports </w:t>
      </w:r>
      <w:proofErr w:type="spellStart"/>
      <w:r w:rsidRPr="00D64FEE">
        <w:rPr>
          <w:rStyle w:val="Emphasis"/>
        </w:rPr>
        <w:t>Yunhai</w:t>
      </w:r>
      <w:proofErr w:type="spellEnd"/>
      <w:r w:rsidRPr="00D64FEE">
        <w:rPr>
          <w:rStyle w:val="Emphasis"/>
        </w:rPr>
        <w:t xml:space="preserve"> broke up," McDowell wrote in another tweet. Thirty-seven debris objects spawned by the smashup have been detected to date, and there are likely others that remain untracked,</w:t>
      </w:r>
      <w:r w:rsidRPr="0086161D">
        <w:t xml:space="preserve"> he added. Despite the damage, </w:t>
      </w:r>
      <w:proofErr w:type="spellStart"/>
      <w:r w:rsidRPr="0086161D">
        <w:t>Yunhai</w:t>
      </w:r>
      <w:proofErr w:type="spellEnd"/>
      <w:r w:rsidRPr="0086161D">
        <w:t xml:space="preserve"> 1-02 apparently survived the violent encounter, which occurred at an altitude of 485 miles (780 kilometers). Amateur radio trackers have continued to detect signals from the satellite, McDowell said, though it's unclear if </w:t>
      </w:r>
      <w:proofErr w:type="spellStart"/>
      <w:r w:rsidRPr="0086161D">
        <w:t>Yunhai</w:t>
      </w:r>
      <w:proofErr w:type="spellEnd"/>
      <w:r w:rsidRPr="0086161D">
        <w:t xml:space="preserve"> 1-02 can still do the job it was built to perform (whatever that may be). Space Junk Clean Up: 7 Wild Ways to Destroy Orbital Debris Click here for more Space.com videos... McDowell described the incident as the first major confirmed orbital collision since February 2009, when the defunct Russian military spacecraft Kosmos-2251 slammed into Iridium 33, an operational communications satellite</w:t>
      </w:r>
      <w:r w:rsidRPr="00D64FEE">
        <w:rPr>
          <w:rStyle w:val="Emphasis"/>
        </w:rPr>
        <w:t>. That smashup generated a whopping 1,800 pieces of trackable debris by the following October.</w:t>
      </w:r>
      <w:r w:rsidRPr="0086161D">
        <w:t xml:space="preserve"> However, we may be entering an era of increasingly frequent space collisions — especially smashups like the </w:t>
      </w:r>
      <w:proofErr w:type="spellStart"/>
      <w:r w:rsidRPr="0086161D">
        <w:t>Yunhai</w:t>
      </w:r>
      <w:proofErr w:type="spellEnd"/>
      <w:r w:rsidRPr="0086161D">
        <w:t xml:space="preserve"> incident, in which a relatively small piece of debris wounds but doesn't kill a satellite. Humanity keeps launching more and more </w:t>
      </w:r>
      <w:r w:rsidRPr="0086161D">
        <w:lastRenderedPageBreak/>
        <w:t xml:space="preserve">spacecraft, after all, at an ever-increasing pace. "Collisions are proportional to the square of the number of things in orbit," McDowell told Space.com. "That is to say, if you have 10 times as many satellites, you're going to get 100 times as many collisions. So, as the traffic density goes up, collisions are going to go from being a minor constituent of the space junk problem to being the major constituent. That's just math." We may reach that point in just a few years, he added. The nightmare scenario that satellite operators and exploration advocates want to avoid is the Kessler syndrome — a cascading series of collisions that could clutter Earth orbit with so much debris that our use of, and travel through, the final frontier is significantly hampered. RELATED STORIES — Who's going to fix the space junk problem? — Space junk removal is not going smoothly — The world needs space junk standards, G7 nations agree Our current space junk problem is not that severe, but the </w:t>
      </w:r>
      <w:proofErr w:type="spellStart"/>
      <w:r w:rsidRPr="0086161D">
        <w:t>Yunhai</w:t>
      </w:r>
      <w:proofErr w:type="spellEnd"/>
      <w:r w:rsidRPr="0086161D">
        <w:t xml:space="preserve"> event could be a warning sign of sorts. It's possible, McDowell said, that Object 48078 was knocked off the Zenit-2 rocket by a collision, so the March smashup may be part of a cascade. "</w:t>
      </w:r>
      <w:r w:rsidRPr="0086161D">
        <w:rPr>
          <w:rStyle w:val="Emphasis"/>
        </w:rPr>
        <w:t>That's all very worrying and is an additional reason why you want to remove these big objects from orbit,"</w:t>
      </w:r>
    </w:p>
    <w:p w14:paraId="7F5285B0" w14:textId="77777777" w:rsidR="00B47FA7" w:rsidRDefault="00B47FA7" w:rsidP="00B47FA7">
      <w:pPr>
        <w:pStyle w:val="Heading4"/>
      </w:pPr>
      <w:r>
        <w:t>Zero risk of escalation from ASATs</w:t>
      </w:r>
    </w:p>
    <w:p w14:paraId="1BDF9B90" w14:textId="77777777" w:rsidR="00B47FA7" w:rsidRPr="008E6C6C" w:rsidRDefault="00B47FA7" w:rsidP="00B47FA7">
      <w:proofErr w:type="spellStart"/>
      <w:r w:rsidRPr="00865E0D">
        <w:rPr>
          <w:rFonts w:eastAsiaTheme="majorEastAsia" w:cstheme="majorBidi"/>
          <w:b/>
          <w:iCs/>
          <w:sz w:val="26"/>
        </w:rPr>
        <w:t>Pavur</w:t>
      </w:r>
      <w:proofErr w:type="spellEnd"/>
      <w:r w:rsidRPr="00865E0D">
        <w:rPr>
          <w:rFonts w:eastAsiaTheme="majorEastAsia" w:cstheme="majorBidi"/>
          <w:b/>
          <w:iCs/>
          <w:sz w:val="26"/>
        </w:rPr>
        <w:t xml:space="preserve"> and Martinovic 19</w:t>
      </w:r>
      <w:r>
        <w:t xml:space="preserve"> [James </w:t>
      </w:r>
      <w:proofErr w:type="spellStart"/>
      <w:r>
        <w:t>Pavur</w:t>
      </w:r>
      <w:proofErr w:type="spellEnd"/>
      <w:r>
        <w:t xml:space="preserve"> and Ivan Martinovic</w:t>
      </w:r>
      <w:r w:rsidRPr="00865E0D">
        <w:t xml:space="preserve">, </w:t>
      </w:r>
      <w:r>
        <w:t>May 2019</w:t>
      </w:r>
      <w:r w:rsidRPr="00865E0D">
        <w:t xml:space="preserve">, "The Cyber-ASAT: On the Impact of Cyber Weapons in Outer Space," ResearchGate, </w:t>
      </w:r>
      <w:r w:rsidRPr="008E6C6C">
        <w:t>11th International Conference on Cyber Conflict: Silent Battle</w:t>
      </w:r>
      <w:r w:rsidRPr="00865E0D">
        <w:t xml:space="preserve"> </w:t>
      </w:r>
      <w:hyperlink r:id="rId9" w:history="1">
        <w:r w:rsidRPr="00917CC5">
          <w:rPr>
            <w:rStyle w:val="Hyperlink"/>
          </w:rPr>
          <w:t>https://www.researchgate.net/publication/334422193_The_Cyber-ASAT_On_the_Impact_of_Cyber_Weapons_in_Outer_Space accessed 12/10/21</w:t>
        </w:r>
      </w:hyperlink>
      <w:r>
        <w:t>]Adam</w:t>
      </w:r>
    </w:p>
    <w:p w14:paraId="6C5FA912" w14:textId="77777777" w:rsidR="00B47FA7" w:rsidRPr="000C1C21" w:rsidRDefault="00B47FA7" w:rsidP="00B47FA7">
      <w:r w:rsidRPr="000C1C21">
        <w:t xml:space="preserve">A. Limited Accessibility </w:t>
      </w:r>
    </w:p>
    <w:p w14:paraId="2CE5F580" w14:textId="77777777" w:rsidR="00B47FA7" w:rsidRPr="000C1C21" w:rsidRDefault="00B47FA7" w:rsidP="00B47FA7">
      <w:r w:rsidRPr="00050EC2">
        <w:rPr>
          <w:rStyle w:val="StyleUnderline"/>
          <w:highlight w:val="green"/>
        </w:rPr>
        <w:t>Space is difficult</w:t>
      </w:r>
      <w:r w:rsidRPr="000C1C21">
        <w:rPr>
          <w:rStyle w:val="StyleUnderline"/>
        </w:rPr>
        <w:t>.</w:t>
      </w:r>
      <w:r w:rsidRPr="000C1C21">
        <w:t xml:space="preserve"> Over 60 years have passed since the first Sputnik launch and </w:t>
      </w:r>
      <w:r w:rsidRPr="000C1C21">
        <w:rPr>
          <w:rStyle w:val="StyleUnderline"/>
        </w:rPr>
        <w:t>only nine countries (ten including the EU) have orbital launch capabilities</w:t>
      </w:r>
      <w:r w:rsidRPr="000C1C21">
        <w:t xml:space="preserve">. Moreover, a </w:t>
      </w:r>
      <w:r w:rsidRPr="00D654AF">
        <w:rPr>
          <w:rStyle w:val="StyleUnderline"/>
        </w:rPr>
        <w:t xml:space="preserve">launch </w:t>
      </w:r>
      <w:proofErr w:type="spellStart"/>
      <w:r w:rsidRPr="00D654AF">
        <w:rPr>
          <w:rStyle w:val="StyleUnderline"/>
        </w:rPr>
        <w:t>programme</w:t>
      </w:r>
      <w:proofErr w:type="spellEnd"/>
      <w:r w:rsidRPr="00D654AF">
        <w:rPr>
          <w:rStyle w:val="StyleUnderline"/>
        </w:rPr>
        <w:t xml:space="preserve"> alone does not guarantee the resources and precision required to operate a meaningful ASAT capability</w:t>
      </w:r>
      <w:r w:rsidRPr="00D654AF">
        <w:t>. Given this</w:t>
      </w:r>
      <w:r w:rsidRPr="000C1C21">
        <w:t xml:space="preserve">, one possible reason why space wars have not broken out is simply because only the US has ever had the ability to fight one [21, p. 402], [22, pp. 419–420]. </w:t>
      </w:r>
    </w:p>
    <w:p w14:paraId="0D0800F3" w14:textId="77777777" w:rsidR="00B47FA7" w:rsidRPr="000C1C21" w:rsidRDefault="00B47FA7" w:rsidP="00B47FA7">
      <w:pPr>
        <w:rPr>
          <w:rStyle w:val="StyleUnderline"/>
        </w:rPr>
      </w:pPr>
      <w:r w:rsidRPr="000C1C21">
        <w:t xml:space="preserve">Although </w:t>
      </w:r>
      <w:r w:rsidRPr="000C1C21">
        <w:rPr>
          <w:rStyle w:val="StyleUnderline"/>
        </w:rPr>
        <w:t>launch technology may become cheaper and easier, it is unclear to what extent these advances will be distributed among presently non-spacefaring nations</w:t>
      </w:r>
      <w:r w:rsidRPr="000C1C21">
        <w:t xml:space="preserve">. </w:t>
      </w:r>
      <w:r w:rsidRPr="00050EC2">
        <w:rPr>
          <w:rStyle w:val="StyleUnderline"/>
          <w:highlight w:val="green"/>
        </w:rPr>
        <w:t>Limited access to orbit</w:t>
      </w:r>
      <w:r w:rsidRPr="000C1C21">
        <w:rPr>
          <w:rStyle w:val="StyleUnderline"/>
        </w:rPr>
        <w:t xml:space="preserve"> necessarily </w:t>
      </w:r>
      <w:r w:rsidRPr="00050EC2">
        <w:rPr>
          <w:rStyle w:val="StyleUnderline"/>
          <w:highlight w:val="green"/>
        </w:rPr>
        <w:t>reduces</w:t>
      </w:r>
      <w:r w:rsidRPr="000C1C21">
        <w:rPr>
          <w:rStyle w:val="StyleUnderline"/>
        </w:rPr>
        <w:t xml:space="preserve"> the </w:t>
      </w:r>
      <w:r w:rsidRPr="00050EC2">
        <w:rPr>
          <w:rStyle w:val="StyleUnderline"/>
          <w:highlight w:val="green"/>
        </w:rPr>
        <w:t>scenarios</w:t>
      </w:r>
      <w:r w:rsidRPr="000C1C21">
        <w:rPr>
          <w:rStyle w:val="StyleUnderline"/>
        </w:rPr>
        <w:t xml:space="preserve"> which could plausibly </w:t>
      </w:r>
      <w:r w:rsidRPr="00050EC2">
        <w:rPr>
          <w:rStyle w:val="StyleUnderline"/>
          <w:highlight w:val="green"/>
        </w:rPr>
        <w:t xml:space="preserve">escalate to ASAT </w:t>
      </w:r>
      <w:r w:rsidRPr="00D654AF">
        <w:rPr>
          <w:rStyle w:val="StyleUnderline"/>
        </w:rPr>
        <w:t>usage</w:t>
      </w:r>
      <w:r w:rsidRPr="000C1C21">
        <w:rPr>
          <w:rStyle w:val="StyleUnderline"/>
        </w:rPr>
        <w:t>.</w:t>
      </w:r>
      <w:r w:rsidRPr="000C1C21">
        <w:t xml:space="preserve"> </w:t>
      </w:r>
      <w:r w:rsidRPr="000C1C21">
        <w:rPr>
          <w:rStyle w:val="StyleUnderline"/>
        </w:rPr>
        <w:t>Only major conflicts between the handful of states with ‘space club’ membership could be considered possible flashpoints.</w:t>
      </w:r>
      <w:r w:rsidRPr="000C1C21">
        <w:t xml:space="preserve"> Even then, </w:t>
      </w:r>
      <w:r w:rsidRPr="000C1C21">
        <w:rPr>
          <w:rStyle w:val="StyleUnderline"/>
        </w:rPr>
        <w:t xml:space="preserve">the </w:t>
      </w:r>
      <w:r w:rsidRPr="00050EC2">
        <w:rPr>
          <w:rStyle w:val="StyleUnderline"/>
          <w:highlight w:val="green"/>
        </w:rPr>
        <w:t>fragility</w:t>
      </w:r>
      <w:r w:rsidRPr="000C1C21">
        <w:rPr>
          <w:rStyle w:val="StyleUnderline"/>
        </w:rPr>
        <w:t xml:space="preserve"> </w:t>
      </w:r>
      <w:r w:rsidRPr="00050EC2">
        <w:rPr>
          <w:rStyle w:val="StyleUnderline"/>
          <w:highlight w:val="green"/>
        </w:rPr>
        <w:t>of</w:t>
      </w:r>
      <w:r w:rsidRPr="000C1C21">
        <w:rPr>
          <w:rStyle w:val="StyleUnderline"/>
        </w:rPr>
        <w:t xml:space="preserve"> an attacker’s own </w:t>
      </w:r>
      <w:r w:rsidRPr="00D654AF">
        <w:rPr>
          <w:rStyle w:val="StyleUnderline"/>
        </w:rPr>
        <w:t xml:space="preserve">space </w:t>
      </w:r>
      <w:r w:rsidRPr="00050EC2">
        <w:rPr>
          <w:rStyle w:val="StyleUnderline"/>
          <w:highlight w:val="green"/>
        </w:rPr>
        <w:t>assets creates de-escalatory pressures</w:t>
      </w:r>
      <w:r w:rsidRPr="000C1C21">
        <w:rPr>
          <w:rStyle w:val="StyleUnderline"/>
        </w:rPr>
        <w:t xml:space="preserve"> due to </w:t>
      </w:r>
      <w:r w:rsidRPr="00D654AF">
        <w:rPr>
          <w:rStyle w:val="StyleUnderline"/>
        </w:rPr>
        <w:t xml:space="preserve">the deterrent effect of retaliation. </w:t>
      </w:r>
      <w:r w:rsidRPr="00D654AF">
        <w:t xml:space="preserve">Since the earliest days of the space race, </w:t>
      </w:r>
      <w:r w:rsidRPr="00D654AF">
        <w:rPr>
          <w:rStyle w:val="StyleUnderline"/>
        </w:rPr>
        <w:t>dominant powers</w:t>
      </w:r>
      <w:r w:rsidRPr="000C1C21">
        <w:rPr>
          <w:rStyle w:val="StyleUnderline"/>
        </w:rPr>
        <w:t xml:space="preserve"> have recognized this dynamic and </w:t>
      </w:r>
      <w:r w:rsidRPr="00050EC2">
        <w:rPr>
          <w:rStyle w:val="StyleUnderline"/>
          <w:highlight w:val="green"/>
        </w:rPr>
        <w:t>demonstrated</w:t>
      </w:r>
      <w:r w:rsidRPr="000C1C21">
        <w:rPr>
          <w:rStyle w:val="StyleUnderline"/>
        </w:rPr>
        <w:t xml:space="preserve"> an </w:t>
      </w:r>
      <w:r w:rsidRPr="00050EC2">
        <w:rPr>
          <w:rStyle w:val="StyleUnderline"/>
          <w:highlight w:val="green"/>
        </w:rPr>
        <w:t xml:space="preserve">inclination towards </w:t>
      </w:r>
      <w:r w:rsidRPr="0042714D">
        <w:rPr>
          <w:rStyle w:val="StyleUnderline"/>
        </w:rPr>
        <w:t>de-escalatory</w:t>
      </w:r>
      <w:r w:rsidRPr="000C1C21">
        <w:rPr>
          <w:rStyle w:val="StyleUnderline"/>
        </w:rPr>
        <w:t xml:space="preserve"> space </w:t>
      </w:r>
      <w:r w:rsidRPr="00050EC2">
        <w:rPr>
          <w:rStyle w:val="StyleUnderline"/>
          <w:highlight w:val="green"/>
        </w:rPr>
        <w:t>strategies</w:t>
      </w:r>
      <w:r w:rsidRPr="000C1C21">
        <w:rPr>
          <w:rStyle w:val="StyleUnderline"/>
        </w:rPr>
        <w:t xml:space="preserve"> [23]. </w:t>
      </w:r>
    </w:p>
    <w:p w14:paraId="07192EC4" w14:textId="77777777" w:rsidR="00B47FA7" w:rsidRPr="000C1C21" w:rsidRDefault="00B47FA7" w:rsidP="00B47FA7">
      <w:r w:rsidRPr="000C1C21">
        <w:t xml:space="preserve">B. Attributable Norms </w:t>
      </w:r>
    </w:p>
    <w:p w14:paraId="6C23C96D" w14:textId="77777777" w:rsidR="00B47FA7" w:rsidRPr="000C1C21" w:rsidRDefault="00B47FA7" w:rsidP="00B47FA7">
      <w:pPr>
        <w:rPr>
          <w:rStyle w:val="StyleUnderline"/>
        </w:rPr>
      </w:pPr>
      <w:r w:rsidRPr="000C1C21">
        <w:t xml:space="preserve">There also exists a </w:t>
      </w:r>
      <w:r w:rsidRPr="000C1C21">
        <w:rPr>
          <w:rStyle w:val="StyleUnderline"/>
        </w:rPr>
        <w:t xml:space="preserve">long-standing normative framework </w:t>
      </w:r>
      <w:proofErr w:type="spellStart"/>
      <w:r w:rsidRPr="000C1C21">
        <w:rPr>
          <w:rStyle w:val="StyleUnderline"/>
        </w:rPr>
        <w:t>favouring</w:t>
      </w:r>
      <w:proofErr w:type="spellEnd"/>
      <w:r w:rsidRPr="000C1C21">
        <w:rPr>
          <w:rStyle w:val="StyleUnderline"/>
        </w:rPr>
        <w:t xml:space="preserve"> the peaceful use of space. </w:t>
      </w:r>
      <w:r w:rsidRPr="000C1C21">
        <w:t xml:space="preserve">The effectiveness of this regime, </w:t>
      </w:r>
      <w:proofErr w:type="spellStart"/>
      <w:r w:rsidRPr="000C1C21">
        <w:t>centred</w:t>
      </w:r>
      <w:proofErr w:type="spellEnd"/>
      <w:r w:rsidRPr="000C1C21">
        <w:t xml:space="preserve"> around </w:t>
      </w:r>
      <w:r w:rsidRPr="000C1C21">
        <w:rPr>
          <w:rStyle w:val="StyleUnderline"/>
        </w:rPr>
        <w:t>the Outer Space Treaty (</w:t>
      </w:r>
      <w:r w:rsidRPr="00050EC2">
        <w:rPr>
          <w:rStyle w:val="StyleUnderline"/>
          <w:highlight w:val="green"/>
        </w:rPr>
        <w:t>OST</w:t>
      </w:r>
      <w:r w:rsidRPr="000C1C21">
        <w:rPr>
          <w:rStyle w:val="StyleUnderline"/>
        </w:rPr>
        <w:t>),</w:t>
      </w:r>
      <w:r w:rsidRPr="000C1C21">
        <w:t xml:space="preserve"> is </w:t>
      </w:r>
      <w:r w:rsidRPr="000C1C21">
        <w:rPr>
          <w:rStyle w:val="StyleUnderline"/>
        </w:rPr>
        <w:t>highly contentious and many have pointed out its serious legal and political shortcomings</w:t>
      </w:r>
      <w:r w:rsidRPr="000C1C21">
        <w:t xml:space="preserve"> [24]–[26]. Nevertheless, </w:t>
      </w:r>
      <w:r w:rsidRPr="000C1C21">
        <w:rPr>
          <w:rStyle w:val="StyleUnderline"/>
        </w:rPr>
        <w:t xml:space="preserve">this status quo framework has somehow </w:t>
      </w:r>
      <w:r w:rsidRPr="00050EC2">
        <w:rPr>
          <w:rStyle w:val="StyleUnderline"/>
          <w:highlight w:val="green"/>
        </w:rPr>
        <w:t>supported</w:t>
      </w:r>
      <w:r w:rsidRPr="000C1C21">
        <w:rPr>
          <w:rStyle w:val="StyleUnderline"/>
        </w:rPr>
        <w:t xml:space="preserve"> over </w:t>
      </w:r>
      <w:r w:rsidRPr="00050EC2">
        <w:rPr>
          <w:rStyle w:val="StyleUnderline"/>
          <w:highlight w:val="green"/>
        </w:rPr>
        <w:t>six decades of</w:t>
      </w:r>
      <w:r w:rsidRPr="000C1C21">
        <w:rPr>
          <w:rStyle w:val="StyleUnderline"/>
        </w:rPr>
        <w:t xml:space="preserve"> relative </w:t>
      </w:r>
      <w:r w:rsidRPr="00050EC2">
        <w:rPr>
          <w:rStyle w:val="StyleUnderline"/>
          <w:highlight w:val="green"/>
        </w:rPr>
        <w:t>peace</w:t>
      </w:r>
      <w:r w:rsidRPr="000C1C21">
        <w:rPr>
          <w:rStyle w:val="StyleUnderline"/>
        </w:rPr>
        <w:t xml:space="preserve"> in orbit. </w:t>
      </w:r>
    </w:p>
    <w:p w14:paraId="33F34B97" w14:textId="77777777" w:rsidR="00B47FA7" w:rsidRPr="000C1C21" w:rsidRDefault="00B47FA7" w:rsidP="00B47FA7">
      <w:pPr>
        <w:rPr>
          <w:rStyle w:val="StyleUnderline"/>
        </w:rPr>
      </w:pPr>
      <w:r w:rsidRPr="000C1C21">
        <w:t xml:space="preserve">Over these six decades, </w:t>
      </w:r>
      <w:r w:rsidRPr="00050EC2">
        <w:rPr>
          <w:rStyle w:val="StyleUnderline"/>
          <w:highlight w:val="green"/>
        </w:rPr>
        <w:t>norms</w:t>
      </w:r>
      <w:r w:rsidRPr="000C1C21">
        <w:rPr>
          <w:rStyle w:val="StyleUnderline"/>
        </w:rPr>
        <w:t xml:space="preserve"> have </w:t>
      </w:r>
      <w:r w:rsidRPr="00050EC2">
        <w:rPr>
          <w:rStyle w:val="StyleUnderline"/>
          <w:highlight w:val="green"/>
        </w:rPr>
        <w:t>become deeply ingrained</w:t>
      </w:r>
      <w:r w:rsidRPr="000C1C21">
        <w:rPr>
          <w:rStyle w:val="StyleUnderline"/>
        </w:rPr>
        <w:t xml:space="preserve"> into the way states describe and perceive space weaponization. </w:t>
      </w:r>
      <w:r w:rsidRPr="000C1C21">
        <w:t xml:space="preserve">This </w:t>
      </w:r>
      <w:r w:rsidRPr="000C1C21">
        <w:rPr>
          <w:rStyle w:val="StyleUnderline"/>
        </w:rPr>
        <w:t>de facto codification was dramatically demonstrated in 2005 when the US found itself on the short end of a 160-1 UN vote after opposing a non-binding resolution on space weaponization.</w:t>
      </w:r>
      <w:r w:rsidRPr="000C1C21">
        <w:t xml:space="preserve"> Although </w:t>
      </w:r>
      <w:r w:rsidRPr="0042714D">
        <w:rPr>
          <w:rStyle w:val="StyleUnderline"/>
        </w:rPr>
        <w:t>states have occasionally pushed</w:t>
      </w:r>
      <w:r w:rsidRPr="000C1C21">
        <w:rPr>
          <w:rStyle w:val="StyleUnderline"/>
        </w:rPr>
        <w:t xml:space="preserve"> the boundaries of these norms, this has typically occurred through incremental legal re-interpretation rather than outright opposition [27</w:t>
      </w:r>
      <w:r w:rsidRPr="000C1C21">
        <w:t xml:space="preserve">]. </w:t>
      </w:r>
      <w:r w:rsidRPr="000C1C21">
        <w:rPr>
          <w:rStyle w:val="StyleUnderline"/>
        </w:rPr>
        <w:t>Even</w:t>
      </w:r>
      <w:r w:rsidRPr="000C1C21">
        <w:t xml:space="preserve"> the </w:t>
      </w:r>
      <w:r w:rsidRPr="00050EC2">
        <w:rPr>
          <w:rStyle w:val="StyleUnderline"/>
          <w:highlight w:val="green"/>
        </w:rPr>
        <w:t>most notable incidents</w:t>
      </w:r>
      <w:r w:rsidRPr="000C1C21">
        <w:t xml:space="preserve">, such as the 2007-2008 US and Chinese ASAT demonstrations, </w:t>
      </w:r>
      <w:r w:rsidRPr="000C1C21">
        <w:rPr>
          <w:rStyle w:val="StyleUnderline"/>
        </w:rPr>
        <w:t xml:space="preserve">were </w:t>
      </w:r>
      <w:r w:rsidRPr="00050EC2">
        <w:rPr>
          <w:rStyle w:val="StyleUnderline"/>
          <w:highlight w:val="green"/>
        </w:rPr>
        <w:t>couched in rhetoric</w:t>
      </w:r>
      <w:r w:rsidRPr="000C1C21">
        <w:rPr>
          <w:rStyle w:val="StyleUnderline"/>
        </w:rPr>
        <w:t xml:space="preserve"> from both the norm violators and defenders, depicting space as a peaceful global commons</w:t>
      </w:r>
      <w:r w:rsidRPr="000C1C21">
        <w:t xml:space="preserve"> [27, p. 56]. Altogether, this suggests that </w:t>
      </w:r>
      <w:r w:rsidRPr="00050EC2">
        <w:rPr>
          <w:rStyle w:val="StyleUnderline"/>
          <w:highlight w:val="green"/>
        </w:rPr>
        <w:lastRenderedPageBreak/>
        <w:t>states perceive real costs</w:t>
      </w:r>
      <w:r w:rsidRPr="000C1C21">
        <w:rPr>
          <w:rStyle w:val="StyleUnderline"/>
        </w:rPr>
        <w:t xml:space="preserve"> to breaking this normative tradition and may even </w:t>
      </w:r>
      <w:r w:rsidRPr="00050EC2">
        <w:rPr>
          <w:rStyle w:val="StyleUnderline"/>
          <w:highlight w:val="green"/>
        </w:rPr>
        <w:t>moderate</w:t>
      </w:r>
      <w:r w:rsidRPr="000C1C21">
        <w:rPr>
          <w:rStyle w:val="StyleUnderline"/>
        </w:rPr>
        <w:t xml:space="preserve"> </w:t>
      </w:r>
      <w:r w:rsidRPr="00050EC2">
        <w:rPr>
          <w:rStyle w:val="StyleUnderline"/>
          <w:highlight w:val="green"/>
        </w:rPr>
        <w:t xml:space="preserve">their </w:t>
      </w:r>
      <w:proofErr w:type="spellStart"/>
      <w:r w:rsidRPr="00050EC2">
        <w:rPr>
          <w:rStyle w:val="StyleUnderline"/>
          <w:highlight w:val="green"/>
        </w:rPr>
        <w:t>behaviours</w:t>
      </w:r>
      <w:proofErr w:type="spellEnd"/>
      <w:r w:rsidRPr="000C1C21">
        <w:rPr>
          <w:rStyle w:val="StyleUnderline"/>
        </w:rPr>
        <w:t xml:space="preserve"> accordingly. </w:t>
      </w:r>
    </w:p>
    <w:p w14:paraId="17A7B667" w14:textId="77777777" w:rsidR="00B47FA7" w:rsidRPr="000C1C21" w:rsidRDefault="00B47FA7" w:rsidP="00B47FA7">
      <w:r w:rsidRPr="000C1C21">
        <w:t xml:space="preserve">One further factor supporting this norms regime is the </w:t>
      </w:r>
      <w:r w:rsidRPr="00050EC2">
        <w:rPr>
          <w:rStyle w:val="StyleUnderline"/>
          <w:highlight w:val="green"/>
        </w:rPr>
        <w:t>high degree of attributability</w:t>
      </w:r>
      <w:r w:rsidRPr="000C1C21">
        <w:rPr>
          <w:rStyle w:val="StyleUnderline"/>
        </w:rPr>
        <w:t xml:space="preserve"> surrounding ASAT weapons.</w:t>
      </w:r>
      <w:r w:rsidRPr="000C1C21">
        <w:t xml:space="preserve"> For </w:t>
      </w:r>
      <w:r w:rsidRPr="000C1C21">
        <w:rPr>
          <w:rStyle w:val="StyleUnderline"/>
        </w:rPr>
        <w:t xml:space="preserve">kinetic ASAT technology, plausible </w:t>
      </w:r>
      <w:r w:rsidRPr="0042714D">
        <w:rPr>
          <w:rStyle w:val="StyleUnderline"/>
        </w:rPr>
        <w:t>deniability</w:t>
      </w:r>
      <w:r w:rsidRPr="000C1C21">
        <w:rPr>
          <w:rStyle w:val="StyleUnderline"/>
        </w:rPr>
        <w:t xml:space="preserve"> and </w:t>
      </w:r>
      <w:r w:rsidRPr="00050EC2">
        <w:rPr>
          <w:rStyle w:val="StyleUnderline"/>
          <w:highlight w:val="green"/>
        </w:rPr>
        <w:t>stealth</w:t>
      </w:r>
      <w:r w:rsidRPr="000C1C21">
        <w:rPr>
          <w:rStyle w:val="StyleUnderline"/>
        </w:rPr>
        <w:t xml:space="preserve"> are essentially </w:t>
      </w:r>
      <w:r w:rsidRPr="00050EC2">
        <w:rPr>
          <w:rStyle w:val="StyleUnderline"/>
          <w:highlight w:val="green"/>
        </w:rPr>
        <w:t>impossible</w:t>
      </w:r>
      <w:r w:rsidRPr="000C1C21">
        <w:rPr>
          <w:rStyle w:val="StyleUnderline"/>
        </w:rPr>
        <w:t xml:space="preserve">. </w:t>
      </w:r>
      <w:r w:rsidRPr="000C1C21">
        <w:t xml:space="preserve">The </w:t>
      </w:r>
      <w:r w:rsidRPr="0042714D">
        <w:rPr>
          <w:rStyle w:val="StyleUnderline"/>
        </w:rPr>
        <w:t>literally</w:t>
      </w:r>
      <w:r w:rsidRPr="000C1C21">
        <w:rPr>
          <w:rStyle w:val="StyleUnderline"/>
        </w:rPr>
        <w:t xml:space="preserve"> </w:t>
      </w:r>
      <w:r w:rsidRPr="00050EC2">
        <w:rPr>
          <w:rStyle w:val="StyleUnderline"/>
          <w:highlight w:val="green"/>
        </w:rPr>
        <w:t>explosive act of launching</w:t>
      </w:r>
      <w:r w:rsidRPr="000C1C21">
        <w:rPr>
          <w:rStyle w:val="StyleUnderline"/>
        </w:rPr>
        <w:t xml:space="preserve"> a rocket cannot evade detection and, if used offensively, retaliation.</w:t>
      </w:r>
      <w:r w:rsidRPr="000C1C21">
        <w:t xml:space="preserve"> This </w:t>
      </w:r>
      <w:r w:rsidRPr="0042714D">
        <w:rPr>
          <w:rStyle w:val="StyleUnderline"/>
        </w:rPr>
        <w:t>imposes</w:t>
      </w:r>
      <w:r w:rsidRPr="000C1C21">
        <w:rPr>
          <w:rStyle w:val="StyleUnderline"/>
        </w:rPr>
        <w:t xml:space="preserve"> </w:t>
      </w:r>
      <w:r w:rsidRPr="00050EC2">
        <w:rPr>
          <w:rStyle w:val="StyleUnderline"/>
          <w:highlight w:val="green"/>
        </w:rPr>
        <w:t>high</w:t>
      </w:r>
      <w:r w:rsidRPr="000C1C21">
        <w:rPr>
          <w:rStyle w:val="StyleUnderline"/>
        </w:rPr>
        <w:t xml:space="preserve"> </w:t>
      </w:r>
      <w:r w:rsidRPr="00050EC2">
        <w:rPr>
          <w:rStyle w:val="StyleUnderline"/>
          <w:highlight w:val="green"/>
        </w:rPr>
        <w:t>diplomatic costs</w:t>
      </w:r>
      <w:r w:rsidRPr="000C1C21">
        <w:rPr>
          <w:rStyle w:val="StyleUnderline"/>
        </w:rPr>
        <w:t xml:space="preserve"> on ASAT usage and testing,</w:t>
      </w:r>
      <w:r w:rsidRPr="000C1C21">
        <w:t xml:space="preserve"> particularly during peacetime. </w:t>
      </w:r>
    </w:p>
    <w:p w14:paraId="180D3907" w14:textId="77777777" w:rsidR="00B47FA7" w:rsidRPr="000C1C21" w:rsidRDefault="00B47FA7" w:rsidP="00B47FA7">
      <w:r w:rsidRPr="000C1C21">
        <w:t xml:space="preserve">C. Environmental Interdependence </w:t>
      </w:r>
    </w:p>
    <w:p w14:paraId="4E519071" w14:textId="77777777" w:rsidR="00B47FA7" w:rsidRPr="004B124B" w:rsidRDefault="00B47FA7" w:rsidP="00B47FA7">
      <w:pPr>
        <w:rPr>
          <w:u w:val="single"/>
        </w:rPr>
      </w:pPr>
      <w:r w:rsidRPr="000C1C21">
        <w:t xml:space="preserve">A </w:t>
      </w:r>
      <w:r w:rsidRPr="000C1C21">
        <w:rPr>
          <w:rStyle w:val="StyleUnderline"/>
        </w:rPr>
        <w:t xml:space="preserve">third stabilizing force relates to the </w:t>
      </w:r>
      <w:r w:rsidRPr="00050EC2">
        <w:rPr>
          <w:rStyle w:val="StyleUnderline"/>
          <w:highlight w:val="green"/>
        </w:rPr>
        <w:t>orbital debris</w:t>
      </w:r>
      <w:r w:rsidRPr="000C1C21">
        <w:rPr>
          <w:rStyle w:val="StyleUnderline"/>
        </w:rPr>
        <w:t xml:space="preserve"> consequences of ASATs</w:t>
      </w:r>
      <w:r w:rsidRPr="000C1C21">
        <w:t xml:space="preserve">. </w:t>
      </w:r>
      <w:r w:rsidRPr="000C1C21">
        <w:rPr>
          <w:rStyle w:val="StyleUnderline"/>
        </w:rPr>
        <w:t>China’s</w:t>
      </w:r>
      <w:r w:rsidRPr="000C1C21">
        <w:t xml:space="preserve"> </w:t>
      </w:r>
      <w:r w:rsidRPr="000C1C21">
        <w:rPr>
          <w:rStyle w:val="StyleUnderline"/>
        </w:rPr>
        <w:t>2007 ASAT demonstration was the largest debris-generating event in history</w:t>
      </w:r>
      <w:r w:rsidRPr="000C1C21">
        <w:t xml:space="preserve">, as the targeted satellite </w:t>
      </w:r>
      <w:r w:rsidRPr="000C1C21">
        <w:rPr>
          <w:rStyle w:val="StyleUnderline"/>
        </w:rPr>
        <w:t>dissipated into thousands of dangerous debris particles</w:t>
      </w:r>
      <w:r w:rsidRPr="000C1C21">
        <w:t xml:space="preserve"> [28, p. 4]. Since debris particles are indiscriminate and unpredictable, they often </w:t>
      </w:r>
      <w:r w:rsidRPr="00050EC2">
        <w:rPr>
          <w:rStyle w:val="StyleUnderline"/>
          <w:highlight w:val="green"/>
        </w:rPr>
        <w:t>threaten</w:t>
      </w:r>
      <w:r w:rsidRPr="000C1C21">
        <w:rPr>
          <w:rStyle w:val="StyleUnderline"/>
        </w:rPr>
        <w:t xml:space="preserve"> the </w:t>
      </w:r>
      <w:r w:rsidRPr="00050EC2">
        <w:rPr>
          <w:rStyle w:val="StyleUnderline"/>
          <w:highlight w:val="green"/>
        </w:rPr>
        <w:t>attacker’s</w:t>
      </w:r>
      <w:r w:rsidRPr="000C1C21">
        <w:rPr>
          <w:rStyle w:val="StyleUnderline"/>
        </w:rPr>
        <w:t xml:space="preserve"> own space </w:t>
      </w:r>
      <w:r w:rsidRPr="00050EC2">
        <w:rPr>
          <w:rStyle w:val="StyleUnderline"/>
          <w:highlight w:val="green"/>
        </w:rPr>
        <w:t>assets</w:t>
      </w:r>
      <w:r w:rsidRPr="000C1C21">
        <w:rPr>
          <w:rStyle w:val="StyleUnderline"/>
        </w:rPr>
        <w:t xml:space="preserve"> </w:t>
      </w:r>
      <w:r w:rsidRPr="000C1C21">
        <w:t xml:space="preserve">[22, p. 420]. This is </w:t>
      </w:r>
      <w:r w:rsidRPr="000C1C21">
        <w:rPr>
          <w:rStyle w:val="StyleUnderline"/>
        </w:rPr>
        <w:t>compounded by Kessler syndrome</w:t>
      </w:r>
      <w:r w:rsidRPr="000C1C21">
        <w:t xml:space="preserve">, a phenomenon whereby orbital debris ‘breeds’ as large pieces of debris collide and disintegrate. As space debris remains in orbit for hundreds of years, the </w:t>
      </w:r>
      <w:r w:rsidRPr="000C1C21">
        <w:rPr>
          <w:rStyle w:val="StyleUnderline"/>
        </w:rPr>
        <w:t xml:space="preserve">cascade effect of an </w:t>
      </w:r>
      <w:r w:rsidRPr="00050EC2">
        <w:rPr>
          <w:rStyle w:val="StyleUnderline"/>
          <w:highlight w:val="green"/>
        </w:rPr>
        <w:t>ASAT attack can constrain</w:t>
      </w:r>
      <w:r w:rsidRPr="000C1C21">
        <w:rPr>
          <w:rStyle w:val="StyleUnderline"/>
        </w:rPr>
        <w:t xml:space="preserve"> the attacker’s </w:t>
      </w:r>
      <w:r w:rsidRPr="00050EC2">
        <w:rPr>
          <w:rStyle w:val="StyleUnderline"/>
          <w:highlight w:val="green"/>
        </w:rPr>
        <w:t>long-term use of space</w:t>
      </w:r>
      <w:r w:rsidRPr="000C1C21">
        <w:t xml:space="preserve"> [29, pp. 295– 296]. </w:t>
      </w:r>
      <w:r w:rsidRPr="000C1C21">
        <w:rPr>
          <w:rStyle w:val="StyleUnderline"/>
        </w:rPr>
        <w:t>Any state with kinetic ASAT capabilities</w:t>
      </w:r>
      <w:r w:rsidRPr="000C1C21">
        <w:t xml:space="preserve"> will </w:t>
      </w:r>
      <w:r w:rsidRPr="000C1C21">
        <w:rPr>
          <w:rStyle w:val="StyleUnderline"/>
        </w:rPr>
        <w:t>likely also operate satellites</w:t>
      </w:r>
      <w:r w:rsidRPr="000C1C21">
        <w:t xml:space="preserve"> of its own, and </w:t>
      </w:r>
      <w:r w:rsidRPr="000C1C21">
        <w:rPr>
          <w:rStyle w:val="StyleUnderline"/>
        </w:rPr>
        <w:t>they are necessarily exposed to this collateral damage threat</w:t>
      </w:r>
      <w:r w:rsidRPr="000C1C21">
        <w:t xml:space="preserve">. Space </w:t>
      </w:r>
      <w:r w:rsidRPr="000C1C21">
        <w:rPr>
          <w:rStyle w:val="StyleUnderline"/>
        </w:rPr>
        <w:t xml:space="preserve">debris thus </w:t>
      </w:r>
      <w:r w:rsidRPr="00050EC2">
        <w:rPr>
          <w:rStyle w:val="StyleUnderline"/>
          <w:highlight w:val="green"/>
        </w:rPr>
        <w:t>acts as a strong strategic deterrent</w:t>
      </w:r>
      <w:r w:rsidRPr="000C1C21">
        <w:rPr>
          <w:rStyle w:val="StyleUnderline"/>
        </w:rPr>
        <w:t xml:space="preserve"> to ASAT usage.</w:t>
      </w:r>
    </w:p>
    <w:p w14:paraId="23CB39E8" w14:textId="77777777" w:rsidR="00B47FA7" w:rsidRDefault="00B47FA7" w:rsidP="00B47FA7">
      <w:pPr>
        <w:rPr>
          <w:rStyle w:val="Emphasis"/>
        </w:rPr>
      </w:pPr>
    </w:p>
    <w:p w14:paraId="1AE9FB69" w14:textId="77777777" w:rsidR="00B47FA7" w:rsidRDefault="00B47FA7" w:rsidP="00B47FA7">
      <w:r>
        <w:br/>
      </w:r>
    </w:p>
    <w:p w14:paraId="1D5EABA9" w14:textId="77777777" w:rsidR="00B47FA7" w:rsidRPr="00801339" w:rsidRDefault="00B47FA7" w:rsidP="00B47FA7">
      <w:pPr>
        <w:rPr>
          <w:sz w:val="12"/>
        </w:rPr>
      </w:pPr>
    </w:p>
    <w:p w14:paraId="53EC34EE" w14:textId="77777777" w:rsidR="00B47FA7" w:rsidRPr="00002B06" w:rsidRDefault="00B47FA7" w:rsidP="00B47FA7"/>
    <w:p w14:paraId="552DFAFB"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Garamond">
    <w:panose1 w:val="02020404030301010803"/>
    <w:charset w:val="00"/>
    <w:family w:val="roman"/>
    <w:pitch w:val="variable"/>
    <w:sig w:usb0="00000287" w:usb1="00000002" w:usb2="00000000" w:usb3="00000000" w:csb0="0000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 w:name="Malgun Gothic">
    <w:panose1 w:val="020B0503020000020004"/>
    <w:charset w:val="81"/>
    <w:family w:val="swiss"/>
    <w:pitch w:val="variable"/>
    <w:sig w:usb0="9000002F" w:usb1="29D77CFB" w:usb2="00000012" w:usb3="00000000" w:csb0="0008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914F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BE4"/>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0A3C"/>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6AF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575F5"/>
    <w:rsid w:val="00674A78"/>
    <w:rsid w:val="00696A16"/>
    <w:rsid w:val="00696BFC"/>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76F0F"/>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47FA7"/>
    <w:rsid w:val="00B5602D"/>
    <w:rsid w:val="00B60125"/>
    <w:rsid w:val="00B6656B"/>
    <w:rsid w:val="00B71625"/>
    <w:rsid w:val="00B75C54"/>
    <w:rsid w:val="00B8710E"/>
    <w:rsid w:val="00B914F4"/>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E72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481484A"/>
  <w14:defaultImageDpi w14:val="300"/>
  <w15:docId w15:val="{1A77F011-27F0-7146-9F66-7901ABE04A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04BE4"/>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204BE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04BE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204BE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204BE4"/>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semiHidden/>
    <w:unhideWhenUsed/>
    <w:rsid w:val="00B47FA7"/>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204BE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04BE4"/>
  </w:style>
  <w:style w:type="character" w:customStyle="1" w:styleId="Heading1Char">
    <w:name w:val="Heading 1 Char"/>
    <w:aliases w:val="Pocket Char"/>
    <w:basedOn w:val="DefaultParagraphFont"/>
    <w:link w:val="Heading1"/>
    <w:uiPriority w:val="9"/>
    <w:rsid w:val="00204BE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04BE4"/>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204BE4"/>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204BE4"/>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1"/>
    <w:qFormat/>
    <w:rsid w:val="00204BE4"/>
    <w:rPr>
      <w:b/>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c"/>
    <w:basedOn w:val="DefaultParagraphFont"/>
    <w:uiPriority w:val="1"/>
    <w:qFormat/>
    <w:rsid w:val="00204BE4"/>
    <w:rPr>
      <w:b/>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204BE4"/>
    <w:rPr>
      <w:rFonts w:ascii="Calibri" w:hAnsi="Calibri" w:cs="Calibri"/>
      <w:b/>
      <w:i w:val="0"/>
      <w:iCs/>
      <w:sz w:val="22"/>
      <w:u w:val="single"/>
      <w:bdr w:val="single" w:sz="18" w:space="0" w:color="auto"/>
    </w:rPr>
  </w:style>
  <w:style w:type="character" w:styleId="FollowedHyperlink">
    <w:name w:val="FollowedHyperlink"/>
    <w:basedOn w:val="DefaultParagraphFont"/>
    <w:uiPriority w:val="99"/>
    <w:semiHidden/>
    <w:unhideWhenUsed/>
    <w:rsid w:val="00204BE4"/>
    <w:rPr>
      <w:color w:val="auto"/>
      <w:u w:val="none"/>
    </w:rPr>
  </w:style>
  <w:style w:type="character" w:styleId="Hyperlink">
    <w:name w:val="Hyperlink"/>
    <w:aliases w:val="Read,Important,heading 1 (block title),Card Text,Internet Link,Analytic Text,Internet link,Char Char1,Underline Char Char Char Char1,Heading 3 Char Char Char Char Char Char Char Char Char Char1,Heading 1 Char2,F2 - Heading 1 Char1,Pocket Char1"/>
    <w:basedOn w:val="DefaultParagraphFont"/>
    <w:uiPriority w:val="99"/>
    <w:unhideWhenUsed/>
    <w:rsid w:val="00204BE4"/>
    <w:rPr>
      <w:color w:val="auto"/>
      <w:u w:val="none"/>
    </w:rPr>
  </w:style>
  <w:style w:type="paragraph" w:styleId="DocumentMap">
    <w:name w:val="Document Map"/>
    <w:basedOn w:val="Normal"/>
    <w:link w:val="DocumentMapChar"/>
    <w:uiPriority w:val="99"/>
    <w:semiHidden/>
    <w:unhideWhenUsed/>
    <w:rsid w:val="00204BE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04BE4"/>
    <w:rPr>
      <w:rFonts w:ascii="Lucida Grande" w:hAnsi="Lucida Grande" w:cs="Lucida Grande"/>
    </w:rPr>
  </w:style>
  <w:style w:type="character" w:customStyle="1" w:styleId="Heading5Char">
    <w:name w:val="Heading 5 Char"/>
    <w:basedOn w:val="DefaultParagraphFont"/>
    <w:link w:val="Heading5"/>
    <w:uiPriority w:val="9"/>
    <w:semiHidden/>
    <w:rsid w:val="00B47FA7"/>
    <w:rPr>
      <w:rFonts w:asciiTheme="majorHAnsi" w:eastAsiaTheme="majorEastAsia" w:hAnsiTheme="majorHAnsi" w:cstheme="majorBidi"/>
      <w:color w:val="365F91" w:themeColor="accent1" w:themeShade="BF"/>
      <w:sz w:val="16"/>
    </w:rPr>
  </w:style>
  <w:style w:type="paragraph" w:customStyle="1" w:styleId="Emphasis1">
    <w:name w:val="Emphasis1"/>
    <w:basedOn w:val="Normal"/>
    <w:link w:val="Emphasis"/>
    <w:autoRedefine/>
    <w:uiPriority w:val="20"/>
    <w:qFormat/>
    <w:rsid w:val="00B47FA7"/>
    <w:pPr>
      <w:pBdr>
        <w:top w:val="single" w:sz="4" w:space="1" w:color="auto"/>
        <w:left w:val="single" w:sz="4" w:space="4" w:color="auto"/>
        <w:bottom w:val="single" w:sz="4" w:space="1" w:color="auto"/>
        <w:right w:val="single" w:sz="4" w:space="4" w:color="auto"/>
      </w:pBdr>
      <w:ind w:left="720"/>
      <w:jc w:val="both"/>
    </w:pPr>
    <w:rPr>
      <w:b/>
      <w:iCs/>
      <w:sz w:val="22"/>
      <w:u w:val="single"/>
      <w:bdr w:val="single" w:sz="18" w:space="0" w:color="auto"/>
    </w:rPr>
  </w:style>
  <w:style w:type="paragraph" w:styleId="ListParagraph">
    <w:name w:val="List Paragraph"/>
    <w:aliases w:val="6 font"/>
    <w:basedOn w:val="Normal"/>
    <w:uiPriority w:val="34"/>
    <w:unhideWhenUsed/>
    <w:qFormat/>
    <w:rsid w:val="00B47FA7"/>
    <w:pPr>
      <w:ind w:left="720"/>
      <w:contextualSpacing/>
    </w:pPr>
  </w:style>
  <w:style w:type="paragraph" w:customStyle="1" w:styleId="textbold">
    <w:name w:val="text bold"/>
    <w:basedOn w:val="Normal"/>
    <w:uiPriority w:val="20"/>
    <w:qFormat/>
    <w:rsid w:val="00B47FA7"/>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sz w:val="22"/>
      <w:u w:val="single"/>
      <w:bdr w:val="single" w:sz="18" w:space="0" w:color="auto"/>
    </w:rPr>
  </w:style>
  <w:style w:type="paragraph" w:styleId="NoSpacing">
    <w:name w:val="No Spacing"/>
    <w:uiPriority w:val="1"/>
    <w:rsid w:val="00B47FA7"/>
    <w:rPr>
      <w:rFonts w:ascii="Garamond" w:hAnsi="Garamond"/>
      <w:sz w:val="22"/>
    </w:rPr>
  </w:style>
  <w:style w:type="paragraph" w:customStyle="1" w:styleId="Analytic">
    <w:name w:val="Analytic"/>
    <w:basedOn w:val="Normal"/>
    <w:autoRedefine/>
    <w:qFormat/>
    <w:rsid w:val="00B47FA7"/>
    <w:rPr>
      <w:b/>
      <w:bCs/>
      <w:color w:val="404040" w:themeColor="text1" w:themeTint="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researchgate.net/publication/334422193_The_Cyber-ASAT_On_the_Impact_of_Cyber_Weapons_in_Outer_Space%20accessed%2012/10/2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wegmann2024/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14</TotalTime>
  <Pages>23</Pages>
  <Words>12324</Words>
  <Characters>70247</Characters>
  <Application>Microsoft Office Word</Application>
  <DocSecurity>0</DocSecurity>
  <Lines>585</Lines>
  <Paragraphs>164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82407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Ava Wegmann-Gatarz</cp:lastModifiedBy>
  <cp:revision>6</cp:revision>
  <dcterms:created xsi:type="dcterms:W3CDTF">2022-01-16T00:47:00Z</dcterms:created>
  <dcterms:modified xsi:type="dcterms:W3CDTF">2022-01-16T17:26:00Z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