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DF025" w14:textId="77777777" w:rsidR="00C471C0" w:rsidRDefault="00C471C0" w:rsidP="00C471C0">
      <w:pPr>
        <w:pStyle w:val="Heading1"/>
      </w:pPr>
      <w:r>
        <w:t>1NC</w:t>
      </w:r>
    </w:p>
    <w:p w14:paraId="0442B9A0" w14:textId="77777777" w:rsidR="00C471C0" w:rsidRDefault="00C471C0" w:rsidP="00C471C0">
      <w:pPr>
        <w:pStyle w:val="Heading2"/>
      </w:pPr>
      <w:r>
        <w:lastRenderedPageBreak/>
        <w:t>1NC – DA</w:t>
      </w:r>
    </w:p>
    <w:p w14:paraId="0ED7DE1C" w14:textId="77777777" w:rsidR="00C471C0" w:rsidRDefault="00C471C0" w:rsidP="00C471C0">
      <w:pPr>
        <w:pStyle w:val="Heading4"/>
      </w:pPr>
      <w:r>
        <w:t>Xi is consolidating unprecedented political power – that’s only possible with strong PLA support</w:t>
      </w:r>
    </w:p>
    <w:p w14:paraId="0A708761" w14:textId="77777777" w:rsidR="00C471C0" w:rsidRPr="00845F67" w:rsidRDefault="00C471C0" w:rsidP="00C471C0">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1A06585A" w14:textId="77777777" w:rsidR="00C471C0" w:rsidRPr="00225479" w:rsidRDefault="00C471C0" w:rsidP="00C471C0">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00782C72" w14:textId="77777777" w:rsidR="00C471C0" w:rsidRPr="00225479" w:rsidRDefault="00C471C0" w:rsidP="00C471C0">
      <w:r w:rsidRPr="00225479">
        <w:rPr>
          <w:rStyle w:val="StyleUnderline"/>
        </w:rPr>
        <w:t>Why is the People's Liberation Army making a comeback? The answer lies in succession politics</w:t>
      </w:r>
      <w:r w:rsidRPr="00225479">
        <w:t>.</w:t>
      </w:r>
    </w:p>
    <w:p w14:paraId="1D4DCA49" w14:textId="77777777" w:rsidR="00C471C0" w:rsidRPr="00225479" w:rsidRDefault="00C471C0" w:rsidP="00C471C0">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4C562730" w14:textId="77777777" w:rsidR="00C471C0" w:rsidRPr="00225479" w:rsidRDefault="00C471C0" w:rsidP="00C471C0">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202A4B85" w14:textId="77777777" w:rsidR="00C471C0" w:rsidRPr="00225479" w:rsidRDefault="00C471C0" w:rsidP="00C471C0">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119FFED7" w14:textId="77777777" w:rsidR="00C471C0" w:rsidRPr="00225479" w:rsidRDefault="00C471C0" w:rsidP="00C471C0">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4200498F" w14:textId="77777777" w:rsidR="00C471C0" w:rsidRPr="00225479" w:rsidRDefault="00C471C0" w:rsidP="00C471C0">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2012C96B" w14:textId="77777777" w:rsidR="00C471C0" w:rsidRPr="00225479" w:rsidRDefault="00C471C0" w:rsidP="00C471C0">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0BC5D8E1" w14:textId="77777777" w:rsidR="00C471C0" w:rsidRPr="00225479" w:rsidRDefault="00C471C0" w:rsidP="00C471C0">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401DDC65" w14:textId="77777777" w:rsidR="00C471C0" w:rsidRPr="00225479" w:rsidRDefault="00C471C0" w:rsidP="00C471C0">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549CF26C" w14:textId="77777777" w:rsidR="00C471C0" w:rsidRPr="00225479" w:rsidRDefault="00C471C0" w:rsidP="00C471C0">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240CEA02" w14:textId="77777777" w:rsidR="00C471C0" w:rsidRDefault="00C471C0" w:rsidP="00C471C0">
      <w:pPr>
        <w:pStyle w:val="Heading4"/>
      </w:pPr>
      <w:r>
        <w:t>The plan alienates the PLA – they view space dominance as the linchpin of China’s legitimacy – specifically, public-private tech development is key</w:t>
      </w:r>
    </w:p>
    <w:p w14:paraId="1E7A213A" w14:textId="77777777" w:rsidR="00C471C0" w:rsidRPr="00D25E3F" w:rsidRDefault="00C471C0" w:rsidP="00C471C0">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4E596105" w14:textId="77777777" w:rsidR="00C471C0" w:rsidRPr="00A022B6" w:rsidRDefault="00C471C0" w:rsidP="00C471C0">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55EBEA6F" w14:textId="77777777" w:rsidR="00C471C0" w:rsidRPr="00A022B6" w:rsidRDefault="00C471C0" w:rsidP="00C471C0">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568D9A8F" w14:textId="77777777" w:rsidR="00C471C0" w:rsidRPr="00A022B6" w:rsidRDefault="00C471C0" w:rsidP="00C471C0">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116F51EB" w14:textId="77777777" w:rsidR="00C471C0" w:rsidRPr="00A022B6" w:rsidRDefault="00C471C0" w:rsidP="00C471C0">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76A66269" w14:textId="77777777" w:rsidR="00C471C0" w:rsidRPr="00A022B6" w:rsidRDefault="00C471C0" w:rsidP="00C471C0">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681A3F44" w14:textId="77777777" w:rsidR="00C471C0" w:rsidRPr="00A022B6" w:rsidRDefault="00C471C0" w:rsidP="00C471C0">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51FA0DE9" w14:textId="77777777" w:rsidR="00C471C0" w:rsidRPr="00A022B6" w:rsidRDefault="00C471C0" w:rsidP="00C471C0">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00F4874E" w14:textId="77777777" w:rsidR="00C471C0" w:rsidRPr="00A022B6" w:rsidRDefault="00C471C0" w:rsidP="00C471C0">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3FF75EC7" w14:textId="77777777" w:rsidR="00C471C0" w:rsidRPr="00A022B6" w:rsidRDefault="00C471C0" w:rsidP="00C471C0">
      <w:pPr>
        <w:rPr>
          <w:sz w:val="12"/>
          <w:szCs w:val="12"/>
        </w:rPr>
      </w:pPr>
      <w:r w:rsidRPr="00A022B6">
        <w:rPr>
          <w:sz w:val="12"/>
          <w:szCs w:val="12"/>
        </w:rPr>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0FFBCEEA" w14:textId="77777777" w:rsidR="00C471C0" w:rsidRPr="00A022B6" w:rsidRDefault="00C471C0" w:rsidP="00C471C0">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4A3DA50C" w14:textId="77777777" w:rsidR="00C471C0" w:rsidRPr="00A022B6" w:rsidRDefault="00C471C0" w:rsidP="00C471C0">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39F1A67C" w14:textId="77777777" w:rsidR="00C471C0" w:rsidRPr="00A022B6" w:rsidRDefault="00C471C0" w:rsidP="00C471C0">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068CB6D2" w14:textId="77777777" w:rsidR="00C471C0" w:rsidRPr="00A022B6" w:rsidRDefault="00C471C0" w:rsidP="00C471C0">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5F4E4C9C" w14:textId="77777777" w:rsidR="00C471C0" w:rsidRPr="00A022B6" w:rsidRDefault="00C471C0" w:rsidP="00C471C0">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9DDF0F6" w14:textId="77777777" w:rsidR="00C471C0" w:rsidRPr="00A022B6" w:rsidRDefault="00C471C0" w:rsidP="00C471C0">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3271E39C" w14:textId="77777777" w:rsidR="00C471C0" w:rsidRPr="00A022B6" w:rsidRDefault="00C471C0" w:rsidP="00C471C0">
      <w:pPr>
        <w:rPr>
          <w:sz w:val="12"/>
          <w:szCs w:val="12"/>
        </w:rPr>
      </w:pPr>
      <w:r w:rsidRPr="00A022B6">
        <w:rPr>
          <w:sz w:val="12"/>
          <w:szCs w:val="12"/>
        </w:rPr>
        <w:t>Nonetheless, the report asserted that the US still assumed a technological lead in space.</w:t>
      </w:r>
    </w:p>
    <w:p w14:paraId="5635B422" w14:textId="77777777" w:rsidR="00C471C0" w:rsidRPr="00ED4AF3" w:rsidRDefault="00C471C0" w:rsidP="00C471C0">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654C5BBC" w14:textId="77777777" w:rsidR="00C471C0" w:rsidRPr="003057A9" w:rsidRDefault="00C471C0" w:rsidP="00C471C0">
      <w:pPr>
        <w:pStyle w:val="Heading4"/>
        <w:rPr>
          <w:u w:val="single"/>
        </w:rPr>
      </w:pPr>
      <w:r>
        <w:t xml:space="preserve">That factionalizes the CCP and emboldens challenges to Xi – the PLA is increasingly powerful and </w:t>
      </w:r>
      <w:r w:rsidRPr="003057A9">
        <w:rPr>
          <w:u w:val="single"/>
        </w:rPr>
        <w:t>not unconditionally subservient</w:t>
      </w:r>
    </w:p>
    <w:p w14:paraId="3D681DE7" w14:textId="77777777" w:rsidR="00C471C0" w:rsidRDefault="00C471C0" w:rsidP="00C471C0">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5E500241" w14:textId="77777777" w:rsidR="00C471C0" w:rsidRPr="00DF7688" w:rsidRDefault="00C471C0" w:rsidP="00C471C0">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3E736190" w14:textId="77777777" w:rsidR="00C471C0" w:rsidRPr="00DF7688" w:rsidRDefault="00C471C0" w:rsidP="00C471C0">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w:t>
      </w:r>
      <w:r w:rsidRPr="00DF7688">
        <w:lastRenderedPageBreak/>
        <w:t>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6B72A501" w14:textId="77777777" w:rsidR="00C471C0" w:rsidRPr="00DF7688" w:rsidRDefault="00C471C0" w:rsidP="00C471C0">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28311372" w14:textId="77777777" w:rsidR="00C471C0" w:rsidRPr="00DF7688" w:rsidRDefault="00C471C0" w:rsidP="00C471C0">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7DC3CE75" w14:textId="77777777" w:rsidR="00C471C0" w:rsidRPr="00DF7688" w:rsidRDefault="00C471C0" w:rsidP="00C471C0">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w:t>
      </w:r>
      <w:proofErr w:type="gramStart"/>
      <w:r w:rsidRPr="00DF7688">
        <w:rPr>
          <w:rStyle w:val="Emphasis"/>
        </w:rPr>
        <w:t xml:space="preserve">actually </w:t>
      </w:r>
      <w:r w:rsidRPr="00DF7688">
        <w:rPr>
          <w:rStyle w:val="Emphasis"/>
          <w:highlight w:val="green"/>
        </w:rPr>
        <w:t>holds</w:t>
      </w:r>
      <w:proofErr w:type="gramEnd"/>
      <w:r w:rsidRPr="00DF7688">
        <w:rPr>
          <w:rStyle w:val="Emphasis"/>
          <w:highlight w:val="green"/>
        </w:rPr>
        <w:t xml:space="preserve">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5BD45ABC" w14:textId="77777777" w:rsidR="00C471C0" w:rsidRPr="00DF7688" w:rsidRDefault="00C471C0" w:rsidP="00C471C0">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7CA9BE6D" w14:textId="77777777" w:rsidR="00C471C0" w:rsidRPr="00DF7688" w:rsidRDefault="00C471C0" w:rsidP="00C471C0">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16FB5D87" w14:textId="77777777" w:rsidR="00C471C0" w:rsidRPr="00DF7688" w:rsidRDefault="00C471C0" w:rsidP="00C471C0">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443FB652" w14:textId="77777777" w:rsidR="00C471C0" w:rsidRPr="00DF7688" w:rsidRDefault="00C471C0" w:rsidP="00C471C0">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5B423D0E" w14:textId="77777777" w:rsidR="00C471C0" w:rsidRPr="00DF7688" w:rsidRDefault="00C471C0" w:rsidP="00C471C0">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172D370D" w14:textId="77777777" w:rsidR="00C471C0" w:rsidRPr="00DF7688" w:rsidRDefault="00C471C0" w:rsidP="00C471C0">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w:t>
      </w:r>
      <w:r w:rsidRPr="00DF7688">
        <w:rPr>
          <w:rStyle w:val="StyleUnderline"/>
        </w:rPr>
        <w:lastRenderedPageBreak/>
        <w:t>supplanted by a massive attempt to centralize all aspects of the CCP’s power</w:t>
      </w:r>
      <w:r w:rsidRPr="00DF7688">
        <w:rPr>
          <w:sz w:val="12"/>
        </w:rPr>
        <w:t>, which includes a major restructuring of the economy, government, administration, and military.</w:t>
      </w:r>
    </w:p>
    <w:p w14:paraId="3CA5B5F4" w14:textId="77777777" w:rsidR="00C471C0" w:rsidRPr="00DF7688" w:rsidRDefault="00C471C0" w:rsidP="00C471C0">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3C422F60" w14:textId="77777777" w:rsidR="00C471C0" w:rsidRPr="00DF7688" w:rsidRDefault="00C471C0" w:rsidP="00C471C0">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522058A1" w14:textId="77777777" w:rsidR="00C471C0" w:rsidRPr="00ED4AF3" w:rsidRDefault="00C471C0" w:rsidP="00C471C0">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3DF501C3" w14:textId="77777777" w:rsidR="00C471C0" w:rsidRDefault="00C471C0" w:rsidP="00C471C0">
      <w:pPr>
        <w:pStyle w:val="Heading4"/>
      </w:pPr>
      <w:r>
        <w:t>CCP instability collapses the international order – extinction</w:t>
      </w:r>
    </w:p>
    <w:p w14:paraId="7B51778B" w14:textId="77777777" w:rsidR="00C471C0" w:rsidRPr="00770553" w:rsidRDefault="00C471C0" w:rsidP="00C471C0">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7F640A4D" w14:textId="77777777" w:rsidR="00C471C0" w:rsidRPr="00770553" w:rsidRDefault="00C471C0" w:rsidP="00C471C0">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xml:space="preserve">, </w:t>
      </w:r>
      <w:proofErr w:type="gramStart"/>
      <w:r w:rsidRPr="00770553">
        <w:rPr>
          <w:rStyle w:val="StyleUnderline"/>
        </w:rPr>
        <w:t>instability</w:t>
      </w:r>
      <w:proofErr w:type="gramEnd"/>
      <w:r w:rsidRPr="00770553">
        <w:rPr>
          <w:rStyle w:val="StyleUnderline"/>
        </w:rPr>
        <w:t xml:space="preserve">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 xml:space="preserve">largest trading partner of </w:t>
      </w:r>
      <w:proofErr w:type="gramStart"/>
      <w:r w:rsidRPr="00770553">
        <w:rPr>
          <w:rStyle w:val="Emphasis"/>
          <w:highlight w:val="green"/>
        </w:rPr>
        <w:t>a number of</w:t>
      </w:r>
      <w:proofErr w:type="gramEnd"/>
      <w:r w:rsidRPr="00770553">
        <w:rPr>
          <w:rStyle w:val="Emphasis"/>
          <w:highlight w:val="green"/>
        </w:rPr>
        <w:t xml:space="preserve">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3BEC2116" w14:textId="77777777" w:rsidR="00C471C0" w:rsidRPr="00770553" w:rsidRDefault="00C471C0" w:rsidP="00C471C0">
      <w:pPr>
        <w:rPr>
          <w:sz w:val="12"/>
        </w:rPr>
      </w:pPr>
      <w:r w:rsidRPr="00770553">
        <w:rPr>
          <w:sz w:val="12"/>
        </w:rPr>
        <w:lastRenderedPageBreak/>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6CBE1F3B" w14:textId="77777777" w:rsidR="00C471C0" w:rsidRDefault="00C471C0" w:rsidP="00C471C0">
      <w:pPr>
        <w:pStyle w:val="Heading4"/>
      </w:pPr>
      <w:r>
        <w:t xml:space="preserve">Independently, </w:t>
      </w:r>
      <w:proofErr w:type="gramStart"/>
      <w:r>
        <w:t>Xi</w:t>
      </w:r>
      <w:proofErr w:type="gramEnd"/>
      <w:r>
        <w:t xml:space="preserve"> will lash out to preserve cred in the SCS – US draw-in ensures extinction </w:t>
      </w:r>
    </w:p>
    <w:p w14:paraId="54C11D42" w14:textId="77777777" w:rsidR="00C471C0" w:rsidRPr="00B0737B" w:rsidRDefault="00C471C0" w:rsidP="00C471C0">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0F8C4C83" w14:textId="77777777" w:rsidR="00C471C0" w:rsidRPr="00F56426" w:rsidRDefault="00C471C0" w:rsidP="00C471C0">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146007C6" w14:textId="77777777" w:rsidR="00C471C0" w:rsidRPr="00F56426" w:rsidRDefault="00C471C0" w:rsidP="00C471C0">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F56426">
        <w:rPr>
          <w:rStyle w:val="StyleUnderline"/>
          <w:highlight w:val="green"/>
        </w:rPr>
        <w:t>as a result of</w:t>
      </w:r>
      <w:proofErr w:type="gramEnd"/>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4316E3A9" w14:textId="77777777" w:rsidR="00C471C0" w:rsidRPr="00F56426" w:rsidRDefault="00C471C0" w:rsidP="00C471C0">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6028B517" w14:textId="77777777" w:rsidR="00C471C0" w:rsidRDefault="00C471C0" w:rsidP="00C471C0">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 xml:space="preserve">more confident that China </w:t>
      </w:r>
      <w:r w:rsidRPr="00F56426">
        <w:rPr>
          <w:rStyle w:val="StyleUnderline"/>
          <w:highlight w:val="green"/>
        </w:rPr>
        <w:lastRenderedPageBreak/>
        <w:t>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14B82660" w14:textId="77777777" w:rsidR="00C471C0" w:rsidRDefault="00C471C0" w:rsidP="00C471C0">
      <w:pPr>
        <w:rPr>
          <w:sz w:val="12"/>
        </w:rPr>
      </w:pPr>
    </w:p>
    <w:p w14:paraId="737DB73B" w14:textId="77777777" w:rsidR="00C471C0" w:rsidRDefault="00C471C0" w:rsidP="00C471C0">
      <w:pPr>
        <w:rPr>
          <w:sz w:val="12"/>
        </w:rPr>
      </w:pPr>
    </w:p>
    <w:p w14:paraId="38EB3B69" w14:textId="5A383DD1" w:rsidR="00C471C0" w:rsidRDefault="00C471C0" w:rsidP="00C471C0">
      <w:pPr>
        <w:pStyle w:val="Heading2"/>
      </w:pPr>
      <w:r>
        <w:lastRenderedPageBreak/>
        <w:t>1NC – </w:t>
      </w:r>
      <w:r w:rsidR="008510DC">
        <w:t>Off</w:t>
      </w:r>
    </w:p>
    <w:p w14:paraId="106AEF52" w14:textId="77777777" w:rsidR="008510DC" w:rsidRPr="00100A2B" w:rsidRDefault="008510DC" w:rsidP="008510DC">
      <w:pPr>
        <w:pStyle w:val="Heading3"/>
      </w:pPr>
      <w:r w:rsidRPr="00100A2B">
        <w:lastRenderedPageBreak/>
        <w:t>1NC – D</w:t>
      </w:r>
      <w:r>
        <w:t>A</w:t>
      </w:r>
    </w:p>
    <w:p w14:paraId="716BD0DD" w14:textId="77777777" w:rsidR="008510DC" w:rsidRPr="00100A2B" w:rsidRDefault="008510DC" w:rsidP="008510DC">
      <w:pPr>
        <w:pStyle w:val="Heading4"/>
      </w:pPr>
      <w:r w:rsidRPr="00100A2B">
        <w:t xml:space="preserve">The US commercial space industry is booming – private space companies are driving innovation </w:t>
      </w:r>
    </w:p>
    <w:p w14:paraId="50389157" w14:textId="77777777" w:rsidR="008510DC" w:rsidRPr="00100A2B" w:rsidRDefault="008510DC" w:rsidP="008510DC">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252C958B" w14:textId="77777777" w:rsidR="008510DC" w:rsidRPr="00100A2B" w:rsidRDefault="008510DC" w:rsidP="008510DC">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3A71AE4B" w14:textId="77777777" w:rsidR="008510DC" w:rsidRPr="00100A2B" w:rsidRDefault="008510DC" w:rsidP="008510DC">
      <w:pPr>
        <w:rPr>
          <w:rStyle w:val="StyleUnderline"/>
        </w:rPr>
      </w:pPr>
      <w:r w:rsidRPr="00100A2B">
        <w:rPr>
          <w:rStyle w:val="StyleUnderline"/>
        </w:rPr>
        <w:t>Before space became a frontier for innovation and development for privately held companies, opportunities were limited to nation states and the private defense contractors who supported them. In recent years</w:t>
      </w:r>
      <w:r w:rsidRPr="00100A2B">
        <w:t>, however,</w:t>
      </w:r>
      <w:r w:rsidRPr="00100A2B">
        <w:rPr>
          <w:rStyle w:val="StyleUnderline"/>
        </w:rPr>
        <w:t xml:space="preserve"> </w:t>
      </w:r>
      <w:r w:rsidRPr="003D4C87">
        <w:rPr>
          <w:rStyle w:val="StyleUnderline"/>
          <w:highlight w:val="green"/>
        </w:rPr>
        <w:t>billionaires such as Bezos</w:t>
      </w:r>
      <w:r w:rsidRPr="00100A2B">
        <w:rPr>
          <w:rStyle w:val="StyleUnderline"/>
        </w:rPr>
        <w:t xml:space="preserve">, Elon </w:t>
      </w:r>
      <w:r w:rsidRPr="003D4C87">
        <w:rPr>
          <w:rStyle w:val="StyleUnderline"/>
          <w:highlight w:val="green"/>
        </w:rPr>
        <w:t>Musk, and</w:t>
      </w:r>
      <w:r w:rsidRPr="00100A2B">
        <w:rPr>
          <w:rStyle w:val="StyleUnderline"/>
        </w:rPr>
        <w:t xml:space="preserve"> Richard </w:t>
      </w:r>
      <w:r w:rsidRPr="003D4C87">
        <w:rPr>
          <w:rStyle w:val="StyleUnderline"/>
          <w:highlight w:val="green"/>
        </w:rPr>
        <w:t>Branson</w:t>
      </w:r>
      <w:r w:rsidRPr="00100A2B">
        <w:rPr>
          <w:rStyle w:val="StyleUnderline"/>
        </w:rPr>
        <w:t xml:space="preserve"> have </w:t>
      </w:r>
      <w:r w:rsidRPr="003D4C87">
        <w:rPr>
          <w:rStyle w:val="StyleUnderline"/>
          <w:highlight w:val="green"/>
        </w:rPr>
        <w:t>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w:t>
      </w:r>
      <w:r w:rsidRPr="003D4C87">
        <w:rPr>
          <w:rStyle w:val="StyleUnderline"/>
          <w:highlight w:val="green"/>
        </w:rPr>
        <w:t>beyond</w:t>
      </w:r>
      <w:r w:rsidRPr="00100A2B">
        <w:rPr>
          <w:rStyle w:val="StyleUnderline"/>
        </w:rPr>
        <w:t xml:space="preserve"> the </w:t>
      </w:r>
      <w:r w:rsidRPr="003D4C87">
        <w:rPr>
          <w:rStyle w:val="StyleUnderline"/>
          <w:highlight w:val="green"/>
        </w:rPr>
        <w:t>Earth’s atmosphere</w:t>
      </w:r>
      <w:r w:rsidRPr="00100A2B">
        <w:rPr>
          <w:rStyle w:val="StyleUnderline"/>
        </w:rPr>
        <w:t xml:space="preserve">. With Bezos’s announcement, many in the space sector are excited by the prospect of those barriers being lowered even further, </w:t>
      </w:r>
      <w:r w:rsidRPr="003D4C87">
        <w:rPr>
          <w:rStyle w:val="Emphasis"/>
          <w:highlight w:val="green"/>
        </w:rPr>
        <w:t>creating a new wave of innovation</w:t>
      </w:r>
      <w:r w:rsidRPr="00100A2B">
        <w:rPr>
          <w:rStyle w:val="Emphasis"/>
        </w:rPr>
        <w:t xml:space="preserve"> in its wake.</w:t>
      </w:r>
    </w:p>
    <w:p w14:paraId="363840F3" w14:textId="77777777" w:rsidR="008510DC" w:rsidRPr="00100A2B" w:rsidRDefault="008510DC" w:rsidP="008510DC">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27206B9E" w14:textId="77777777" w:rsidR="008510DC" w:rsidRPr="00100A2B" w:rsidRDefault="008510DC" w:rsidP="008510DC">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21CD4EDD" w14:textId="77777777" w:rsidR="008510DC" w:rsidRPr="00100A2B" w:rsidRDefault="008510DC" w:rsidP="008510DC">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5C572C2E" w14:textId="77777777" w:rsidR="008510DC" w:rsidRPr="00100A2B" w:rsidRDefault="008510DC" w:rsidP="008510DC">
      <w:r w:rsidRPr="00100A2B">
        <w:rPr>
          <w:rStyle w:val="StyleUnderline"/>
        </w:rPr>
        <w:t xml:space="preserve">In the less than 20 </w:t>
      </w:r>
      <w:r w:rsidRPr="00C27755">
        <w:rPr>
          <w:rStyle w:val="StyleUnderline"/>
        </w:rPr>
        <w:t>years since the launch of SpaceX’s first rocket</w:t>
      </w:r>
      <w:r w:rsidRPr="00100A2B">
        <w:rPr>
          <w:rStyle w:val="StyleUnderline"/>
        </w:rPr>
        <w:t>, space has gone from a domain reserved for nation states and the world’s wealthiest individuals to everyday innovators and entrepreneurs. Today, building a space startup isn’t rocket science</w:t>
      </w:r>
      <w:r w:rsidRPr="00100A2B">
        <w:t>.</w:t>
      </w:r>
    </w:p>
    <w:p w14:paraId="1746CDE2" w14:textId="77777777" w:rsidR="008510DC" w:rsidRPr="00100A2B" w:rsidRDefault="008510DC" w:rsidP="008510DC">
      <w:r w:rsidRPr="00100A2B">
        <w:t>THE NEXT FRONTIER FOR ENTREPRENEURSHIP</w:t>
      </w:r>
    </w:p>
    <w:p w14:paraId="12552388" w14:textId="77777777" w:rsidR="008510DC" w:rsidRPr="00100A2B" w:rsidRDefault="008510DC" w:rsidP="008510DC">
      <w:pPr>
        <w:rPr>
          <w:rStyle w:val="StyleUnderline"/>
        </w:rPr>
      </w:pPr>
      <w:r w:rsidRPr="00100A2B">
        <w:rPr>
          <w:rStyle w:val="StyleUnderline"/>
        </w:rPr>
        <w:t xml:space="preserve">According to the latest Space Investment Quarterly report published by Space Capital, </w:t>
      </w:r>
      <w:r w:rsidRPr="003D4C87">
        <w:rPr>
          <w:rStyle w:val="StyleUnderline"/>
          <w:highlight w:val="green"/>
        </w:rPr>
        <w:t>the fourth quarter of 2020 saw a record</w:t>
      </w:r>
      <w:r w:rsidRPr="00100A2B">
        <w:rPr>
          <w:rStyle w:val="StyleUnderline"/>
        </w:rPr>
        <w:t xml:space="preserve"> </w:t>
      </w:r>
      <w:r w:rsidRPr="003D4C87">
        <w:rPr>
          <w:rStyle w:val="StyleUnderline"/>
          <w:highlight w:val="green"/>
        </w:rPr>
        <w:t>$5.7 billion</w:t>
      </w:r>
      <w:r w:rsidRPr="00100A2B">
        <w:rPr>
          <w:rStyle w:val="StyleUnderline"/>
        </w:rPr>
        <w:t xml:space="preserve"> invested into 80 space-related companies, bringing the year’s total capital investments in space innovation to more than $25 billion. Overall, </w:t>
      </w:r>
      <w:r w:rsidRPr="003D4C87">
        <w:rPr>
          <w:rStyle w:val="StyleUnderline"/>
          <w:highlight w:val="green"/>
        </w:rPr>
        <w:t xml:space="preserve">more than $177 </w:t>
      </w:r>
      <w:proofErr w:type="spellStart"/>
      <w:r w:rsidRPr="003D4C87">
        <w:rPr>
          <w:rStyle w:val="StyleUnderline"/>
          <w:highlight w:val="green"/>
        </w:rPr>
        <w:t>billion</w:t>
      </w:r>
      <w:proofErr w:type="spellEnd"/>
      <w:r w:rsidRPr="003D4C87">
        <w:rPr>
          <w:rStyle w:val="StyleUnderline"/>
          <w:highlight w:val="green"/>
        </w:rPr>
        <w:t xml:space="preserve"> of equity investments have been made in</w:t>
      </w:r>
      <w:r w:rsidRPr="00100A2B">
        <w:rPr>
          <w:rStyle w:val="StyleUnderline"/>
        </w:rPr>
        <w:t xml:space="preserve"> 1,343 individual companies in the space economy over the past </w:t>
      </w:r>
      <w:r w:rsidRPr="003D4C87">
        <w:rPr>
          <w:rStyle w:val="StyleUnderline"/>
          <w:highlight w:val="green"/>
        </w:rPr>
        <w:t>10 years</w:t>
      </w:r>
      <w:r w:rsidRPr="00100A2B">
        <w:rPr>
          <w:rStyle w:val="StyleUnderline"/>
        </w:rPr>
        <w:t>.</w:t>
      </w:r>
    </w:p>
    <w:p w14:paraId="6740D65F" w14:textId="77777777" w:rsidR="008510DC" w:rsidRPr="00100A2B" w:rsidRDefault="008510DC" w:rsidP="008510DC">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3D4C87">
        <w:rPr>
          <w:rStyle w:val="StyleUnderline"/>
          <w:highlight w:val="green"/>
        </w:rPr>
        <w:t>We’re on an exponential curve</w:t>
      </w:r>
      <w:r w:rsidRPr="00100A2B">
        <w:rPr>
          <w:rStyle w:val="StyleUnderline"/>
        </w:rPr>
        <w:t xml:space="preserve"> here. Every week that goes by we’re picking up the pace</w:t>
      </w:r>
      <w:r w:rsidRPr="00100A2B">
        <w:t>.”</w:t>
      </w:r>
    </w:p>
    <w:p w14:paraId="3D6CDCAB" w14:textId="77777777" w:rsidR="008510DC" w:rsidRPr="00100A2B" w:rsidRDefault="008510DC" w:rsidP="008510DC">
      <w:pPr>
        <w:pStyle w:val="Heading4"/>
        <w:rPr>
          <w:rFonts w:cs="Arial"/>
        </w:rPr>
      </w:pPr>
      <w:r w:rsidRPr="00100A2B">
        <w:rPr>
          <w:rFonts w:cs="Arial"/>
        </w:rPr>
        <w:lastRenderedPageBreak/>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145A6404" w14:textId="77777777" w:rsidR="008510DC" w:rsidRPr="00100A2B" w:rsidRDefault="008510DC" w:rsidP="008510DC">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r w:rsidRPr="00FB3D96">
        <w:t>https://digitalcommons.lmu.edu/cgi/viewcontent.cgi?article=1708&amp;context=ilr</w:t>
      </w:r>
      <w:r w:rsidRPr="00100A2B">
        <w:t>] TDI</w:t>
      </w:r>
    </w:p>
    <w:p w14:paraId="6ABBA366" w14:textId="77777777" w:rsidR="008510DC" w:rsidRPr="00100A2B" w:rsidRDefault="008510DC" w:rsidP="008510DC">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xml:space="preserve">, </w:t>
      </w:r>
      <w:r w:rsidRPr="001A19CF">
        <w:rPr>
          <w:rStyle w:val="StyleUnderline"/>
        </w:rPr>
        <w:t>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Flags of Convenience are utilized for economic reasons, such </w:t>
      </w:r>
      <w:r w:rsidRPr="001A19CF">
        <w:rPr>
          <w:rStyle w:val="StyleUnderline"/>
        </w:rPr>
        <w:t xml:space="preserve">as </w:t>
      </w:r>
      <w:r w:rsidRPr="003D4C87">
        <w:rPr>
          <w:rStyle w:val="StyleUnderline"/>
          <w:highlight w:val="green"/>
        </w:rPr>
        <w:t xml:space="preserve">to </w:t>
      </w:r>
      <w:r w:rsidRPr="003D4C87">
        <w:rPr>
          <w:rStyle w:val="Emphasis"/>
          <w:highlight w:val="green"/>
        </w:rPr>
        <w:t>avoid</w:t>
      </w:r>
      <w:r w:rsidRPr="00100A2B">
        <w:rPr>
          <w:rStyle w:val="StyleUnderline"/>
        </w:rPr>
        <w:t xml:space="preserve"> </w:t>
      </w:r>
      <w:r w:rsidRPr="00100A2B">
        <w:t>high taxes and</w:t>
      </w:r>
      <w:r w:rsidRPr="00100A2B">
        <w:rPr>
          <w:rStyle w:val="StyleUnderline"/>
        </w:rPr>
        <w:t xml:space="preserve"> </w:t>
      </w:r>
      <w:r w:rsidRPr="003D4C87">
        <w:rPr>
          <w:rStyle w:val="Emphasis"/>
          <w:highlight w:val="green"/>
        </w:rPr>
        <w:t>compliance with certain restrictive</w:t>
      </w:r>
      <w:r w:rsidRPr="00100A2B">
        <w:rPr>
          <w:rStyle w:val="Emphasis"/>
        </w:rPr>
        <w:t xml:space="preserve"> </w:t>
      </w:r>
      <w:r w:rsidRPr="001A19CF">
        <w:t>internationa</w:t>
      </w:r>
      <w:r w:rsidRPr="003D4C87">
        <w:rPr>
          <w:highlight w:val="green"/>
        </w:rPr>
        <w:t>l</w:t>
      </w:r>
      <w:r w:rsidRPr="003D4C87">
        <w:rPr>
          <w:rStyle w:val="Emphasis"/>
          <w:highlight w:val="green"/>
        </w:rPr>
        <w:t xml:space="preserve"> conventions</w:t>
      </w:r>
      <w:r w:rsidRPr="003D4C87">
        <w:rPr>
          <w:highlight w:val="green"/>
        </w:rPr>
        <w:t xml:space="preserve">, </w:t>
      </w:r>
      <w:r w:rsidRPr="003D4C87">
        <w:rPr>
          <w:rStyle w:val="StyleUnderline"/>
          <w:highlight w:val="green"/>
        </w:rPr>
        <w:t>commercial space companies will forum shop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100A2B">
        <w:rPr>
          <w:rStyle w:val="StyleUnderline"/>
        </w:rPr>
        <w:t>launch companies may try to follow the Flags of Convenience model and soon catch on to the wisdom of their maritime predecessors by “registering” in countries with more favorable conditions</w:t>
      </w:r>
      <w:r w:rsidRPr="00100A2B">
        <w:t xml:space="preserve">. Of course, in this case </w:t>
      </w:r>
      <w:r w:rsidRPr="003D4C87">
        <w:rPr>
          <w:rStyle w:val="StyleUnderline"/>
          <w:highlight w:val="green"/>
        </w:rPr>
        <w:t>the concern is not with registration so much as launching</w:t>
      </w:r>
      <w:r w:rsidRPr="00100A2B">
        <w:rPr>
          <w:rStyle w:val="StyleUnderline"/>
        </w:rPr>
        <w:t>.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w:t>
      </w:r>
      <w:r w:rsidRPr="003D4C87">
        <w:rPr>
          <w:rStyle w:val="StyleUnderline"/>
          <w:highlight w:val="green"/>
        </w:rPr>
        <w:t>Launching</w:t>
      </w:r>
      <w:r w:rsidRPr="00100A2B">
        <w:rPr>
          <w:rStyle w:val="StyleUnderline"/>
        </w:rPr>
        <w:t xml:space="preserve"> </w:t>
      </w:r>
      <w:r w:rsidRPr="003D4C87">
        <w:rPr>
          <w:rStyle w:val="StyleUnderline"/>
          <w:highlight w:val="green"/>
        </w:rPr>
        <w:t>from states with low safety standards increases the potential for catastrophic</w:t>
      </w:r>
      <w:r w:rsidRPr="00100A2B">
        <w:rPr>
          <w:rStyle w:val="StyleUnderline"/>
        </w:rPr>
        <w:t xml:space="preserve"> launch </w:t>
      </w:r>
      <w:r w:rsidRPr="003D4C87">
        <w:rPr>
          <w:rStyle w:val="StyleUnderline"/>
          <w:highlight w:val="green"/>
        </w:rPr>
        <w:t>events</w:t>
      </w:r>
      <w:r w:rsidRPr="00100A2B">
        <w:rPr>
          <w:rStyle w:val="StyleUnderline"/>
        </w:rPr>
        <w:t xml:space="preserve">.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 xml:space="preserve">launch </w:t>
      </w:r>
      <w:r w:rsidRPr="003D4C87">
        <w:rPr>
          <w:rStyle w:val="StyleUnderline"/>
          <w:highlight w:val="green"/>
        </w:rPr>
        <w:t>companies or</w:t>
      </w:r>
      <w:r w:rsidRPr="001A19CF">
        <w:rPr>
          <w:rStyle w:val="StyleUnderline"/>
        </w:rPr>
        <w:t xml:space="preserve"> launch </w:t>
      </w:r>
      <w:r w:rsidRPr="003D4C87">
        <w:rPr>
          <w:rStyle w:val="StyleUnderline"/>
          <w:highlight w:val="green"/>
        </w:rPr>
        <w:t>customers</w:t>
      </w:r>
      <w:r w:rsidRPr="00100A2B">
        <w:rPr>
          <w:rStyle w:val="StyleUnderline"/>
        </w:rPr>
        <w:t xml:space="preserve"> </w:t>
      </w:r>
      <w:r w:rsidRPr="003D4C87">
        <w:rPr>
          <w:rStyle w:val="StyleUnderline"/>
          <w:highlight w:val="green"/>
        </w:rPr>
        <w:t>could engage in</w:t>
      </w:r>
      <w:r w:rsidRPr="00100A2B">
        <w:rPr>
          <w:rStyle w:val="StyleUnderline"/>
        </w:rPr>
        <w:t xml:space="preserve"> “launch </w:t>
      </w:r>
      <w:r w:rsidRPr="003D4C87">
        <w:rPr>
          <w:rStyle w:val="StyleUnderline"/>
          <w:highlight w:val="green"/>
        </w:rPr>
        <w:t>forum shopping</w:t>
      </w:r>
      <w:r w:rsidRPr="00100A2B">
        <w:rPr>
          <w:rStyle w:val="StyleUnderline"/>
        </w:rPr>
        <w:t>”</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commercial companies or launch customers might be drawn to “launch forum shop” </w:t>
      </w:r>
      <w:r w:rsidRPr="00100A2B">
        <w:rPr>
          <w:rStyle w:val="Emphasis"/>
        </w:rPr>
        <w:t>outside the United States</w:t>
      </w:r>
      <w:r w:rsidRPr="00100A2B">
        <w:rPr>
          <w:rStyle w:val="StyleUnderline"/>
        </w:rPr>
        <w:t xml:space="preserve">. </w:t>
      </w:r>
    </w:p>
    <w:p w14:paraId="3B7877DE" w14:textId="77777777" w:rsidR="008510DC" w:rsidRPr="00100A2B" w:rsidRDefault="008510DC" w:rsidP="008510DC">
      <w:pPr>
        <w:pStyle w:val="Heading4"/>
      </w:pPr>
      <w:r w:rsidRPr="00100A2B">
        <w:lastRenderedPageBreak/>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179B4423" w14:textId="77777777" w:rsidR="008510DC" w:rsidRPr="00100A2B" w:rsidRDefault="008510DC" w:rsidP="008510DC">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3A91A6F1" w14:textId="77777777" w:rsidR="008510DC" w:rsidRPr="00100A2B" w:rsidRDefault="008510DC" w:rsidP="008510DC">
      <w:r w:rsidRPr="00100A2B">
        <w:rPr>
          <w:rStyle w:val="StyleUnderline"/>
        </w:rPr>
        <w:t xml:space="preserve">Today, </w:t>
      </w:r>
      <w:r w:rsidRPr="003D4C87">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00BE362F" w14:textId="77777777" w:rsidR="008510DC" w:rsidRPr="00100A2B" w:rsidRDefault="008510DC" w:rsidP="008510DC">
      <w:r w:rsidRPr="00100A2B">
        <w:t>3. ISSUES AND CHALLENGES</w:t>
      </w:r>
    </w:p>
    <w:p w14:paraId="1C315941" w14:textId="77777777" w:rsidR="008510DC" w:rsidRPr="00100A2B" w:rsidRDefault="008510DC" w:rsidP="008510DC">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D4C87">
        <w:rPr>
          <w:rStyle w:val="Emphasis"/>
          <w:highlight w:val="green"/>
        </w:rPr>
        <w:t>Strengthening the US commercial space industrial base is vital to</w:t>
      </w:r>
      <w:r w:rsidRPr="00100A2B">
        <w:rPr>
          <w:rStyle w:val="Emphasis"/>
        </w:rPr>
        <w:t xml:space="preserve"> and beyond US national </w:t>
      </w:r>
      <w:r w:rsidRPr="003D4C87">
        <w:rPr>
          <w:rStyle w:val="Emphasis"/>
          <w:highlight w:val="green"/>
        </w:rPr>
        <w:t>security</w:t>
      </w:r>
      <w:r w:rsidRPr="00100A2B">
        <w:rPr>
          <w:rStyle w:val="StyleUnderline"/>
        </w:rPr>
        <w:t xml:space="preserve">. Civil space activities are </w:t>
      </w:r>
      <w:r w:rsidRPr="003D4C87">
        <w:rPr>
          <w:rStyle w:val="StyleUnderline"/>
          <w:highlight w:val="green"/>
        </w:rPr>
        <w:t>a source of</w:t>
      </w:r>
      <w:r w:rsidRPr="00100A2B">
        <w:rPr>
          <w:rStyle w:val="StyleUnderline"/>
        </w:rPr>
        <w:t xml:space="preserve"> US “</w:t>
      </w:r>
      <w:r w:rsidRPr="003D4C87">
        <w:rPr>
          <w:rStyle w:val="StyleUnderline"/>
          <w:highlight w:val="green"/>
        </w:rPr>
        <w:t>soft power” in</w:t>
      </w:r>
      <w:r w:rsidRPr="00100A2B">
        <w:rPr>
          <w:rStyle w:val="StyleUnderline"/>
        </w:rPr>
        <w:t xml:space="preserve"> global </w:t>
      </w:r>
      <w:r w:rsidRPr="003D4C87">
        <w:rPr>
          <w:rStyle w:val="StyleUnderline"/>
          <w:highlight w:val="green"/>
        </w:rPr>
        <w:t>commerce, cooperation, and investment</w:t>
      </w:r>
      <w:r w:rsidRPr="00100A2B">
        <w:rPr>
          <w:rStyle w:val="StyleUnderline"/>
        </w:rPr>
        <w:t>. 69 The civil space sector</w:t>
      </w:r>
      <w:r w:rsidRPr="00100A2B">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3D4C87">
        <w:rPr>
          <w:rStyle w:val="Emphasis"/>
          <w:highlight w:val="green"/>
        </w:rPr>
        <w:t>competitors</w:t>
      </w:r>
      <w:r w:rsidRPr="00C27755">
        <w:rPr>
          <w:rStyle w:val="Emphasis"/>
        </w:rPr>
        <w:t xml:space="preserve"> and adversaries </w:t>
      </w:r>
      <w:r w:rsidRPr="003D4C87">
        <w:rPr>
          <w:rStyle w:val="Emphasis"/>
          <w:highlight w:val="green"/>
        </w:rPr>
        <w:t>are</w:t>
      </w:r>
      <w:r w:rsidRPr="00C27755">
        <w:rPr>
          <w:rStyle w:val="Emphasis"/>
        </w:rPr>
        <w:t xml:space="preserve"> competent and </w:t>
      </w:r>
      <w:r w:rsidRPr="003D4C87">
        <w:rPr>
          <w:rStyle w:val="Emphasis"/>
          <w:highlight w:val="green"/>
        </w:rPr>
        <w:t>capable of outpacing American space capabilities.</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w:t>
      </w:r>
      <w:r w:rsidRPr="00100A2B">
        <w:lastRenderedPageBreak/>
        <w:t xml:space="preserve">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100A2B">
        <w:rPr>
          <w:rStyle w:val="Emphasis"/>
        </w:rPr>
        <w:t xml:space="preserve">US </w:t>
      </w:r>
      <w:r w:rsidRPr="003D4C87">
        <w:rPr>
          <w:rStyle w:val="Emphasis"/>
          <w:highlight w:val="green"/>
        </w:rPr>
        <w:t>regulations must ensure that US companies lead in commercial space.</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C39E496" w14:textId="77777777" w:rsidR="008510DC" w:rsidRPr="00100A2B" w:rsidRDefault="008510DC" w:rsidP="008510DC">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100A2B">
        <w:t>billion</w:t>
      </w:r>
      <w:proofErr w:type="spellEnd"/>
      <w:r w:rsidRPr="00100A2B">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440328E5" w14:textId="77777777" w:rsidR="008510DC" w:rsidRPr="00100A2B" w:rsidRDefault="008510DC" w:rsidP="008510DC">
      <w:r w:rsidRPr="00100A2B">
        <w:t>Space as Existential Terrain for National Security</w:t>
      </w:r>
      <w:r w:rsidRPr="00100A2B">
        <w:br/>
      </w:r>
      <w:r w:rsidRPr="00100A2B">
        <w:br/>
      </w:r>
      <w:r w:rsidRPr="00100A2B">
        <w:rPr>
          <w:rStyle w:val="StyleUnderline"/>
        </w:rPr>
        <w:t xml:space="preserve">In this Digital Era, </w:t>
      </w:r>
      <w:r w:rsidRPr="003D4C87">
        <w:rPr>
          <w:rStyle w:val="Emphasis"/>
          <w:highlight w:val="green"/>
        </w:rPr>
        <w:t>space</w:t>
      </w:r>
      <w:r w:rsidRPr="00100A2B">
        <w:rPr>
          <w:rStyle w:val="StyleUnderline"/>
        </w:rPr>
        <w:t xml:space="preserve"> </w:t>
      </w:r>
      <w:r w:rsidRPr="00100A2B">
        <w:t>integrates and</w:t>
      </w:r>
      <w:r w:rsidRPr="00100A2B">
        <w:rPr>
          <w:rStyle w:val="StyleUnderline"/>
        </w:rPr>
        <w:t xml:space="preserve"> </w:t>
      </w:r>
      <w:r w:rsidRPr="003D4C87">
        <w:rPr>
          <w:rStyle w:val="Emphasis"/>
          <w:highlight w:val="green"/>
        </w:rPr>
        <w:t>drives all elements of</w:t>
      </w:r>
      <w:r w:rsidRPr="00100A2B">
        <w:rPr>
          <w:rStyle w:val="Emphasis"/>
        </w:rPr>
        <w:t xml:space="preserve"> US </w:t>
      </w:r>
      <w:r w:rsidRPr="003D4C87">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3D4C87">
        <w:rPr>
          <w:rStyle w:val="Emphasis"/>
          <w:highlight w:val="green"/>
        </w:rPr>
        <w:t>renewed</w:t>
      </w:r>
      <w:r w:rsidRPr="00100A2B">
        <w:rPr>
          <w:rStyle w:val="Emphasis"/>
        </w:rPr>
        <w:t xml:space="preserve"> era of </w:t>
      </w:r>
      <w:r w:rsidRPr="003D4C87">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3D4C87">
        <w:rPr>
          <w:rStyle w:val="StyleUnderline"/>
          <w:highlight w:val="green"/>
        </w:rPr>
        <w:t>suggested</w:t>
      </w:r>
      <w:r w:rsidRPr="00100A2B">
        <w:rPr>
          <w:rStyle w:val="StyleUnderline"/>
        </w:rPr>
        <w:t xml:space="preserve"> primarily </w:t>
      </w:r>
      <w:r w:rsidRPr="003D4C87">
        <w:rPr>
          <w:rStyle w:val="StyleUnderline"/>
          <w:highlight w:val="green"/>
        </w:rPr>
        <w:t>by Russian and Chinese counter-space capabilities, military op</w:t>
      </w:r>
      <w:r w:rsidRPr="00C27755">
        <w:rPr>
          <w:rStyle w:val="StyleUnderline"/>
        </w:rPr>
        <w:t>eration</w:t>
      </w:r>
      <w:r w:rsidRPr="003D4C87">
        <w:rPr>
          <w:rStyle w:val="StyleUnderline"/>
          <w:highlight w:val="green"/>
        </w:rPr>
        <w:t>s, and declarative statements</w:t>
      </w:r>
      <w:r w:rsidRPr="00100A2B">
        <w:rPr>
          <w:rStyle w:val="StyleUnderline"/>
        </w:rPr>
        <w:t>.</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t>
      </w:r>
      <w:r w:rsidRPr="00100A2B">
        <w:rPr>
          <w:rStyle w:val="StyleUnderline"/>
        </w:rPr>
        <w:lastRenderedPageBreak/>
        <w:t xml:space="preserve">warfighters (e.g., US Space Command). Thus, </w:t>
      </w:r>
      <w:r w:rsidRPr="003D4C87">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4844A595" w14:textId="77777777" w:rsidR="008510DC" w:rsidRPr="00100A2B" w:rsidRDefault="008510DC" w:rsidP="008510DC">
      <w:pPr>
        <w:pStyle w:val="Heading4"/>
      </w:pPr>
      <w:r w:rsidRPr="00100A2B">
        <w:t xml:space="preserve">US space dominance prevents </w:t>
      </w:r>
      <w:r w:rsidRPr="00100A2B">
        <w:rPr>
          <w:u w:val="single"/>
        </w:rPr>
        <w:t>global war</w:t>
      </w:r>
    </w:p>
    <w:p w14:paraId="0C9112C2" w14:textId="77777777" w:rsidR="008510DC" w:rsidRPr="00100A2B" w:rsidRDefault="008510DC" w:rsidP="008510DC">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r w:rsidRPr="00FB3D96">
        <w:rPr>
          <w:rFonts w:eastAsia="Calibri"/>
        </w:rPr>
        <w:t>https://spacenews.com/op-ed-u-s-space-supremacy-now-critical/</w:t>
      </w:r>
      <w:r w:rsidRPr="00100A2B">
        <w:rPr>
          <w:rFonts w:eastAsia="Calibri"/>
        </w:rPr>
        <w:t>] TDI</w:t>
      </w:r>
    </w:p>
    <w:p w14:paraId="348956D9" w14:textId="77777777" w:rsidR="008510DC" w:rsidRPr="00100A2B" w:rsidRDefault="008510DC" w:rsidP="008510DC">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w:t>
      </w:r>
      <w:r w:rsidRPr="003D4C87">
        <w:rPr>
          <w:rStyle w:val="StyleUnderline"/>
          <w:highlight w:val="green"/>
        </w:rPr>
        <w:t>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3D4C87">
        <w:rPr>
          <w:rStyle w:val="Emphasis"/>
          <w:highlight w:val="green"/>
        </w:rPr>
        <w:t>the U</w:t>
      </w:r>
      <w:r w:rsidRPr="00100A2B">
        <w:rPr>
          <w:rStyle w:val="Emphasis"/>
        </w:rPr>
        <w:t xml:space="preserve">nited </w:t>
      </w:r>
      <w:r w:rsidRPr="003D4C87">
        <w:rPr>
          <w:rStyle w:val="Emphasis"/>
          <w:highlight w:val="green"/>
        </w:rPr>
        <w:t>S</w:t>
      </w:r>
      <w:r w:rsidRPr="00100A2B">
        <w:rPr>
          <w:rStyle w:val="Emphasis"/>
        </w:rPr>
        <w:t xml:space="preserve">tates </w:t>
      </w:r>
      <w:r w:rsidRPr="003D4C87">
        <w:rPr>
          <w:rStyle w:val="Emphasis"/>
          <w:highlight w:val="green"/>
        </w:rPr>
        <w:t>must seek</w:t>
      </w:r>
      <w:r w:rsidRPr="00100A2B">
        <w:rPr>
          <w:rStyle w:val="Emphasis"/>
        </w:rPr>
        <w:t xml:space="preserve"> to totally outgun them by obtaining </w:t>
      </w:r>
      <w:r w:rsidRPr="003D4C87">
        <w:rPr>
          <w:rStyle w:val="Emphasis"/>
          <w:highlight w:val="green"/>
        </w:rPr>
        <w:t>a radical tech</w:t>
      </w:r>
      <w:r w:rsidRPr="00100A2B">
        <w:rPr>
          <w:rStyle w:val="Emphasis"/>
        </w:rPr>
        <w:t xml:space="preserve">nological </w:t>
      </w:r>
      <w:r w:rsidRPr="003D4C87">
        <w:rPr>
          <w:rStyle w:val="Emphasis"/>
          <w:highlight w:val="green"/>
        </w:rPr>
        <w:t>advantage</w:t>
      </w:r>
      <w:r w:rsidRPr="00100A2B">
        <w:rPr>
          <w:rStyle w:val="Emphasis"/>
        </w:rPr>
        <w:t xml:space="preserve">. This can be done </w:t>
      </w:r>
      <w:r w:rsidRPr="003D4C87">
        <w:rPr>
          <w:rStyle w:val="Emphasis"/>
          <w:highlight w:val="green"/>
        </w:rPr>
        <w:t>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w:t>
      </w:r>
      <w:r w:rsidRPr="003D4C87">
        <w:rPr>
          <w:rStyle w:val="StyleUnderline"/>
          <w:highlight w:val="green"/>
        </w:rPr>
        <w:t>since the U</w:t>
      </w:r>
      <w:r w:rsidRPr="00100A2B">
        <w:rPr>
          <w:rStyle w:val="StyleUnderline"/>
        </w:rPr>
        <w:t xml:space="preserve">nited </w:t>
      </w:r>
      <w:r w:rsidRPr="003D4C87">
        <w:rPr>
          <w:rStyle w:val="StyleUnderline"/>
          <w:highlight w:val="green"/>
        </w:rPr>
        <w:t>S</w:t>
      </w:r>
      <w:r w:rsidRPr="00100A2B">
        <w:rPr>
          <w:rStyle w:val="StyleUnderline"/>
        </w:rPr>
        <w:t xml:space="preserve">tates </w:t>
      </w:r>
      <w:r w:rsidRPr="003D4C87">
        <w:rPr>
          <w:rStyle w:val="StyleUnderline"/>
          <w:highlight w:val="green"/>
        </w:rPr>
        <w:t xml:space="preserve">has had space assets, </w:t>
      </w:r>
      <w:proofErr w:type="gramStart"/>
      <w:r w:rsidRPr="003D4C87">
        <w:rPr>
          <w:rStyle w:val="StyleUnderline"/>
          <w:highlight w:val="green"/>
        </w:rPr>
        <w:t>all of</w:t>
      </w:r>
      <w:proofErr w:type="gramEnd"/>
      <w:r w:rsidRPr="003D4C87">
        <w:rPr>
          <w:rStyle w:val="StyleUnderline"/>
          <w:highlight w:val="green"/>
        </w:rPr>
        <w:t xml:space="preserve"> our wars have been</w:t>
      </w:r>
      <w:r w:rsidRPr="00863CAE">
        <w:rPr>
          <w:rStyle w:val="StyleUnderline"/>
        </w:rPr>
        <w:t xml:space="preserve"> fought </w:t>
      </w:r>
      <w:r w:rsidRPr="003D4C87">
        <w:rPr>
          <w:rStyle w:val="StyleUnderline"/>
          <w:highlight w:val="green"/>
        </w:rPr>
        <w:t>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3D4C87">
        <w:rPr>
          <w:rStyle w:val="StyleUnderline"/>
          <w:highlight w:val="green"/>
        </w:rPr>
        <w:t>consider how history might have changed had the Axis</w:t>
      </w:r>
      <w:r w:rsidRPr="00100A2B">
        <w:rPr>
          <w:rStyle w:val="StyleUnderline"/>
        </w:rPr>
        <w:t xml:space="preserve"> of World War II </w:t>
      </w:r>
      <w:r w:rsidRPr="003D4C87">
        <w:rPr>
          <w:rStyle w:val="StyleUnderline"/>
          <w:highlight w:val="green"/>
        </w:rPr>
        <w:t>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 xml:space="preserve">Cut off from oil and other supplies, </w:t>
      </w:r>
      <w:r w:rsidRPr="003D4C87">
        <w:rPr>
          <w:rStyle w:val="StyleUnderline"/>
          <w:highlight w:val="green"/>
        </w:rPr>
        <w:t>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w:t>
      </w:r>
      <w:r w:rsidRPr="003D4C87">
        <w:rPr>
          <w:rStyle w:val="StyleUnderline"/>
          <w:highlight w:val="green"/>
        </w:rPr>
        <w:t>Midway would have gone</w:t>
      </w:r>
      <w:r w:rsidRPr="00100A2B">
        <w:rPr>
          <w:rStyle w:val="StyleUnderline"/>
        </w:rPr>
        <w:t xml:space="preserve"> </w:t>
      </w:r>
      <w:proofErr w:type="gramStart"/>
      <w:r w:rsidRPr="00DC498C">
        <w:rPr>
          <w:rStyle w:val="StyleUnderline"/>
        </w:rPr>
        <w:t>very much</w:t>
      </w:r>
      <w:r w:rsidRPr="00100A2B">
        <w:rPr>
          <w:rStyle w:val="StyleUnderline"/>
        </w:rPr>
        <w:t xml:space="preserve"> </w:t>
      </w:r>
      <w:r w:rsidRPr="003D4C87">
        <w:rPr>
          <w:rStyle w:val="StyleUnderline"/>
          <w:highlight w:val="green"/>
        </w:rPr>
        <w:t>the other way</w:t>
      </w:r>
      <w:proofErr w:type="gramEnd"/>
      <w:r w:rsidRPr="003D4C87">
        <w:rPr>
          <w:rFonts w:eastAsia="Calibri"/>
          <w:highlight w:val="green"/>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 xml:space="preserve">In any serious future conventional conflict, even </w:t>
      </w:r>
      <w:r w:rsidRPr="00100A2B">
        <w:rPr>
          <w:rStyle w:val="StyleUnderline"/>
        </w:rPr>
        <w:lastRenderedPageBreak/>
        <w:t>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w:t>
      </w:r>
      <w:r w:rsidRPr="003D4C87">
        <w:rPr>
          <w:rStyle w:val="Emphasis"/>
          <w:highlight w:val="green"/>
        </w:rPr>
        <w:t>space power that will prove decisive</w:t>
      </w:r>
      <w:r w:rsidRPr="00100A2B">
        <w:rPr>
          <w:rStyle w:val="Emphasis"/>
        </w:rPr>
        <w:t>. Not only Europe, but the defense of the entire free world hangs upon this matter.</w:t>
      </w:r>
      <w:r w:rsidRPr="00100A2B">
        <w:rPr>
          <w:rFonts w:eastAsia="Calibri"/>
        </w:rPr>
        <w:t xml:space="preserve"> </w:t>
      </w:r>
      <w:r w:rsidRPr="00100A2B">
        <w:rPr>
          <w:rStyle w:val="StyleUnderline"/>
        </w:rPr>
        <w:t xml:space="preserve">For the past 70 years, U.S. </w:t>
      </w:r>
      <w:r w:rsidRPr="003D4C87">
        <w:rPr>
          <w:rStyle w:val="StyleUnderline"/>
          <w:highlight w:val="green"/>
        </w:rPr>
        <w:t>Navy</w:t>
      </w:r>
      <w:r w:rsidRPr="00100A2B">
        <w:rPr>
          <w:rStyle w:val="StyleUnderline"/>
        </w:rPr>
        <w:t xml:space="preserve"> carrier task </w:t>
      </w:r>
      <w:r w:rsidRPr="003D4C87">
        <w:rPr>
          <w:rStyle w:val="StyleUnderline"/>
          <w:highlight w:val="green"/>
        </w:rPr>
        <w:t>forces have controlled the</w:t>
      </w:r>
      <w:r w:rsidRPr="00100A2B">
        <w:rPr>
          <w:rStyle w:val="StyleUnderline"/>
        </w:rPr>
        <w:t xml:space="preserve"> world’s </w:t>
      </w:r>
      <w:r w:rsidRPr="003D4C87">
        <w:rPr>
          <w:rStyle w:val="StyleUnderline"/>
          <w:highlight w:val="green"/>
        </w:rPr>
        <w:t>oceans</w:t>
      </w:r>
      <w:r w:rsidRPr="00100A2B">
        <w:rPr>
          <w:rStyle w:val="StyleUnderline"/>
        </w:rPr>
        <w:t xml:space="preserve">, first </w:t>
      </w:r>
      <w:proofErr w:type="gramStart"/>
      <w:r w:rsidRPr="00100A2B">
        <w:rPr>
          <w:rStyle w:val="StyleUnderline"/>
        </w:rPr>
        <w:t>making</w:t>
      </w:r>
      <w:proofErr w:type="gramEnd"/>
      <w:r w:rsidRPr="00100A2B">
        <w:rPr>
          <w:rStyle w:val="StyleUnderline"/>
        </w:rPr>
        <w:t xml:space="preserve"> and then keeping the Pax Americana,</w:t>
      </w:r>
      <w:r w:rsidRPr="00100A2B">
        <w:rPr>
          <w:rFonts w:eastAsia="Calibri"/>
        </w:rPr>
        <w:t xml:space="preserve"> which has done so much to secure and advance the human condition over the postwar period. </w:t>
      </w:r>
      <w:r w:rsidRPr="00100A2B">
        <w:rPr>
          <w:rStyle w:val="StyleUnderline"/>
        </w:rPr>
        <w:t xml:space="preserve">But should there ever be another major conflict, </w:t>
      </w:r>
      <w:r w:rsidRPr="003D4C87">
        <w:rPr>
          <w:rStyle w:val="StyleUnderline"/>
          <w:highlight w:val="green"/>
        </w:rPr>
        <w:t>an adversary possessing the ability to</w:t>
      </w:r>
      <w:r w:rsidRPr="00100A2B">
        <w:rPr>
          <w:rStyle w:val="StyleUnderline"/>
        </w:rPr>
        <w:t xml:space="preserve"> locate and </w:t>
      </w:r>
      <w:r w:rsidRPr="003D4C87">
        <w:rPr>
          <w:rStyle w:val="StyleUnderline"/>
          <w:highlight w:val="green"/>
        </w:rPr>
        <w:t>target those</w:t>
      </w:r>
      <w:r w:rsidRPr="00100A2B">
        <w:rPr>
          <w:rStyle w:val="StyleUnderline"/>
        </w:rPr>
        <w:t xml:space="preserve"> carriers </w:t>
      </w:r>
      <w:r w:rsidRPr="003D4C87">
        <w:rPr>
          <w:rStyle w:val="StyleUnderline"/>
          <w:highlight w:val="green"/>
        </w:rPr>
        <w:t>from space would</w:t>
      </w:r>
      <w:r w:rsidRPr="00100A2B">
        <w:rPr>
          <w:rStyle w:val="StyleUnderline"/>
        </w:rPr>
        <w:t xml:space="preserve"> be able to </w:t>
      </w:r>
      <w:r w:rsidRPr="003D4C87">
        <w:rPr>
          <w:rStyle w:val="StyleUnderline"/>
          <w:highlight w:val="green"/>
        </w:rPr>
        <w:t>wipe them out</w:t>
      </w:r>
      <w:r w:rsidRPr="00100A2B">
        <w:rPr>
          <w:rStyle w:val="StyleUnderline"/>
        </w:rPr>
        <w:t xml:space="preserve">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100A2B">
        <w:rPr>
          <w:rStyle w:val="Emphasis"/>
        </w:rPr>
        <w:t xml:space="preserve">comprehensively deny it to others.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09581B">
        <w:rPr>
          <w:rStyle w:val="StyleUnderline"/>
        </w:rPr>
        <w:t>If the United States</w:t>
      </w:r>
      <w:r w:rsidRPr="00100A2B">
        <w:rPr>
          <w:rStyle w:val="StyleUnderline"/>
        </w:rPr>
        <w:t xml:space="preserve"> can gain space supremacy, then </w:t>
      </w:r>
      <w:r w:rsidRPr="003D4C87">
        <w:rPr>
          <w:rStyle w:val="StyleUnderline"/>
          <w:highlight w:val="green"/>
        </w:rPr>
        <w:t>the capability of any American ally can be multiplied</w:t>
      </w:r>
      <w:r w:rsidRPr="00100A2B">
        <w:rPr>
          <w:rStyle w:val="StyleUnderline"/>
        </w:rPr>
        <w:t xml:space="preserve"> by orders of magnitude, and with the support of the similarly multiplied striking power of our own land- and sea-based air and missile forces be made so formidable as </w:t>
      </w:r>
      <w:r w:rsidRPr="003D4C87">
        <w:rPr>
          <w:rStyle w:val="StyleUnderline"/>
          <w:highlight w:val="green"/>
        </w:rPr>
        <w:t>to render any conventional attack unthinkable</w:t>
      </w:r>
      <w:r w:rsidRPr="00100A2B">
        <w:rPr>
          <w:rFonts w:eastAsia="Calibri"/>
        </w:rPr>
        <w:t xml:space="preserve">. On the other hand, </w:t>
      </w:r>
      <w:r w:rsidRPr="003D4C87">
        <w:rPr>
          <w:rStyle w:val="StyleUnderline"/>
          <w:highlight w:val="green"/>
        </w:rPr>
        <w:t>should we fail</w:t>
      </w:r>
      <w:r w:rsidRPr="00100A2B">
        <w:rPr>
          <w:rFonts w:eastAsia="Calibri"/>
          <w:u w:val="single"/>
        </w:rPr>
        <w:t xml:space="preserve"> </w:t>
      </w:r>
      <w:r w:rsidRPr="00100A2B">
        <w:rPr>
          <w:rFonts w:eastAsia="Calibri"/>
        </w:rPr>
        <w:t xml:space="preserve">to do so, </w:t>
      </w:r>
      <w:r w:rsidRPr="003D4C87">
        <w:rPr>
          <w:rStyle w:val="StyleUnderline"/>
          <w:highlight w:val="green"/>
        </w:rPr>
        <w:t>we</w:t>
      </w:r>
      <w:r w:rsidRPr="00100A2B">
        <w:rPr>
          <w:rStyle w:val="StyleUnderline"/>
        </w:rPr>
        <w:t xml:space="preserve"> will </w:t>
      </w:r>
      <w:r w:rsidRPr="003D4C87">
        <w:rPr>
          <w:rStyle w:val="StyleUnderline"/>
          <w:highlight w:val="green"/>
        </w:rPr>
        <w:t>remain</w:t>
      </w:r>
      <w:r w:rsidRPr="0009581B">
        <w:rPr>
          <w:rStyle w:val="StyleUnderline"/>
        </w:rPr>
        <w:t xml:space="preserve"> so </w:t>
      </w:r>
      <w:r w:rsidRPr="003D4C87">
        <w:rPr>
          <w:rStyle w:val="StyleUnderline"/>
          <w:highlight w:val="green"/>
        </w:rPr>
        <w:t>vulnerable</w:t>
      </w:r>
      <w:r w:rsidRPr="00100A2B">
        <w:rPr>
          <w:rStyle w:val="StyleUnderline"/>
        </w:rPr>
        <w:t xml:space="preserve"> as </w:t>
      </w:r>
      <w:r w:rsidRPr="003D4C87">
        <w:rPr>
          <w:rStyle w:val="StyleUnderline"/>
          <w:highlight w:val="green"/>
        </w:rPr>
        <w:t>to</w:t>
      </w:r>
      <w:r w:rsidRPr="00100A2B">
        <w:rPr>
          <w:rStyle w:val="StyleUnderline"/>
        </w:rPr>
        <w:t xml:space="preserve"> increasingly invite aggression by ever-more-</w:t>
      </w:r>
      <w:r w:rsidRPr="003D4C87">
        <w:rPr>
          <w:rStyle w:val="StyleUnderline"/>
          <w:highlight w:val="green"/>
        </w:rPr>
        <w:t>emboldened revanchist powers</w:t>
      </w:r>
      <w:r w:rsidRPr="00100A2B">
        <w:rPr>
          <w:rStyle w:val="StyleUnderline"/>
        </w:rPr>
        <w:t>.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13D5896B" w14:textId="77777777" w:rsidR="008510DC" w:rsidRDefault="008510DC" w:rsidP="008510DC"/>
    <w:p w14:paraId="02058566" w14:textId="77777777" w:rsidR="008510DC" w:rsidRPr="00100A2B" w:rsidRDefault="008510DC" w:rsidP="008510DC">
      <w:pPr>
        <w:pStyle w:val="Heading4"/>
      </w:pPr>
      <w:r w:rsidRPr="00100A2B">
        <w:t>Primacy and allied commitments solve arms races and great power war – unipolarity is sustainable, and prevents power vacuums and global escalation</w:t>
      </w:r>
    </w:p>
    <w:p w14:paraId="28DB3E06" w14:textId="77777777" w:rsidR="008510DC" w:rsidRPr="00100A2B" w:rsidRDefault="008510DC" w:rsidP="008510DC">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7DE726D9" w14:textId="77777777" w:rsidR="008510DC" w:rsidRPr="00100A2B" w:rsidRDefault="008510DC" w:rsidP="008510DC">
      <w:r w:rsidRPr="003D4C87">
        <w:rPr>
          <w:rStyle w:val="StyleUnderline"/>
          <w:highlight w:val="green"/>
        </w:rPr>
        <w:t>Since World War II, the U</w:t>
      </w:r>
      <w:r w:rsidRPr="00100A2B">
        <w:rPr>
          <w:rStyle w:val="StyleUnderline"/>
        </w:rPr>
        <w:t xml:space="preserve">nited </w:t>
      </w:r>
      <w:r w:rsidRPr="003D4C87">
        <w:rPr>
          <w:rStyle w:val="StyleUnderline"/>
          <w:highlight w:val="green"/>
        </w:rPr>
        <w:t>S</w:t>
      </w:r>
      <w:r w:rsidRPr="000010B3">
        <w:rPr>
          <w:rStyle w:val="StyleUnderline"/>
        </w:rPr>
        <w:t>tates</w:t>
      </w:r>
      <w:r w:rsidRPr="00100A2B">
        <w:rPr>
          <w:rStyle w:val="StyleUnderline"/>
        </w:rPr>
        <w:t xml:space="preserve"> </w:t>
      </w:r>
      <w:r w:rsidRPr="003D4C87">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3D4C87">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27CA4C4B" w14:textId="77777777" w:rsidR="008510DC" w:rsidRPr="00100A2B" w:rsidRDefault="008510DC" w:rsidP="008510DC">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3D4C87">
        <w:rPr>
          <w:rStyle w:val="StyleUnderline"/>
          <w:highlight w:val="green"/>
        </w:rPr>
        <w:t>in key</w:t>
      </w:r>
      <w:r w:rsidRPr="00100A2B">
        <w:rPr>
          <w:rStyle w:val="StyleUnderline"/>
        </w:rPr>
        <w:t xml:space="preserve"> overseas </w:t>
      </w:r>
      <w:r w:rsidRPr="00100A2B">
        <w:rPr>
          <w:rStyle w:val="Emphasis"/>
        </w:rPr>
        <w:t xml:space="preserve">strategic </w:t>
      </w:r>
      <w:r w:rsidRPr="003D4C87">
        <w:rPr>
          <w:rStyle w:val="Emphasis"/>
          <w:highlight w:val="green"/>
        </w:rPr>
        <w:t>regions</w:t>
      </w:r>
      <w:r w:rsidRPr="003D4C87">
        <w:rPr>
          <w:highlight w:val="green"/>
        </w:rPr>
        <w:t>—</w:t>
      </w:r>
      <w:r w:rsidRPr="003D4C87">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w:t>
      </w:r>
      <w:r w:rsidRPr="00100A2B">
        <w:rPr>
          <w:rStyle w:val="StyleUnderline"/>
        </w:rPr>
        <w:lastRenderedPageBreak/>
        <w:t xml:space="preserve">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16DD9DA9" w14:textId="77777777" w:rsidR="008510DC" w:rsidRPr="00100A2B" w:rsidRDefault="008510DC" w:rsidP="008510DC">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3D4C87">
        <w:rPr>
          <w:rStyle w:val="StyleUnderline"/>
          <w:highlight w:val="green"/>
        </w:rPr>
        <w:t>policymakers committed to averting</w:t>
      </w:r>
      <w:r w:rsidRPr="00100A2B">
        <w:rPr>
          <w:rStyle w:val="StyleUnderline"/>
        </w:rPr>
        <w:t xml:space="preserve"> a return to the </w:t>
      </w:r>
      <w:r w:rsidRPr="003D4C87">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3D4C87">
        <w:rPr>
          <w:rStyle w:val="StyleUnderline"/>
          <w:highlight w:val="green"/>
        </w:rPr>
        <w:t xml:space="preserve">advancing </w:t>
      </w:r>
      <w:r w:rsidRPr="003D4C87">
        <w:rPr>
          <w:rStyle w:val="Emphasis"/>
          <w:highlight w:val="green"/>
        </w:rPr>
        <w:t>liberal</w:t>
      </w:r>
      <w:r w:rsidRPr="00100A2B">
        <w:rPr>
          <w:rStyle w:val="Emphasis"/>
        </w:rPr>
        <w:t xml:space="preserve"> political </w:t>
      </w:r>
      <w:r w:rsidRPr="003D4C87">
        <w:rPr>
          <w:rStyle w:val="Emphasis"/>
          <w:highlight w:val="green"/>
        </w:rPr>
        <w:t>values</w:t>
      </w:r>
      <w:r w:rsidRPr="003D4C87">
        <w:rPr>
          <w:rStyle w:val="StyleUnderline"/>
          <w:highlight w:val="green"/>
        </w:rPr>
        <w:t xml:space="preserve"> and an open</w:t>
      </w:r>
      <w:r w:rsidRPr="00100A2B">
        <w:rPr>
          <w:rStyle w:val="StyleUnderline"/>
        </w:rPr>
        <w:t xml:space="preserve"> international </w:t>
      </w:r>
      <w:r w:rsidRPr="003D4C87">
        <w:rPr>
          <w:rStyle w:val="Emphasis"/>
          <w:highlight w:val="green"/>
        </w:rPr>
        <w:t>economy</w:t>
      </w:r>
      <w:r w:rsidRPr="00100A2B">
        <w:rPr>
          <w:rStyle w:val="StyleUnderline"/>
        </w:rPr>
        <w:t xml:space="preserve">, and to </w:t>
      </w:r>
      <w:r w:rsidRPr="003D4C87">
        <w:rPr>
          <w:rStyle w:val="Emphasis"/>
          <w:highlight w:val="green"/>
        </w:rPr>
        <w:t>suppressing</w:t>
      </w:r>
      <w:r w:rsidRPr="00100A2B">
        <w:rPr>
          <w:rStyle w:val="StyleUnderline"/>
        </w:rPr>
        <w:t xml:space="preserve"> international scourges such as </w:t>
      </w:r>
      <w:r w:rsidRPr="003D4C87">
        <w:rPr>
          <w:rStyle w:val="Emphasis"/>
          <w:highlight w:val="green"/>
        </w:rPr>
        <w:t>rogue states</w:t>
      </w:r>
      <w:r w:rsidRPr="00100A2B">
        <w:rPr>
          <w:rStyle w:val="StyleUnderline"/>
        </w:rPr>
        <w:t xml:space="preserve">, </w:t>
      </w:r>
      <w:r w:rsidRPr="00100A2B">
        <w:rPr>
          <w:rStyle w:val="Emphasis"/>
        </w:rPr>
        <w:t xml:space="preserve">nuclear </w:t>
      </w:r>
      <w:r w:rsidRPr="003D4C87">
        <w:rPr>
          <w:rStyle w:val="Emphasis"/>
          <w:highlight w:val="green"/>
        </w:rPr>
        <w:t>proliferation</w:t>
      </w:r>
      <w:r w:rsidRPr="003D4C87">
        <w:rPr>
          <w:rStyle w:val="StyleUnderline"/>
          <w:highlight w:val="green"/>
        </w:rPr>
        <w:t xml:space="preserve">, and </w:t>
      </w:r>
      <w:r w:rsidRPr="000010B3">
        <w:rPr>
          <w:rStyle w:val="StyleUnderline"/>
        </w:rPr>
        <w:t xml:space="preserve">catastrophic </w:t>
      </w:r>
      <w:r w:rsidRPr="003D4C87">
        <w:rPr>
          <w:rStyle w:val="Emphasis"/>
          <w:highlight w:val="green"/>
        </w:rPr>
        <w:t>terrorism</w:t>
      </w:r>
      <w:r w:rsidRPr="00100A2B">
        <w:rPr>
          <w:rStyle w:val="StyleUnderline"/>
        </w:rPr>
        <w:t xml:space="preserve">. </w:t>
      </w:r>
      <w:r w:rsidRPr="00100A2B">
        <w:t xml:space="preserve">And because they recognized that military force remained the ultima ratio regum,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4EF609A7" w14:textId="77777777" w:rsidR="008510DC" w:rsidRPr="00100A2B" w:rsidRDefault="008510DC" w:rsidP="008510DC">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3D4C87">
        <w:rPr>
          <w:rStyle w:val="Emphasis"/>
          <w:highlight w:val="green"/>
        </w:rPr>
        <w:t>military power</w:t>
      </w:r>
      <w:r w:rsidRPr="00100A2B">
        <w:t xml:space="preserve"> </w:t>
      </w:r>
      <w:r w:rsidRPr="00100A2B">
        <w:rPr>
          <w:rStyle w:val="StyleUnderline"/>
        </w:rPr>
        <w:t xml:space="preserve">necessary to </w:t>
      </w:r>
      <w:r w:rsidRPr="003D4C87">
        <w:rPr>
          <w:rStyle w:val="Emphasis"/>
          <w:highlight w:val="green"/>
        </w:rPr>
        <w:t>underwrite</w:t>
      </w:r>
      <w:r w:rsidRPr="00100A2B">
        <w:rPr>
          <w:rStyle w:val="StyleUnderline"/>
        </w:rPr>
        <w:t xml:space="preserve"> worldwide </w:t>
      </w:r>
      <w:r w:rsidRPr="003D4C87">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4FDD1A6B" w14:textId="77777777" w:rsidR="008510DC" w:rsidRPr="00100A2B" w:rsidRDefault="008510DC" w:rsidP="008510DC">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04B5109" w14:textId="77777777" w:rsidR="008510DC" w:rsidRPr="00100A2B" w:rsidRDefault="008510DC" w:rsidP="008510DC">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3D4C87">
        <w:rPr>
          <w:rStyle w:val="Emphasis"/>
          <w:highlight w:val="green"/>
        </w:rPr>
        <w:t>Alliances</w:t>
      </w:r>
      <w:r w:rsidRPr="003D4C87">
        <w:rPr>
          <w:highlight w:val="green"/>
        </w:rPr>
        <w:t xml:space="preserve"> </w:t>
      </w:r>
      <w:r w:rsidRPr="003D4C87">
        <w:rPr>
          <w:rStyle w:val="StyleUnderline"/>
          <w:highlight w:val="green"/>
        </w:rPr>
        <w:t>would</w:t>
      </w:r>
      <w:r w:rsidRPr="003D4C87">
        <w:rPr>
          <w:highlight w:val="green"/>
        </w:rPr>
        <w:t xml:space="preserve"> </w:t>
      </w:r>
      <w:r w:rsidRPr="003D4C87">
        <w:rPr>
          <w:rStyle w:val="Emphasis"/>
          <w:highlight w:val="green"/>
        </w:rPr>
        <w:t>lose credibility</w:t>
      </w:r>
      <w:r w:rsidRPr="003D4C87">
        <w:rPr>
          <w:highlight w:val="green"/>
        </w:rPr>
        <w:t xml:space="preserve">; </w:t>
      </w:r>
      <w:r w:rsidRPr="003D4C87">
        <w:rPr>
          <w:rStyle w:val="StyleUnderline"/>
          <w:highlight w:val="green"/>
        </w:rPr>
        <w:t>the</w:t>
      </w:r>
      <w:r w:rsidRPr="003D4C87">
        <w:rPr>
          <w:highlight w:val="green"/>
        </w:rPr>
        <w:t xml:space="preserve"> </w:t>
      </w:r>
      <w:r w:rsidRPr="003D4C87">
        <w:rPr>
          <w:rStyle w:val="StyleUnderline"/>
          <w:highlight w:val="green"/>
        </w:rPr>
        <w:t xml:space="preserve">stability of key </w:t>
      </w:r>
      <w:r w:rsidRPr="003D4C87">
        <w:rPr>
          <w:rStyle w:val="Emphasis"/>
          <w:highlight w:val="green"/>
        </w:rPr>
        <w:t>regions</w:t>
      </w:r>
      <w:r w:rsidRPr="003D4C87">
        <w:rPr>
          <w:rStyle w:val="StyleUnderline"/>
          <w:highlight w:val="green"/>
        </w:rPr>
        <w:t xml:space="preserve"> would be </w:t>
      </w:r>
      <w:r w:rsidRPr="003D4C87">
        <w:rPr>
          <w:rStyle w:val="Emphasis"/>
          <w:highlight w:val="green"/>
        </w:rPr>
        <w:t>eroded</w:t>
      </w:r>
      <w:r w:rsidRPr="003D4C87">
        <w:rPr>
          <w:highlight w:val="green"/>
        </w:rPr>
        <w:t xml:space="preserve">; </w:t>
      </w:r>
      <w:r w:rsidRPr="003D4C87">
        <w:rPr>
          <w:rStyle w:val="Emphasis"/>
          <w:highlight w:val="green"/>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1470C221" w14:textId="77777777" w:rsidR="008510DC" w:rsidRPr="00100A2B" w:rsidRDefault="008510DC" w:rsidP="008510DC">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3D4C87">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3D4C87">
        <w:rPr>
          <w:rStyle w:val="Emphasis"/>
          <w:highlight w:val="green"/>
        </w:rPr>
        <w:t>low</w:t>
      </w:r>
      <w:r w:rsidRPr="00100A2B">
        <w:rPr>
          <w:rStyle w:val="Emphasis"/>
        </w:rPr>
        <w:t xml:space="preserve"> levels of great-power </w:t>
      </w:r>
      <w:r w:rsidRPr="003D4C87">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3D4C87">
        <w:rPr>
          <w:rStyle w:val="StyleUnderline"/>
          <w:highlight w:val="green"/>
        </w:rPr>
        <w:t>and</w:t>
      </w:r>
      <w:r w:rsidRPr="00100A2B">
        <w:rPr>
          <w:rStyle w:val="StyleUnderline"/>
        </w:rPr>
        <w:t xml:space="preserve"> the </w:t>
      </w:r>
      <w:r w:rsidRPr="00100A2B">
        <w:rPr>
          <w:rStyle w:val="Emphasis"/>
        </w:rPr>
        <w:t xml:space="preserve">comparative </w:t>
      </w:r>
      <w:r w:rsidRPr="003D4C87">
        <w:rPr>
          <w:rStyle w:val="Emphasis"/>
          <w:highlight w:val="green"/>
        </w:rPr>
        <w:t>weak</w:t>
      </w:r>
      <w:r w:rsidRPr="00100A2B">
        <w:rPr>
          <w:rStyle w:val="Emphasis"/>
        </w:rPr>
        <w:t>ness</w:t>
      </w:r>
      <w:r w:rsidRPr="00100A2B">
        <w:rPr>
          <w:rStyle w:val="StyleUnderline"/>
        </w:rPr>
        <w:t xml:space="preserve"> of those “</w:t>
      </w:r>
      <w:r w:rsidRPr="003D4C87">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w:t>
      </w:r>
      <w:r w:rsidRPr="00100A2B">
        <w:lastRenderedPageBreak/>
        <w:t xml:space="preserve">from normal levels of geopolitical danger and competition. Now, however, </w:t>
      </w:r>
      <w:r w:rsidRPr="00100A2B">
        <w:rPr>
          <w:rStyle w:val="Emphasis"/>
        </w:rPr>
        <w:t>the strategic horizon is darkening</w:t>
      </w:r>
      <w:r w:rsidRPr="00100A2B">
        <w:t>, due to four factors.</w:t>
      </w:r>
    </w:p>
    <w:p w14:paraId="44D42934" w14:textId="77777777" w:rsidR="008510DC" w:rsidRPr="00100A2B" w:rsidRDefault="008510DC" w:rsidP="008510DC">
      <w:pPr>
        <w:rPr>
          <w:rStyle w:val="Emphasis"/>
        </w:rPr>
      </w:pPr>
      <w:r w:rsidRPr="00100A2B">
        <w:t xml:space="preserve">First, </w:t>
      </w:r>
      <w:r w:rsidRPr="003D4C87">
        <w:rPr>
          <w:rStyle w:val="Emphasis"/>
          <w:highlight w:val="green"/>
        </w:rPr>
        <w:t>great-power</w:t>
      </w:r>
      <w:r w:rsidRPr="00100A2B">
        <w:rPr>
          <w:rStyle w:val="Emphasis"/>
        </w:rPr>
        <w:t xml:space="preserve"> military </w:t>
      </w:r>
      <w:r w:rsidRPr="003D4C87">
        <w:rPr>
          <w:rStyle w:val="Emphasis"/>
          <w:highlight w:val="green"/>
        </w:rPr>
        <w:t>competition is back</w:t>
      </w:r>
      <w:r w:rsidRPr="00100A2B">
        <w:t xml:space="preserve">. </w:t>
      </w:r>
      <w:r w:rsidRPr="00100A2B">
        <w:rPr>
          <w:rStyle w:val="StyleUnderline"/>
        </w:rPr>
        <w:t>The world’s two leading authoritarian powers</w:t>
      </w:r>
      <w:r w:rsidRPr="00100A2B">
        <w:t>—</w:t>
      </w:r>
      <w:r w:rsidRPr="003D4C87">
        <w:rPr>
          <w:rStyle w:val="Emphasis"/>
          <w:highlight w:val="green"/>
        </w:rPr>
        <w:t>China</w:t>
      </w:r>
      <w:r w:rsidRPr="003D4C87">
        <w:rPr>
          <w:highlight w:val="green"/>
        </w:rPr>
        <w:t xml:space="preserve"> </w:t>
      </w:r>
      <w:r w:rsidRPr="003D4C87">
        <w:rPr>
          <w:rStyle w:val="StyleUnderline"/>
          <w:highlight w:val="green"/>
        </w:rPr>
        <w:t>and</w:t>
      </w:r>
      <w:r w:rsidRPr="003D4C87">
        <w:rPr>
          <w:highlight w:val="green"/>
        </w:rPr>
        <w:t xml:space="preserve"> </w:t>
      </w:r>
      <w:r w:rsidRPr="003D4C87">
        <w:rPr>
          <w:rStyle w:val="Emphasis"/>
          <w:highlight w:val="green"/>
        </w:rPr>
        <w:t>Russia</w:t>
      </w:r>
      <w:r w:rsidRPr="00100A2B">
        <w:t>—</w:t>
      </w:r>
      <w:r w:rsidRPr="000010B3">
        <w:rPr>
          <w:rStyle w:val="StyleUnderline"/>
        </w:rPr>
        <w:t xml:space="preserve">are </w:t>
      </w:r>
      <w:r w:rsidRPr="003D4C87">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3D4C87">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3D4C87">
        <w:rPr>
          <w:rStyle w:val="Emphasis"/>
          <w:highlight w:val="green"/>
        </w:rPr>
        <w:t>modernization</w:t>
      </w:r>
      <w:r w:rsidRPr="00100A2B">
        <w:rPr>
          <w:rStyle w:val="StyleUnderline"/>
        </w:rPr>
        <w:t xml:space="preserve"> emphasizing </w:t>
      </w:r>
      <w:r w:rsidRPr="003D4C87">
        <w:rPr>
          <w:rStyle w:val="Emphasis"/>
          <w:highlight w:val="green"/>
        </w:rPr>
        <w:t>nuclear weapons</w:t>
      </w:r>
      <w:r w:rsidRPr="00100A2B">
        <w:rPr>
          <w:rStyle w:val="StyleUnderline"/>
        </w:rPr>
        <w:t xml:space="preserve">, high-end </w:t>
      </w:r>
      <w:r w:rsidRPr="003D4C87">
        <w:rPr>
          <w:rStyle w:val="StyleUnderline"/>
          <w:highlight w:val="green"/>
        </w:rPr>
        <w:t>conventional capabilities</w:t>
      </w:r>
      <w:r w:rsidRPr="000010B3">
        <w:rPr>
          <w:rStyle w:val="StyleUnderline"/>
        </w:rPr>
        <w:t>, and</w:t>
      </w:r>
      <w:r w:rsidRPr="00100A2B">
        <w:rPr>
          <w:rStyle w:val="StyleUnderline"/>
        </w:rPr>
        <w:t xml:space="preserve"> rapid-deployment and </w:t>
      </w:r>
      <w:r w:rsidRPr="003D4C87">
        <w:rPr>
          <w:rStyle w:val="StyleUnderline"/>
          <w:highlight w:val="green"/>
        </w:rPr>
        <w:t>special</w:t>
      </w:r>
      <w:r w:rsidRPr="00100A2B">
        <w:rPr>
          <w:rStyle w:val="StyleUnderline"/>
        </w:rPr>
        <w:t xml:space="preserve"> </w:t>
      </w:r>
      <w:r w:rsidRPr="003D4C87">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3D4C87">
        <w:rPr>
          <w:rStyle w:val="StyleUnderline"/>
          <w:highlight w:val="green"/>
        </w:rPr>
        <w:t>and</w:t>
      </w:r>
      <w:r w:rsidRPr="00100A2B">
        <w:rPr>
          <w:rStyle w:val="StyleUnderline"/>
        </w:rPr>
        <w:t xml:space="preserve"> antiaccess/area denial (</w:t>
      </w:r>
      <w:r w:rsidRPr="003D4C87">
        <w:rPr>
          <w:rStyle w:val="StyleUnderline"/>
          <w:highlight w:val="green"/>
        </w:rPr>
        <w:t>A2/</w:t>
      </w:r>
      <w:r w:rsidRPr="003D4C87">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3D4C87">
        <w:rPr>
          <w:rStyle w:val="StyleUnderline"/>
          <w:highlight w:val="green"/>
        </w:rPr>
        <w:t xml:space="preserve">a </w:t>
      </w:r>
      <w:r w:rsidRPr="003D4C87">
        <w:rPr>
          <w:rStyle w:val="Emphasis"/>
          <w:highlight w:val="green"/>
        </w:rPr>
        <w:t>far more competitive environment</w:t>
      </w:r>
      <w:r w:rsidRPr="00100A2B">
        <w:rPr>
          <w:rStyle w:val="Emphasis"/>
        </w:rPr>
        <w:t xml:space="preserve">. </w:t>
      </w:r>
    </w:p>
    <w:p w14:paraId="20A89CA0" w14:textId="77777777" w:rsidR="00C471C0" w:rsidRPr="00CB3F0F" w:rsidRDefault="00C471C0" w:rsidP="00C471C0"/>
    <w:p w14:paraId="7F8D6882" w14:textId="698BD110" w:rsidR="00C471C0" w:rsidRDefault="00C471C0" w:rsidP="00C471C0">
      <w:pPr>
        <w:pStyle w:val="Heading2"/>
      </w:pPr>
      <w:r>
        <w:lastRenderedPageBreak/>
        <w:t>1NC – Case</w:t>
      </w:r>
    </w:p>
    <w:p w14:paraId="33E03C63" w14:textId="6460EF53" w:rsidR="008510DC" w:rsidRDefault="008510DC" w:rsidP="008510DC">
      <w:pPr>
        <w:pStyle w:val="Heading3"/>
      </w:pPr>
      <w:r>
        <w:lastRenderedPageBreak/>
        <w:t>Framing</w:t>
      </w:r>
    </w:p>
    <w:p w14:paraId="2493977B" w14:textId="77777777" w:rsidR="00816A89" w:rsidRPr="00A355C6" w:rsidRDefault="00816A89" w:rsidP="00816A8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D2718F5" w14:textId="77777777" w:rsidR="00816A89" w:rsidRPr="00A355C6" w:rsidRDefault="00816A89" w:rsidP="00816A8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6FF54F95" w14:textId="77777777" w:rsidR="00816A89" w:rsidRPr="00A355C6" w:rsidRDefault="00816A89" w:rsidP="00816A8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0FB0C81" w14:textId="77777777" w:rsidR="00816A89" w:rsidRPr="00A355C6" w:rsidRDefault="00816A89" w:rsidP="00816A8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A1B70A1" w14:textId="77777777" w:rsidR="00816A89" w:rsidRPr="00A355C6" w:rsidRDefault="00816A89" w:rsidP="00816A8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9BC9A11" w14:textId="77777777" w:rsidR="00816A89" w:rsidRPr="00A355C6" w:rsidRDefault="00816A89" w:rsidP="00816A8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36F6640" w14:textId="77777777" w:rsidR="00816A89" w:rsidRPr="00A355C6" w:rsidRDefault="00816A89" w:rsidP="00816A8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73B28AA0" w14:textId="77777777" w:rsidR="00816A89" w:rsidRPr="00A355C6" w:rsidRDefault="00816A89" w:rsidP="00816A8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37D131D" w14:textId="77777777" w:rsidR="00816A89" w:rsidRPr="00A355C6" w:rsidRDefault="00816A89" w:rsidP="00816A89">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377D8D89" w14:textId="3E7BCBF3" w:rsidR="00816A89" w:rsidRDefault="00816A89" w:rsidP="00816A89">
      <w:pPr>
        <w:pStyle w:val="Heading4"/>
        <w:numPr>
          <w:ilvl w:val="0"/>
          <w:numId w:val="18"/>
        </w:numPr>
      </w:pPr>
      <w:r>
        <w:t xml:space="preserve">Slight empirical uncertainties don’t disprove the general truth of empirical reality. Slight subjectivities and individual experiences don’t disprove the experience that pleasure is good and pain is bad. </w:t>
      </w:r>
    </w:p>
    <w:p w14:paraId="66AB9F67" w14:textId="377AF825" w:rsidR="00816A89" w:rsidRDefault="00816A89" w:rsidP="00816A89">
      <w:pPr>
        <w:pStyle w:val="Heading4"/>
        <w:numPr>
          <w:ilvl w:val="0"/>
          <w:numId w:val="18"/>
        </w:numPr>
      </w:pPr>
      <w:r>
        <w:t xml:space="preserve">Pleasure is the only thing that is binding because I can reason not to take my hand off of a hot </w:t>
      </w:r>
      <w:proofErr w:type="gramStart"/>
      <w:r>
        <w:t>stove</w:t>
      </w:r>
      <w:proofErr w:type="gramEnd"/>
      <w:r>
        <w:t xml:space="preserve"> but the pain will force me to do so. </w:t>
      </w:r>
    </w:p>
    <w:p w14:paraId="610F1C11" w14:textId="30826ACD" w:rsidR="00816A89" w:rsidRDefault="00816A89" w:rsidP="00816A89">
      <w:pPr>
        <w:pStyle w:val="Heading4"/>
        <w:numPr>
          <w:ilvl w:val="0"/>
          <w:numId w:val="18"/>
        </w:numPr>
      </w:pPr>
      <w:r>
        <w:lastRenderedPageBreak/>
        <w:t xml:space="preserve">Util doesn’t say things are a certain way - we say pleasure is a normative good that we ought to maximize. Using experience as evidence doesn’t mean that we ought to maximize experience as it exists. Our argument is not that pleasure is good and we should seek pleasure but rather that pleasure is a normative good that which we should maximize because all values devolve to pleasure. </w:t>
      </w:r>
    </w:p>
    <w:p w14:paraId="79F92D9F" w14:textId="0A59D901" w:rsidR="00816A89" w:rsidRDefault="00816A89" w:rsidP="00816A89">
      <w:pPr>
        <w:pStyle w:val="Heading4"/>
        <w:numPr>
          <w:ilvl w:val="0"/>
          <w:numId w:val="18"/>
        </w:numPr>
      </w:pPr>
      <w:r>
        <w:t xml:space="preserve">Util is universalizable despite slight subjectivity which is proven by the fact that not all masochists commit suicide. </w:t>
      </w:r>
    </w:p>
    <w:p w14:paraId="3B5D6184" w14:textId="367B01CD" w:rsidR="00816A89" w:rsidRDefault="00816A89" w:rsidP="00816A89">
      <w:pPr>
        <w:pStyle w:val="Heading4"/>
      </w:pPr>
      <w:r>
        <w:t>A</w:t>
      </w:r>
      <w:r>
        <w:t>. This assumes their framework and we’re operating under a framework where that is the worst form of wrong.</w:t>
      </w:r>
    </w:p>
    <w:p w14:paraId="36EBA52C" w14:textId="51E76E30" w:rsidR="00816A89" w:rsidRDefault="00816A89" w:rsidP="00816A89">
      <w:pPr>
        <w:pStyle w:val="Heading4"/>
      </w:pPr>
      <w:r>
        <w:t xml:space="preserve">B. </w:t>
      </w:r>
      <w:r>
        <w:t xml:space="preserve">It’s not the case that minimal evidence is required because not only do you have to cut an advantage consistent with your theory, but you also </w:t>
      </w:r>
      <w:proofErr w:type="gramStart"/>
      <w:r>
        <w:t>have to</w:t>
      </w:r>
      <w:proofErr w:type="gramEnd"/>
      <w:r>
        <w:t xml:space="preserve"> cut cards consistent with that thought process. Resource disparities are non-unique because we all need laptops to participate. Coaching, paywalls, flights to tournaments, etc. turn this. </w:t>
      </w:r>
    </w:p>
    <w:p w14:paraId="06FD68A6" w14:textId="5D7AFA76" w:rsidR="00816A89" w:rsidRDefault="00816A89" w:rsidP="00816A89">
      <w:pPr>
        <w:pStyle w:val="Heading4"/>
      </w:pPr>
      <w:r>
        <w:t>Util affs put debaters on an equal playing field because they force everyone to cut a new aff whereas Phil affs can be reused every topic so schools with bigger backfiles will do much better.</w:t>
      </w:r>
    </w:p>
    <w:p w14:paraId="5B5ED1C1" w14:textId="33E6BF7A" w:rsidR="00816A89" w:rsidRDefault="00816A89" w:rsidP="00816A89">
      <w:pPr>
        <w:pStyle w:val="Heading4"/>
      </w:pPr>
      <w:r>
        <w:t>C. We don’t engage in deliberative action - our desire to seek pleasure and avoid pain overrides. Eating candy even though you know it’s bad for you.</w:t>
      </w:r>
    </w:p>
    <w:p w14:paraId="5D20E0DC" w14:textId="364C7A10" w:rsidR="00816A89" w:rsidRDefault="00816A89" w:rsidP="00816A89">
      <w:pPr>
        <w:pStyle w:val="Heading3"/>
      </w:pPr>
      <w:r>
        <w:lastRenderedPageBreak/>
        <w:t>Util Indicts</w:t>
      </w:r>
    </w:p>
    <w:p w14:paraId="515F2DB7" w14:textId="2EF37EBC" w:rsidR="00816A89" w:rsidRDefault="00816A89" w:rsidP="00816A89">
      <w:pPr>
        <w:pStyle w:val="Heading4"/>
      </w:pPr>
      <w:r>
        <w:t>Assumes truth testing</w:t>
      </w:r>
    </w:p>
    <w:p w14:paraId="4B699E7F" w14:textId="637C8D46" w:rsidR="00816A89" w:rsidRDefault="00816A89" w:rsidP="00816A89">
      <w:pPr>
        <w:pStyle w:val="Heading4"/>
      </w:pPr>
      <w:r>
        <w:t xml:space="preserve">No infinite consequences and it’s irrelevant </w:t>
      </w:r>
      <w:r>
        <w:t xml:space="preserve">– I’m not going to carefully examine the consequences of taking my hand </w:t>
      </w:r>
      <w:proofErr w:type="gramStart"/>
      <w:r>
        <w:t>off of</w:t>
      </w:r>
      <w:proofErr w:type="gramEnd"/>
      <w:r>
        <w:t xml:space="preserve"> a hot stove if I’m in pain. In pursuit of </w:t>
      </w:r>
      <w:proofErr w:type="gramStart"/>
      <w:r>
        <w:t>pleasure</w:t>
      </w:r>
      <w:proofErr w:type="gramEnd"/>
      <w:r>
        <w:t xml:space="preserve"> I will.</w:t>
      </w:r>
    </w:p>
    <w:p w14:paraId="59DAE596" w14:textId="77777777" w:rsidR="00816A89" w:rsidRPr="00816A89" w:rsidRDefault="00816A89" w:rsidP="00816A89"/>
    <w:p w14:paraId="42468628" w14:textId="77777777" w:rsidR="00816A89" w:rsidRDefault="00816A89" w:rsidP="00816A89">
      <w:pPr>
        <w:pStyle w:val="Heading4"/>
      </w:pPr>
      <w:r>
        <w:t>Use a comparative worlds paradigm where the Affirmative must prove the plan is better than the status quo or a competitive policy option.</w:t>
      </w:r>
    </w:p>
    <w:p w14:paraId="26958300" w14:textId="77777777" w:rsidR="00816A89" w:rsidRDefault="00816A89" w:rsidP="00816A89"/>
    <w:p w14:paraId="50CF6201" w14:textId="77777777" w:rsidR="00816A89" w:rsidRPr="0009531B" w:rsidRDefault="00816A89" w:rsidP="00816A89">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3EEF9362" w14:textId="77777777" w:rsidR="00816A89" w:rsidRPr="0009531B" w:rsidRDefault="00816A89" w:rsidP="00816A89">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7F5FA56" w14:textId="77777777" w:rsidR="00816A89" w:rsidRPr="00B554F6" w:rsidRDefault="00816A89" w:rsidP="00816A89">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02915FA8" w14:textId="77777777" w:rsidR="00816A89" w:rsidRDefault="00816A89" w:rsidP="00816A89">
      <w:pPr>
        <w:pStyle w:val="Heading4"/>
      </w:pPr>
      <w:r>
        <w:t>Justice implies a desirable departure from the status quo – that means the aff must rectify an unjust social interaction</w:t>
      </w:r>
    </w:p>
    <w:p w14:paraId="1E0F5C2B" w14:textId="77777777" w:rsidR="00816A89" w:rsidRPr="005D1595" w:rsidRDefault="00816A89" w:rsidP="00816A89">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4E4F9093" w14:textId="77777777" w:rsidR="00816A89" w:rsidRPr="005D1595" w:rsidRDefault="00816A89" w:rsidP="00816A89">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5D6A35A9" w14:textId="77777777" w:rsidR="00816A89" w:rsidRDefault="00816A89" w:rsidP="00816A89">
      <w:pPr>
        <w:pStyle w:val="Heading4"/>
      </w:pPr>
      <w:r>
        <w:t>Justice is a policy question</w:t>
      </w:r>
    </w:p>
    <w:p w14:paraId="4E998191" w14:textId="77777777" w:rsidR="00816A89" w:rsidRPr="00352B4E" w:rsidRDefault="00816A89" w:rsidP="00816A89">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720C641A" w14:textId="77777777" w:rsidR="00816A89" w:rsidRDefault="00816A89" w:rsidP="00816A89">
      <w:r>
        <w:t xml:space="preserve">Essential Meaning of </w:t>
      </w:r>
      <w:r w:rsidRPr="00352B4E">
        <w:rPr>
          <w:rStyle w:val="Emphasis"/>
          <w:highlight w:val="green"/>
        </w:rPr>
        <w:t>justice</w:t>
      </w:r>
    </w:p>
    <w:p w14:paraId="60691DC6" w14:textId="77777777" w:rsidR="00816A89" w:rsidRPr="00352B4E" w:rsidRDefault="00816A89" w:rsidP="00816A89">
      <w:r>
        <w:t xml:space="preserve">1: </w:t>
      </w:r>
      <w:r w:rsidRPr="00352B4E">
        <w:rPr>
          <w:rStyle w:val="Emphasis"/>
          <w:highlight w:val="green"/>
        </w:rPr>
        <w:t>the process or result of using laws to fairly</w:t>
      </w:r>
      <w:r>
        <w:t xml:space="preserve"> judge and punish crimes and criminals</w:t>
      </w:r>
    </w:p>
    <w:p w14:paraId="3BA81729" w14:textId="77777777" w:rsidR="00816A89" w:rsidRDefault="00816A89" w:rsidP="00816A89">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3A8D5EC1" w14:textId="77777777" w:rsidR="00816A89" w:rsidRPr="00793092" w:rsidRDefault="00816A89" w:rsidP="00816A89">
      <w:pPr>
        <w:pStyle w:val="Heading4"/>
      </w:pPr>
      <w:r>
        <w:lastRenderedPageBreak/>
        <w:t>Net benefits:</w:t>
      </w:r>
    </w:p>
    <w:p w14:paraId="5C78EA4D" w14:textId="77777777" w:rsidR="00816A89" w:rsidRDefault="00816A89" w:rsidP="00816A89">
      <w:pPr>
        <w:pStyle w:val="Heading4"/>
        <w:numPr>
          <w:ilvl w:val="0"/>
          <w:numId w:val="19"/>
        </w:numPr>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25C18429" w14:textId="77777777" w:rsidR="00816A89" w:rsidRDefault="00816A89" w:rsidP="00816A89">
      <w:pPr>
        <w:pStyle w:val="Heading4"/>
        <w:numPr>
          <w:ilvl w:val="0"/>
          <w:numId w:val="19"/>
        </w:numPr>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w:t>
      </w:r>
      <w:proofErr w:type="gramStart"/>
      <w:r>
        <w:t>and</w:t>
      </w:r>
      <w:proofErr w:type="gramEnd"/>
      <w:r>
        <w:t xml:space="preserve"> requires both debaters to give an </w:t>
      </w:r>
      <w:r w:rsidRPr="00793092">
        <w:rPr>
          <w:u w:val="single"/>
        </w:rPr>
        <w:t>account</w:t>
      </w:r>
      <w:r>
        <w:t xml:space="preserve"> of why their world is </w:t>
      </w:r>
      <w:r w:rsidRPr="00793092">
        <w:rPr>
          <w:u w:val="single"/>
        </w:rPr>
        <w:t>more desirable</w:t>
      </w:r>
      <w:r>
        <w:t xml:space="preserve">. </w:t>
      </w:r>
    </w:p>
    <w:p w14:paraId="2DF23FE3" w14:textId="77777777" w:rsidR="00816A89" w:rsidRDefault="00816A89" w:rsidP="00816A89">
      <w:pPr>
        <w:autoSpaceDE w:val="0"/>
        <w:autoSpaceDN w:val="0"/>
        <w:adjustRightInd w:val="0"/>
        <w:spacing w:after="0" w:line="240" w:lineRule="auto"/>
        <w:rPr>
          <w:rFonts w:ascii="AppleSystemUIFont" w:hAnsi="AppleSystemUIFont" w:cs="AppleSystemUIFont"/>
          <w:sz w:val="26"/>
          <w:szCs w:val="26"/>
        </w:rPr>
      </w:pPr>
    </w:p>
    <w:p w14:paraId="10530419" w14:textId="77777777" w:rsidR="00816A89" w:rsidRDefault="00816A89" w:rsidP="00816A89"/>
    <w:p w14:paraId="75CA2E39" w14:textId="4A3D9D9E" w:rsidR="00816A89" w:rsidRPr="00816A89" w:rsidRDefault="00816A89" w:rsidP="00816A89">
      <w:pPr>
        <w:pStyle w:val="Heading3"/>
      </w:pPr>
      <w:r>
        <w:lastRenderedPageBreak/>
        <w:t xml:space="preserve">Case </w:t>
      </w:r>
    </w:p>
    <w:p w14:paraId="6EEF40E1" w14:textId="77777777" w:rsidR="00C471C0" w:rsidRDefault="00C471C0" w:rsidP="00C471C0">
      <w:pPr>
        <w:pStyle w:val="Heading4"/>
        <w:numPr>
          <w:ilvl w:val="0"/>
          <w:numId w:val="15"/>
        </w:numPr>
      </w:pPr>
      <w:r>
        <w:t>Debris creates deterrence by raising the bar for conflict – international norms fail</w:t>
      </w:r>
    </w:p>
    <w:p w14:paraId="6B98E91A" w14:textId="77777777" w:rsidR="00C471C0" w:rsidRPr="005A5216" w:rsidRDefault="00C471C0" w:rsidP="00C471C0">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643383E7" w14:textId="77777777" w:rsidR="00C471C0" w:rsidRPr="005A5216" w:rsidRDefault="00C471C0" w:rsidP="00C471C0">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27581FB1" w14:textId="77777777" w:rsidR="00C471C0" w:rsidRPr="005A5216" w:rsidRDefault="00C471C0" w:rsidP="00C471C0">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7AC49CEB" w14:textId="77777777" w:rsidR="00C471C0" w:rsidRDefault="00C471C0" w:rsidP="00C471C0"/>
    <w:p w14:paraId="63C4D87B" w14:textId="77777777" w:rsidR="00C471C0" w:rsidRPr="00100A2B" w:rsidRDefault="00C471C0" w:rsidP="00C471C0">
      <w:pPr>
        <w:pStyle w:val="Heading4"/>
        <w:numPr>
          <w:ilvl w:val="0"/>
          <w:numId w:val="15"/>
        </w:numPr>
      </w:pPr>
      <w:r w:rsidRPr="00100A2B">
        <w:t xml:space="preserve">Space debris creates existential deterrence and a taboo </w:t>
      </w:r>
    </w:p>
    <w:p w14:paraId="11B1E34B" w14:textId="77777777" w:rsidR="00C471C0" w:rsidRPr="00100A2B" w:rsidRDefault="00C471C0" w:rsidP="00C471C0">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70696A57" w14:textId="77777777" w:rsidR="00C471C0" w:rsidRPr="00100A2B" w:rsidRDefault="00C471C0" w:rsidP="00C471C0">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1721915B" w14:textId="77777777" w:rsidR="00C471C0" w:rsidRPr="00900855" w:rsidRDefault="00C471C0" w:rsidP="00C471C0"/>
    <w:p w14:paraId="7DD20C5F" w14:textId="1C02ECB8" w:rsidR="00C471C0" w:rsidRPr="00100A2B" w:rsidRDefault="00A6147A" w:rsidP="00C471C0">
      <w:pPr>
        <w:pStyle w:val="Heading4"/>
        <w:numPr>
          <w:ilvl w:val="0"/>
          <w:numId w:val="15"/>
        </w:numPr>
        <w:tabs>
          <w:tab w:val="num" w:pos="360"/>
        </w:tabs>
        <w:ind w:left="360"/>
      </w:pPr>
      <w:proofErr w:type="spellStart"/>
      <w:r>
        <w:t>CoC</w:t>
      </w:r>
      <w:r w:rsidR="00C471C0" w:rsidRPr="00100A2B">
        <w:t>Alt</w:t>
      </w:r>
      <w:proofErr w:type="spellEnd"/>
      <w:r w:rsidR="00C471C0" w:rsidRPr="00100A2B">
        <w:t xml:space="preserve"> cause – broad space privatization and existing debris. </w:t>
      </w:r>
    </w:p>
    <w:p w14:paraId="7E31A12D" w14:textId="77777777" w:rsidR="00C471C0" w:rsidRPr="00100A2B" w:rsidRDefault="00C471C0" w:rsidP="00C471C0">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5101478A" w14:textId="77777777" w:rsidR="00C471C0" w:rsidRPr="00100A2B" w:rsidRDefault="00C471C0" w:rsidP="00C471C0">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39224D47" w14:textId="77777777" w:rsidR="00C471C0" w:rsidRPr="00100A2B" w:rsidRDefault="00C471C0" w:rsidP="00C471C0">
      <w:r w:rsidRPr="00100A2B">
        <w:t xml:space="preserve">2. Characterizing </w:t>
      </w:r>
      <w:proofErr w:type="spellStart"/>
      <w:r w:rsidRPr="00100A2B">
        <w:t>NewSpace</w:t>
      </w:r>
      <w:proofErr w:type="spellEnd"/>
      <w:r w:rsidRPr="00100A2B">
        <w:t>: a step change in the space environment</w:t>
      </w:r>
    </w:p>
    <w:p w14:paraId="0111289A" w14:textId="77777777" w:rsidR="009C216F" w:rsidRDefault="00C471C0" w:rsidP="00C471C0">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w:t>
      </w:r>
    </w:p>
    <w:p w14:paraId="02E1EB0C" w14:textId="77777777" w:rsidR="00C471C0" w:rsidRPr="00100A2B" w:rsidRDefault="00C471C0" w:rsidP="00C471C0">
      <w:pPr>
        <w:rPr>
          <w:rStyle w:val="StyleUnderline"/>
        </w:rPr>
      </w:pPr>
    </w:p>
    <w:p w14:paraId="454C9E93" w14:textId="77777777" w:rsidR="00C471C0" w:rsidRPr="00FB3D96" w:rsidRDefault="00C471C0" w:rsidP="00C471C0">
      <w:pPr>
        <w:pStyle w:val="ListParagraph"/>
      </w:pPr>
    </w:p>
    <w:p w14:paraId="276C56AE" w14:textId="77777777" w:rsidR="00C471C0" w:rsidRPr="00F22B32" w:rsidRDefault="00C471C0" w:rsidP="00C471C0">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02460C8F" w14:textId="77777777" w:rsidR="00C471C0" w:rsidRPr="00100A2B" w:rsidRDefault="00C471C0" w:rsidP="00C471C0">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545C7807" w14:textId="77777777" w:rsidR="00C471C0" w:rsidRPr="00100A2B" w:rsidRDefault="00C471C0" w:rsidP="00C471C0">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78D6919" w14:textId="77777777" w:rsidR="00C471C0" w:rsidRPr="002D7C42" w:rsidRDefault="00C471C0" w:rsidP="00C471C0">
      <w:pPr>
        <w:pStyle w:val="Heading4"/>
        <w:numPr>
          <w:ilvl w:val="0"/>
          <w:numId w:val="15"/>
        </w:numPr>
        <w:rPr>
          <w:rFonts w:cs="Arial"/>
        </w:rPr>
      </w:pPr>
      <w:r>
        <w:rPr>
          <w:rFonts w:cs="Arial"/>
        </w:rPr>
        <w:t>N</w:t>
      </w:r>
      <w:r w:rsidRPr="002D7C42">
        <w:rPr>
          <w:rFonts w:cs="Arial"/>
        </w:rPr>
        <w:t xml:space="preserve">o </w:t>
      </w:r>
      <w:proofErr w:type="spellStart"/>
      <w:r>
        <w:rPr>
          <w:rFonts w:cs="Arial"/>
        </w:rPr>
        <w:t>miscalc</w:t>
      </w:r>
      <w:proofErr w:type="spellEnd"/>
      <w:r>
        <w:rPr>
          <w:rFonts w:cs="Arial"/>
        </w:rPr>
        <w:t xml:space="preserve"> – debris hits</w:t>
      </w:r>
      <w:r w:rsidRPr="002D7C42">
        <w:rPr>
          <w:rFonts w:cs="Arial"/>
        </w:rPr>
        <w:t xml:space="preserve"> stations </w:t>
      </w:r>
      <w:r w:rsidRPr="002D7C42">
        <w:rPr>
          <w:rFonts w:cs="Arial"/>
          <w:u w:val="single"/>
        </w:rPr>
        <w:t>all the time</w:t>
      </w:r>
      <w:r w:rsidRPr="002D7C42">
        <w:rPr>
          <w:rFonts w:cs="Arial"/>
        </w:rPr>
        <w:t>.</w:t>
      </w:r>
    </w:p>
    <w:p w14:paraId="3705C185" w14:textId="77777777" w:rsidR="00C471C0" w:rsidRPr="002D7C42" w:rsidRDefault="00C471C0" w:rsidP="00C471C0">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72DDD232" w14:textId="77777777" w:rsidR="00C471C0" w:rsidRPr="002D7C42" w:rsidRDefault="00C471C0" w:rsidP="00C471C0">
      <w:r w:rsidRPr="002D7C42">
        <w:t xml:space="preserve">So, just </w:t>
      </w:r>
      <w:r w:rsidRPr="002D7C42">
        <w:rPr>
          <w:u w:val="single"/>
        </w:rPr>
        <w:t>how do we keep our</w:t>
      </w:r>
      <w:r w:rsidRPr="002D7C42">
        <w:t xml:space="preserve"> space </w:t>
      </w:r>
      <w:r w:rsidRPr="002D7C42">
        <w:rPr>
          <w:u w:val="single"/>
        </w:rPr>
        <w:t xml:space="preserve">stations, </w:t>
      </w:r>
      <w:proofErr w:type="gramStart"/>
      <w:r w:rsidRPr="002D7C42">
        <w:rPr>
          <w:u w:val="single"/>
        </w:rPr>
        <w:t>ships</w:t>
      </w:r>
      <w:proofErr w:type="gramEnd"/>
      <w:r w:rsidRPr="002D7C42">
        <w:rPr>
          <w:u w:val="single"/>
        </w:rPr>
        <w:t xml:space="preserve">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 xml:space="preserve">We’re talking </w:t>
      </w:r>
      <w:r w:rsidRPr="002D7C42">
        <w:rPr>
          <w:u w:val="single"/>
        </w:rPr>
        <w:lastRenderedPageBreak/>
        <w:t xml:space="preserve">about a vast collection of spent rockets, dead satellites, flotsam, jetsam, </w:t>
      </w:r>
      <w:proofErr w:type="gramStart"/>
      <w:r w:rsidRPr="002D7C42">
        <w:rPr>
          <w:u w:val="single"/>
        </w:rPr>
        <w:t>lagan</w:t>
      </w:r>
      <w:proofErr w:type="gramEnd"/>
      <w:r w:rsidRPr="002D7C42">
        <w:rPr>
          <w:u w:val="single"/>
        </w:rPr>
        <w:t xml:space="preserve">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 xml:space="preserve">orbital </w:t>
      </w:r>
      <w:proofErr w:type="gramStart"/>
      <w:r w:rsidRPr="002D7C42">
        <w:rPr>
          <w:u w:val="single"/>
        </w:rPr>
        <w:t>crap</w:t>
      </w:r>
      <w:proofErr w:type="gramEnd"/>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42D5C1EC" w14:textId="77777777" w:rsidR="00C471C0" w:rsidRPr="00B234D9" w:rsidRDefault="00C471C0" w:rsidP="00C471C0"/>
    <w:p w14:paraId="1D7D5B05" w14:textId="77777777" w:rsidR="00C471C0" w:rsidRPr="00132664" w:rsidRDefault="00C471C0" w:rsidP="00C471C0">
      <w:pPr>
        <w:pStyle w:val="Heading4"/>
        <w:numPr>
          <w:ilvl w:val="0"/>
          <w:numId w:val="15"/>
        </w:numPr>
      </w:pPr>
      <w:r>
        <w:t xml:space="preserve">Use or lose is wrong – It’d be irrational AND never be contemplated by any state. </w:t>
      </w:r>
    </w:p>
    <w:p w14:paraId="6D1991F3" w14:textId="77777777" w:rsidR="00C471C0" w:rsidRPr="0086396F" w:rsidRDefault="00C471C0" w:rsidP="00C471C0">
      <w:pPr>
        <w:rPr>
          <w:b/>
          <w:sz w:val="26"/>
        </w:rPr>
      </w:pPr>
      <w:proofErr w:type="spellStart"/>
      <w:r>
        <w:rPr>
          <w:rStyle w:val="Style13ptBold"/>
        </w:rPr>
        <w:t>Kroenig</w:t>
      </w:r>
      <w:proofErr w:type="spellEnd"/>
      <w:r>
        <w:rPr>
          <w:rStyle w:val="Style13ptBold"/>
        </w:rPr>
        <w:t xml:space="preserve"> 18 </w:t>
      </w:r>
      <w:r>
        <w:t xml:space="preserve">Matthew </w:t>
      </w:r>
      <w:proofErr w:type="spellStart"/>
      <w:r>
        <w:t>Kroenig</w:t>
      </w:r>
      <w:proofErr w:type="spellEnd"/>
      <w:r>
        <w:t xml:space="preserve">, Associate Professor in the Department of Government and the Edmund A. Walsh School of Foreign Service at Georgetown, The Logic of American Nuclear Strategy: Why Strategic Superiority Matters, Oxford </w:t>
      </w:r>
      <w:proofErr w:type="spellStart"/>
      <w:r>
        <w:t>UPress</w:t>
      </w:r>
      <w:proofErr w:type="spellEnd"/>
      <w:r>
        <w:t>, pp. 137-142</w:t>
      </w:r>
    </w:p>
    <w:p w14:paraId="09010DE4" w14:textId="77777777" w:rsidR="00C471C0" w:rsidRDefault="00C471C0" w:rsidP="00C471C0">
      <w:r w:rsidRPr="00132664">
        <w:rPr>
          <w:rStyle w:val="StyleUnderline"/>
        </w:rPr>
        <w:t>The</w:t>
      </w:r>
      <w:r>
        <w:t xml:space="preserve"> second, and more </w:t>
      </w:r>
      <w:r w:rsidRPr="00132664">
        <w:rPr>
          <w:rStyle w:val="StyleUnderline"/>
        </w:rPr>
        <w:t>common, argument as to why nuclear superiority might be destabilizing is</w:t>
      </w:r>
      <w:r>
        <w:t xml:space="preserve"> because the state in the position of nuclear inferiority (in this case, America’s adversaries) may feel “</w:t>
      </w:r>
      <w:r w:rsidRPr="00B234D9">
        <w:rPr>
          <w:rStyle w:val="Emphasis"/>
          <w:highlight w:val="green"/>
        </w:rPr>
        <w:t>use ’</w:t>
      </w:r>
      <w:proofErr w:type="spellStart"/>
      <w:r w:rsidRPr="00B234D9">
        <w:rPr>
          <w:rStyle w:val="Emphasis"/>
          <w:highlight w:val="green"/>
        </w:rPr>
        <w:t>em</w:t>
      </w:r>
      <w:proofErr w:type="spellEnd"/>
      <w:r w:rsidRPr="00B234D9">
        <w:rPr>
          <w:rStyle w:val="Emphasis"/>
          <w:highlight w:val="green"/>
        </w:rPr>
        <w:t xml:space="preserve"> or lose ’</w:t>
      </w:r>
      <w:proofErr w:type="spellStart"/>
      <w:r w:rsidRPr="00B234D9">
        <w:rPr>
          <w:rStyle w:val="Emphasis"/>
          <w:highlight w:val="green"/>
        </w:rPr>
        <w:t>em</w:t>
      </w:r>
      <w:proofErr w:type="spellEnd"/>
      <w:r w:rsidRPr="00B234D9">
        <w:rPr>
          <w:rStyle w:val="Emphasis"/>
          <w:highlight w:val="green"/>
        </w:rPr>
        <w:t>”</w:t>
      </w:r>
      <w:r w:rsidRPr="00132664">
        <w:rPr>
          <w:rStyle w:val="Emphasis"/>
        </w:rPr>
        <w:t xml:space="preserve"> (UELE) pressures</w:t>
      </w:r>
      <w:r>
        <w:t xml:space="preserve">, </w:t>
      </w:r>
      <w:r w:rsidRPr="00132664">
        <w:rPr>
          <w:rStyle w:val="StyleUnderline"/>
        </w:rPr>
        <w:t>but this argument</w:t>
      </w:r>
      <w:r>
        <w:t xml:space="preserve"> also </w:t>
      </w:r>
      <w:r w:rsidRPr="00B234D9">
        <w:rPr>
          <w:rStyle w:val="Emphasis"/>
          <w:highlight w:val="green"/>
        </w:rPr>
        <w:t>withers under interrogation</w:t>
      </w:r>
      <w:r>
        <w:t>.26</w:t>
      </w:r>
    </w:p>
    <w:p w14:paraId="087EABFD" w14:textId="77777777" w:rsidR="00C471C0" w:rsidRDefault="00C471C0" w:rsidP="00C471C0">
      <w:r>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w:t>
      </w:r>
      <w:proofErr w:type="gramStart"/>
      <w:r>
        <w:t>in order to</w:t>
      </w:r>
      <w:proofErr w:type="gramEnd"/>
      <w:r>
        <w:t xml:space="preserve"> avoid suffering a disarming first strike. This is the logic most often invoked by strategic stability theorists when they claim that US nuclear advantages are destabilizing. This is also the precise problem identified and inspired by </w:t>
      </w:r>
      <w:proofErr w:type="spellStart"/>
      <w:r>
        <w:t>Wohlstetter’s</w:t>
      </w:r>
      <w:proofErr w:type="spellEnd"/>
      <w:r>
        <w:t xml:space="preserve"> basing studies.</w:t>
      </w:r>
    </w:p>
    <w:p w14:paraId="7E98B94F" w14:textId="77777777" w:rsidR="00C471C0" w:rsidRDefault="00C471C0" w:rsidP="00C471C0">
      <w:r>
        <w:t>Use ’</w:t>
      </w:r>
      <w:proofErr w:type="spellStart"/>
      <w:r>
        <w:t>em</w:t>
      </w:r>
      <w:proofErr w:type="spellEnd"/>
      <w:r>
        <w:t xml:space="preserve"> or lose ’</w:t>
      </w:r>
      <w:proofErr w:type="spellStart"/>
      <w:r>
        <w:t>em</w:t>
      </w:r>
      <w:proofErr w:type="spellEnd"/>
      <w:r>
        <w:t xml:space="preserve"> enjoys a certain superficial plausibility, but, upon closer inspection, </w:t>
      </w:r>
      <w:r w:rsidRPr="00132664">
        <w:rPr>
          <w:rStyle w:val="Emphasis"/>
        </w:rPr>
        <w:t>there are two fundamental reasons</w:t>
      </w:r>
      <w:r>
        <w:t xml:space="preserve"> why the logic simply does not hold up. </w:t>
      </w:r>
      <w:r w:rsidRPr="00132664">
        <w:rPr>
          <w:rStyle w:val="StyleUnderline"/>
        </w:rPr>
        <w:t xml:space="preserve">First, it ignores the fact that </w:t>
      </w:r>
      <w:r w:rsidRPr="00B234D9">
        <w:rPr>
          <w:rStyle w:val="StyleUnderline"/>
          <w:highlight w:val="green"/>
        </w:rPr>
        <w:t xml:space="preserve">the superior state retains a </w:t>
      </w:r>
      <w:r w:rsidRPr="00B234D9">
        <w:rPr>
          <w:rStyle w:val="Emphasis"/>
          <w:highlight w:val="green"/>
        </w:rPr>
        <w:t>healthy ability to retaliate</w:t>
      </w:r>
      <w:r>
        <w:t xml:space="preserve">. </w:t>
      </w:r>
      <w:r w:rsidRPr="00132664">
        <w:rPr>
          <w:rStyle w:val="StyleUnderline"/>
        </w:rPr>
        <w:t xml:space="preserve">So, even if the inferior state is worried about having its nuclear weapons eliminated in a first strike, the decision to launch its nuclear weapons first as a coping mechanism would be a decision </w:t>
      </w:r>
      <w:r w:rsidRPr="00B234D9">
        <w:rPr>
          <w:rStyle w:val="StyleUnderline"/>
          <w:highlight w:val="green"/>
        </w:rPr>
        <w:t>to</w:t>
      </w:r>
      <w:r w:rsidRPr="00B234D9">
        <w:rPr>
          <w:highlight w:val="green"/>
        </w:rPr>
        <w:t xml:space="preserve"> </w:t>
      </w:r>
      <w:r w:rsidRPr="00B234D9">
        <w:rPr>
          <w:rStyle w:val="Emphasis"/>
          <w:highlight w:val="green"/>
        </w:rPr>
        <w:t>intentionally launch</w:t>
      </w:r>
      <w:r w:rsidRPr="00132664">
        <w:rPr>
          <w:rStyle w:val="Emphasis"/>
        </w:rPr>
        <w:t xml:space="preserve"> a nuclear war </w:t>
      </w:r>
      <w:r w:rsidRPr="00B234D9">
        <w:rPr>
          <w:rStyle w:val="Emphasis"/>
          <w:highlight w:val="green"/>
        </w:rPr>
        <w:t>against a state with</w:t>
      </w:r>
      <w:r w:rsidRPr="00132664">
        <w:rPr>
          <w:rStyle w:val="Emphasis"/>
        </w:rPr>
        <w:t xml:space="preserve"> at least a </w:t>
      </w:r>
      <w:r w:rsidRPr="00B234D9">
        <w:rPr>
          <w:rStyle w:val="Emphasis"/>
          <w:highlight w:val="green"/>
        </w:rPr>
        <w:t>secure, second-strike</w:t>
      </w:r>
      <w:r w:rsidRPr="00132664">
        <w:rPr>
          <w:rStyle w:val="Emphasis"/>
        </w:rPr>
        <w:t xml:space="preserve"> capability. This means that </w:t>
      </w:r>
      <w:r w:rsidRPr="00C65255">
        <w:rPr>
          <w:rStyle w:val="Emphasis"/>
        </w:rPr>
        <w:t>even if the inferior state launches</w:t>
      </w:r>
      <w:r>
        <w:t xml:space="preserve"> its nuclear weapons </w:t>
      </w:r>
      <w:r w:rsidRPr="00C65255">
        <w:rPr>
          <w:rStyle w:val="Emphasis"/>
        </w:rPr>
        <w:t xml:space="preserve">first, it </w:t>
      </w:r>
      <w:r w:rsidRPr="00B234D9">
        <w:rPr>
          <w:rStyle w:val="Emphasis"/>
          <w:highlight w:val="green"/>
        </w:rPr>
        <w:t xml:space="preserve">will </w:t>
      </w:r>
      <w:r w:rsidRPr="00C65255">
        <w:rPr>
          <w:rStyle w:val="Emphasis"/>
        </w:rPr>
        <w:t>be</w:t>
      </w:r>
      <w:r w:rsidRPr="00132664">
        <w:rPr>
          <w:rStyle w:val="Emphasis"/>
        </w:rPr>
        <w:t xml:space="preserve"> virtually </w:t>
      </w:r>
      <w:r w:rsidRPr="00B234D9">
        <w:rPr>
          <w:rStyle w:val="Emphasis"/>
          <w:highlight w:val="green"/>
        </w:rPr>
        <w:t>guarante</w:t>
      </w:r>
      <w:r w:rsidRPr="00C65255">
        <w:rPr>
          <w:rStyle w:val="Emphasis"/>
        </w:rPr>
        <w:t xml:space="preserve">ed </w:t>
      </w:r>
      <w:r w:rsidRPr="00B234D9">
        <w:rPr>
          <w:rStyle w:val="Emphasis"/>
          <w:highlight w:val="green"/>
        </w:rPr>
        <w:t>to suffer devastating</w:t>
      </w:r>
      <w:r w:rsidRPr="00132664">
        <w:rPr>
          <w:rStyle w:val="Emphasis"/>
        </w:rPr>
        <w:t xml:space="preserve"> nuclear </w:t>
      </w:r>
      <w:r w:rsidRPr="00B234D9">
        <w:rPr>
          <w:rStyle w:val="Emphasis"/>
          <w:highlight w:val="green"/>
        </w:rPr>
        <w:t>retaliation</w:t>
      </w:r>
      <w:r>
        <w:t xml:space="preserve">. </w:t>
      </w:r>
      <w:r w:rsidRPr="00003188">
        <w:rPr>
          <w:rStyle w:val="StyleUnderline"/>
        </w:rPr>
        <w:t>Moreover, given that it is in a situation of</w:t>
      </w:r>
      <w:r w:rsidRPr="00003188">
        <w:t xml:space="preserve"> extreme </w:t>
      </w:r>
      <w:r w:rsidRPr="00003188">
        <w:rPr>
          <w:rStyle w:val="StyleUnderline"/>
        </w:rPr>
        <w:t>inferiority (so extreme that it might even be vulnerable to</w:t>
      </w:r>
      <w:r w:rsidRPr="00003188">
        <w:t xml:space="preserve"> a </w:t>
      </w:r>
      <w:r w:rsidRPr="00003188">
        <w:rPr>
          <w:rStyle w:val="StyleUnderline"/>
        </w:rPr>
        <w:t>preemptive</w:t>
      </w:r>
      <w:r w:rsidRPr="00003188">
        <w:t xml:space="preserve"> nuclear </w:t>
      </w:r>
      <w:r w:rsidRPr="00003188">
        <w:rPr>
          <w:rStyle w:val="StyleUnderline"/>
        </w:rPr>
        <w:t>strike</w:t>
      </w:r>
      <w:r w:rsidRPr="00003188">
        <w:t xml:space="preserve">), </w:t>
      </w:r>
      <w:r w:rsidRPr="00003188">
        <w:rPr>
          <w:rStyle w:val="StyleUnderline"/>
        </w:rPr>
        <w:t>this would</w:t>
      </w:r>
      <w:r w:rsidRPr="00003188">
        <w:t xml:space="preserve"> mean intentionally launching a devastating nuclear war that will </w:t>
      </w:r>
      <w:r w:rsidRPr="00003188">
        <w:rPr>
          <w:rStyle w:val="StyleUnderline"/>
        </w:rPr>
        <w:t>likely turn out much worse for itself then for its o</w:t>
      </w:r>
      <w:r w:rsidRPr="00C5420C">
        <w:rPr>
          <w:rStyle w:val="StyleUnderline"/>
        </w:rPr>
        <w:t>pponent</w:t>
      </w:r>
      <w:r>
        <w:t xml:space="preserve">. </w:t>
      </w:r>
      <w:r w:rsidRPr="00B234D9">
        <w:rPr>
          <w:rStyle w:val="Emphasis"/>
          <w:highlight w:val="green"/>
        </w:rPr>
        <w:t>It would</w:t>
      </w:r>
      <w:r w:rsidRPr="00132664">
        <w:rPr>
          <w:rStyle w:val="Emphasis"/>
        </w:rPr>
        <w:t xml:space="preserve"> simply </w:t>
      </w:r>
      <w:r w:rsidRPr="00B234D9">
        <w:rPr>
          <w:rStyle w:val="Emphasis"/>
          <w:highlight w:val="green"/>
        </w:rPr>
        <w:t>be irrational</w:t>
      </w:r>
      <w:r>
        <w:t xml:space="preserve"> for a state to intentionally launch a nuclear war against a state with an assured retaliatory capability.</w:t>
      </w:r>
    </w:p>
    <w:p w14:paraId="440A18F0" w14:textId="77777777" w:rsidR="00C471C0" w:rsidRDefault="00C471C0" w:rsidP="00C471C0"/>
    <w:p w14:paraId="526B9829" w14:textId="77777777" w:rsidR="00C471C0" w:rsidRPr="00FD35CC" w:rsidRDefault="00C471C0" w:rsidP="00C471C0">
      <w:pPr>
        <w:pStyle w:val="ListParagraph"/>
        <w:keepNext/>
        <w:keepLines/>
        <w:numPr>
          <w:ilvl w:val="0"/>
          <w:numId w:val="15"/>
        </w:numPr>
        <w:spacing w:before="200"/>
        <w:outlineLvl w:val="3"/>
        <w:rPr>
          <w:rFonts w:eastAsiaTheme="majorEastAsia" w:cstheme="majorBidi"/>
          <w:b/>
          <w:iCs/>
          <w:sz w:val="26"/>
        </w:rPr>
      </w:pPr>
      <w:r w:rsidRPr="00FD35CC">
        <w:rPr>
          <w:rFonts w:eastAsiaTheme="majorEastAsia" w:cstheme="majorBidi"/>
          <w:b/>
          <w:iCs/>
          <w:sz w:val="26"/>
        </w:rPr>
        <w:lastRenderedPageBreak/>
        <w:t>No space war – insurmountable barriers and everyone has an interest in keeping space peaceful</w:t>
      </w:r>
    </w:p>
    <w:p w14:paraId="04B94918" w14:textId="77777777" w:rsidR="00C471C0" w:rsidRPr="00100A2B" w:rsidRDefault="00C471C0" w:rsidP="00C471C0">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381406A" w14:textId="77777777" w:rsidR="009C216F" w:rsidRDefault="00C471C0" w:rsidP="00C471C0">
      <w:pPr>
        <w:rPr>
          <w:rStyle w:val="StyleUnderline"/>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p>
    <w:p w14:paraId="678C38B7" w14:textId="77777777" w:rsidR="009C216F" w:rsidRDefault="009C216F" w:rsidP="00C471C0">
      <w:pPr>
        <w:rPr>
          <w:rStyle w:val="StyleUnderline"/>
        </w:rPr>
      </w:pPr>
    </w:p>
    <w:p w14:paraId="0F68CC20" w14:textId="77777777" w:rsidR="009C216F" w:rsidRDefault="009C216F" w:rsidP="00C471C0">
      <w:pPr>
        <w:rPr>
          <w:rStyle w:val="StyleUnderline"/>
        </w:rPr>
      </w:pPr>
    </w:p>
    <w:p w14:paraId="77E706B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3DF3DCB"/>
    <w:multiLevelType w:val="hybridMultilevel"/>
    <w:tmpl w:val="0D8872D6"/>
    <w:lvl w:ilvl="0" w:tplc="1A6E5EF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4B3317"/>
    <w:multiLevelType w:val="hybridMultilevel"/>
    <w:tmpl w:val="29563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6F67F7"/>
    <w:multiLevelType w:val="hybridMultilevel"/>
    <w:tmpl w:val="C85C0A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E03CE5"/>
    <w:multiLevelType w:val="hybridMultilevel"/>
    <w:tmpl w:val="0EBA3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8"/>
  </w:num>
  <w:num w:numId="14">
    <w:abstractNumId w:val="16"/>
  </w:num>
  <w:num w:numId="15">
    <w:abstractNumId w:val="15"/>
  </w:num>
  <w:num w:numId="16">
    <w:abstractNumId w:val="11"/>
  </w:num>
  <w:num w:numId="17">
    <w:abstractNumId w:val="12"/>
  </w:num>
  <w:num w:numId="18">
    <w:abstractNumId w:val="1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554B"/>
    <w:rsid w:val="000029E3"/>
    <w:rsid w:val="000029E8"/>
    <w:rsid w:val="00004225"/>
    <w:rsid w:val="000066CA"/>
    <w:rsid w:val="00007264"/>
    <w:rsid w:val="000076A9"/>
    <w:rsid w:val="00014FAD"/>
    <w:rsid w:val="0001554B"/>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1CD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763"/>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A89"/>
    <w:rsid w:val="008266F9"/>
    <w:rsid w:val="008267E2"/>
    <w:rsid w:val="00826A9B"/>
    <w:rsid w:val="00834842"/>
    <w:rsid w:val="00840E7B"/>
    <w:rsid w:val="008510D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16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147A"/>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1C0"/>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F75"/>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AB71E1"/>
  <w14:defaultImageDpi w14:val="300"/>
  <w15:docId w15:val="{63AC21DB-B39C-F541-BC36-10C0D06BD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71C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155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55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155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No Spacing5,No Spacing21,tags,Ta,Card,t"/>
    <w:basedOn w:val="Normal"/>
    <w:next w:val="Normal"/>
    <w:link w:val="Heading4Char"/>
    <w:uiPriority w:val="9"/>
    <w:unhideWhenUsed/>
    <w:qFormat/>
    <w:rsid w:val="000155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55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554B"/>
  </w:style>
  <w:style w:type="character" w:customStyle="1" w:styleId="Heading1Char">
    <w:name w:val="Heading 1 Char"/>
    <w:aliases w:val="Pocket Char"/>
    <w:basedOn w:val="DefaultParagraphFont"/>
    <w:link w:val="Heading1"/>
    <w:uiPriority w:val="9"/>
    <w:rsid w:val="000155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554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1554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0155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1554B"/>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01554B"/>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01554B"/>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01554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01554B"/>
    <w:rPr>
      <w:color w:val="auto"/>
      <w:u w:val="none"/>
    </w:rPr>
  </w:style>
  <w:style w:type="paragraph" w:styleId="DocumentMap">
    <w:name w:val="Document Map"/>
    <w:basedOn w:val="Normal"/>
    <w:link w:val="DocumentMapChar"/>
    <w:uiPriority w:val="99"/>
    <w:semiHidden/>
    <w:unhideWhenUsed/>
    <w:rsid w:val="000155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554B"/>
    <w:rPr>
      <w:rFonts w:ascii="Lucida Grande" w:hAnsi="Lucida Grande" w:cs="Lucida Grande"/>
    </w:rPr>
  </w:style>
  <w:style w:type="paragraph" w:customStyle="1" w:styleId="textbold">
    <w:name w:val="text bold"/>
    <w:basedOn w:val="Normal"/>
    <w:link w:val="Emphasis"/>
    <w:autoRedefine/>
    <w:uiPriority w:val="20"/>
    <w:qFormat/>
    <w:rsid w:val="00C471C0"/>
    <w:pPr>
      <w:pBdr>
        <w:top w:val="single" w:sz="18" w:space="0" w:color="auto"/>
        <w:left w:val="single" w:sz="18" w:space="0" w:color="auto"/>
        <w:bottom w:val="single" w:sz="18" w:space="0" w:color="auto"/>
        <w:right w:val="single" w:sz="18" w:space="0" w:color="auto"/>
      </w:pBdr>
      <w:ind w:left="720"/>
      <w:jc w:val="both"/>
    </w:pPr>
    <w:rPr>
      <w:b/>
      <w:iCs/>
      <w:sz w:val="22"/>
      <w:u w:val="single"/>
      <w:bdr w:val="single" w:sz="1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C471C0"/>
    <w:rPr>
      <w:u w:val="single"/>
    </w:rPr>
  </w:style>
  <w:style w:type="paragraph" w:styleId="Title">
    <w:name w:val="Title"/>
    <w:aliases w:val="title,UNDERLINE,Cites and Cards,Bold Underlined,Read This,Block Heading"/>
    <w:basedOn w:val="Normal"/>
    <w:next w:val="Normal"/>
    <w:link w:val="TitleChar"/>
    <w:uiPriority w:val="6"/>
    <w:qFormat/>
    <w:rsid w:val="00C471C0"/>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C471C0"/>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C471C0"/>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C471C0"/>
    <w:rPr>
      <w:color w:val="605E5C"/>
      <w:shd w:val="clear" w:color="auto" w:fill="E1DFDD"/>
    </w:rPr>
  </w:style>
  <w:style w:type="paragraph" w:styleId="ListParagraph">
    <w:name w:val="List Paragraph"/>
    <w:aliases w:val="6 font"/>
    <w:basedOn w:val="Normal"/>
    <w:uiPriority w:val="34"/>
    <w:unhideWhenUsed/>
    <w:qFormat/>
    <w:rsid w:val="00C471C0"/>
    <w:pPr>
      <w:ind w:left="720"/>
      <w:contextualSpacing/>
    </w:p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
    <w:basedOn w:val="Heading1"/>
    <w:link w:val="Hyperlink"/>
    <w:autoRedefine/>
    <w:uiPriority w:val="99"/>
    <w:qFormat/>
    <w:rsid w:val="00C471C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13500</Words>
  <Characters>76953</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7</cp:revision>
  <dcterms:created xsi:type="dcterms:W3CDTF">2022-01-29T18:54:00Z</dcterms:created>
  <dcterms:modified xsi:type="dcterms:W3CDTF">2022-01-29T20:08:00Z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