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DD25A" w14:textId="77777777" w:rsidR="005E2123" w:rsidRPr="00250480" w:rsidRDefault="005E2123" w:rsidP="005E2123"/>
    <w:p w14:paraId="0CBB7109" w14:textId="77777777" w:rsidR="005E2123" w:rsidRDefault="005E2123" w:rsidP="005E2123">
      <w:pPr>
        <w:pStyle w:val="Heading2"/>
      </w:pPr>
      <w:r>
        <w:lastRenderedPageBreak/>
        <w:t>1NC- Off</w:t>
      </w:r>
    </w:p>
    <w:p w14:paraId="0DEC0B70" w14:textId="77777777" w:rsidR="005E2123" w:rsidRDefault="005E2123" w:rsidP="005E2123">
      <w:pPr>
        <w:pStyle w:val="Heading4"/>
      </w:pPr>
      <w:r>
        <w:t>Democracy</w:t>
      </w:r>
      <w:r w:rsidRPr="005F0F0E">
        <w:t xml:space="preserve"> is a form of </w:t>
      </w:r>
      <w:r w:rsidRPr="00B905A9">
        <w:rPr>
          <w:u w:val="single"/>
        </w:rPr>
        <w:t>bourgeois politics</w:t>
      </w:r>
      <w:r w:rsidRPr="005F0F0E">
        <w:t xml:space="preserve"> designed to </w:t>
      </w:r>
      <w:r w:rsidRPr="00290216">
        <w:rPr>
          <w:u w:val="single"/>
        </w:rPr>
        <w:t>suppress the proletariat</w:t>
      </w:r>
      <w:r w:rsidRPr="005F0F0E">
        <w:t xml:space="preserve"> </w:t>
      </w:r>
      <w:r>
        <w:t xml:space="preserve">– it upholds the </w:t>
      </w:r>
      <w:r w:rsidRPr="00290216">
        <w:rPr>
          <w:u w:val="single"/>
        </w:rPr>
        <w:t>illusion</w:t>
      </w:r>
      <w:r>
        <w:t xml:space="preserve"> that the exploited have a say in how they are ruled</w:t>
      </w:r>
    </w:p>
    <w:p w14:paraId="337F7EC3" w14:textId="77777777" w:rsidR="005E2123" w:rsidRPr="00A634D7" w:rsidRDefault="005E2123" w:rsidP="005E2123">
      <w:pPr>
        <w:rPr>
          <w:rStyle w:val="Style13ptBold"/>
          <w:b w:val="0"/>
          <w:sz w:val="16"/>
        </w:rPr>
      </w:pPr>
      <w:r>
        <w:rPr>
          <w:rStyle w:val="Style13ptBold"/>
        </w:rPr>
        <w:t xml:space="preserve">ICC 15 </w:t>
      </w:r>
      <w:r w:rsidRPr="00A634D7">
        <w:t xml:space="preserve">[(The ICC was founded in January 1975 by different political groups which had arisen in the wake of the historic revival of the working class at the end of the 1960s that uses Marxism as effective weapon of the proletarian struggle for emancipation while at the same time reaffirming the communist political positions which have been settled once and for all by the experience of the workers' movement.) “Proletarian politics against bourgeois </w:t>
      </w:r>
      <w:proofErr w:type="spellStart"/>
      <w:r w:rsidRPr="00A634D7">
        <w:t>electoralism</w:t>
      </w:r>
      <w:proofErr w:type="spellEnd"/>
      <w:r w:rsidRPr="00A634D7">
        <w:t>” International Communist Current, 3/15] BC</w:t>
      </w:r>
      <w:r>
        <w:rPr>
          <w:rStyle w:val="Style13ptBold"/>
        </w:rPr>
        <w:t xml:space="preserve"> </w:t>
      </w:r>
    </w:p>
    <w:p w14:paraId="3D2EC5B9" w14:textId="77777777" w:rsidR="005E2123" w:rsidRDefault="005E2123" w:rsidP="005E2123">
      <w:r>
        <w:t>The workers’ movement and bourgeois democracy</w:t>
      </w:r>
    </w:p>
    <w:p w14:paraId="46641D9A" w14:textId="77777777" w:rsidR="005E2123" w:rsidRDefault="005E2123" w:rsidP="005E2123">
      <w:proofErr w:type="spellStart"/>
      <w:r w:rsidRPr="00077409">
        <w:rPr>
          <w:rStyle w:val="StyleUnderline"/>
          <w:highlight w:val="green"/>
        </w:rPr>
        <w:t>Electoralism</w:t>
      </w:r>
      <w:proofErr w:type="spellEnd"/>
      <w:r>
        <w:t>, the parliamentary system</w:t>
      </w:r>
      <w:r w:rsidRPr="00077409">
        <w:rPr>
          <w:highlight w:val="green"/>
        </w:rPr>
        <w:t xml:space="preserve">, </w:t>
      </w:r>
      <w:r w:rsidRPr="00077409">
        <w:rPr>
          <w:rStyle w:val="StyleUnderline"/>
          <w:highlight w:val="green"/>
        </w:rPr>
        <w:t>is a central plank of bourgeois politics</w:t>
      </w:r>
      <w:r>
        <w:t xml:space="preserve">. We know of course that </w:t>
      </w:r>
      <w:r w:rsidRPr="005F0F0E">
        <w:rPr>
          <w:rStyle w:val="StyleUnderline"/>
        </w:rPr>
        <w:t>the capitalist class has frequently dispensed with it in times of crisis - fascism being an obvious example</w:t>
      </w:r>
      <w:r>
        <w:t xml:space="preserve"> - or where it is congenitally weak, as in the </w:t>
      </w:r>
      <w:proofErr w:type="spellStart"/>
      <w:r>
        <w:t>stalinist</w:t>
      </w:r>
      <w:proofErr w:type="spellEnd"/>
      <w:r>
        <w:t xml:space="preserve"> regimes or various military dictatorships in the peripheral countries. But </w:t>
      </w:r>
      <w:r w:rsidRPr="005F0F0E">
        <w:rPr>
          <w:rStyle w:val="StyleUnderline"/>
        </w:rPr>
        <w:t xml:space="preserve">brute repression is not the most effective form of class rule, </w:t>
      </w:r>
      <w:r w:rsidRPr="005F0F0E">
        <w:t>and in the most developed countries</w:t>
      </w:r>
      <w:r w:rsidRPr="005F0F0E">
        <w:rPr>
          <w:rStyle w:val="StyleUnderline"/>
        </w:rPr>
        <w:t xml:space="preserve"> </w:t>
      </w:r>
      <w:r w:rsidRPr="00077409">
        <w:rPr>
          <w:rStyle w:val="StyleUnderline"/>
          <w:highlight w:val="green"/>
        </w:rPr>
        <w:t xml:space="preserve">democracy is </w:t>
      </w:r>
      <w:proofErr w:type="spellStart"/>
      <w:r w:rsidRPr="00077409">
        <w:rPr>
          <w:rStyle w:val="StyleUnderline"/>
          <w:highlight w:val="green"/>
        </w:rPr>
        <w:t>favoured</w:t>
      </w:r>
      <w:proofErr w:type="spellEnd"/>
      <w:r w:rsidRPr="00077409">
        <w:rPr>
          <w:rStyle w:val="StyleUnderline"/>
          <w:highlight w:val="green"/>
        </w:rPr>
        <w:t xml:space="preserve"> because it upholds the illusion</w:t>
      </w:r>
      <w:r w:rsidRPr="005F0F0E">
        <w:rPr>
          <w:rStyle w:val="StyleUnderline"/>
        </w:rPr>
        <w:t xml:space="preserve"> among </w:t>
      </w:r>
      <w:r w:rsidRPr="00077409">
        <w:rPr>
          <w:rStyle w:val="StyleUnderline"/>
          <w:highlight w:val="green"/>
        </w:rPr>
        <w:t>the exploited</w:t>
      </w:r>
      <w:r w:rsidRPr="005F0F0E">
        <w:rPr>
          <w:rStyle w:val="StyleUnderline"/>
        </w:rPr>
        <w:t xml:space="preserve"> that they really do </w:t>
      </w:r>
      <w:r w:rsidRPr="00077409">
        <w:rPr>
          <w:rStyle w:val="StyleUnderline"/>
          <w:highlight w:val="green"/>
        </w:rPr>
        <w:t xml:space="preserve">have a say in how they are ruled. </w:t>
      </w:r>
      <w:r w:rsidRPr="00077409">
        <w:rPr>
          <w:rStyle w:val="Emphasis"/>
          <w:highlight w:val="green"/>
        </w:rPr>
        <w:t>The democratic state is the</w:t>
      </w:r>
      <w:r w:rsidRPr="005F0F0E">
        <w:rPr>
          <w:rStyle w:val="Emphasis"/>
        </w:rPr>
        <w:t xml:space="preserve"> more subtle </w:t>
      </w:r>
      <w:r w:rsidRPr="00077409">
        <w:rPr>
          <w:rStyle w:val="Emphasis"/>
          <w:highlight w:val="green"/>
        </w:rPr>
        <w:t>mask of the dictatorship of the bourgeoisie</w:t>
      </w:r>
      <w:r>
        <w:t xml:space="preserve">, </w:t>
      </w:r>
      <w:r w:rsidRPr="005F0F0E">
        <w:rPr>
          <w:rStyle w:val="StyleUnderline"/>
        </w:rPr>
        <w:t>the best framework for preventing class conflict</w:t>
      </w:r>
      <w:r>
        <w:t xml:space="preserve"> from getting out of control.</w:t>
      </w:r>
    </w:p>
    <w:p w14:paraId="09D07D28" w14:textId="77777777" w:rsidR="005E2123" w:rsidRDefault="005E2123" w:rsidP="005E2123">
      <w:r>
        <w:t xml:space="preserve">But didn’t the working class fight for the vote in the nineteenth century, and didn’t support for this struggle distinguish the </w:t>
      </w:r>
      <w:proofErr w:type="spellStart"/>
      <w:r>
        <w:t>marxists</w:t>
      </w:r>
      <w:proofErr w:type="spellEnd"/>
      <w:r>
        <w:t xml:space="preserve"> from the anarchists in the workers’ movement? And what about the heroic struggle of the suffragettes? </w:t>
      </w:r>
      <w:proofErr w:type="gramStart"/>
      <w:r>
        <w:t>Surely</w:t>
      </w:r>
      <w:proofErr w:type="gramEnd"/>
      <w:r>
        <w:t xml:space="preserve"> we should </w:t>
      </w:r>
      <w:proofErr w:type="spellStart"/>
      <w:r>
        <w:t>honour</w:t>
      </w:r>
      <w:proofErr w:type="spellEnd"/>
      <w:r>
        <w:t xml:space="preserve"> their struggle by exercising the right they secured for us?</w:t>
      </w:r>
    </w:p>
    <w:p w14:paraId="1E5E23B3" w14:textId="77777777" w:rsidR="005E2123" w:rsidRDefault="005E2123" w:rsidP="005E2123">
      <w:r w:rsidRPr="00077409">
        <w:rPr>
          <w:rStyle w:val="StyleUnderline"/>
          <w:highlight w:val="green"/>
        </w:rPr>
        <w:t>It’s true</w:t>
      </w:r>
      <w:r w:rsidRPr="005F0F0E">
        <w:rPr>
          <w:rStyle w:val="StyleUnderline"/>
        </w:rPr>
        <w:t xml:space="preserve"> that </w:t>
      </w:r>
      <w:r w:rsidRPr="00077409">
        <w:rPr>
          <w:rStyle w:val="StyleUnderline"/>
          <w:highlight w:val="green"/>
        </w:rPr>
        <w:t>Marx</w:t>
      </w:r>
      <w:r>
        <w:t xml:space="preserve">, Engels, Rosa </w:t>
      </w:r>
      <w:proofErr w:type="gramStart"/>
      <w:r>
        <w:t>Luxemburg</w:t>
      </w:r>
      <w:proofErr w:type="gramEnd"/>
      <w:r>
        <w:t xml:space="preserve"> and others </w:t>
      </w:r>
      <w:r w:rsidRPr="00077409">
        <w:rPr>
          <w:rStyle w:val="StyleUnderline"/>
          <w:highlight w:val="green"/>
        </w:rPr>
        <w:t>argued</w:t>
      </w:r>
      <w:r w:rsidRPr="005F0F0E">
        <w:rPr>
          <w:rStyle w:val="StyleUnderline"/>
        </w:rPr>
        <w:t xml:space="preserve"> that </w:t>
      </w:r>
      <w:r w:rsidRPr="00077409">
        <w:rPr>
          <w:rStyle w:val="StyleUnderline"/>
          <w:highlight w:val="green"/>
        </w:rPr>
        <w:t>the working class</w:t>
      </w:r>
      <w:r w:rsidRPr="005F0F0E">
        <w:rPr>
          <w:rStyle w:val="StyleUnderline"/>
        </w:rPr>
        <w:t xml:space="preserve">, as well as forming trade unions to defend its interests at the economic level, </w:t>
      </w:r>
      <w:r w:rsidRPr="00077409">
        <w:rPr>
          <w:rStyle w:val="StyleUnderline"/>
          <w:highlight w:val="green"/>
        </w:rPr>
        <w:t xml:space="preserve">should </w:t>
      </w:r>
      <w:proofErr w:type="spellStart"/>
      <w:r w:rsidRPr="00077409">
        <w:rPr>
          <w:rStyle w:val="StyleUnderline"/>
          <w:highlight w:val="green"/>
        </w:rPr>
        <w:t>organise</w:t>
      </w:r>
      <w:proofErr w:type="spellEnd"/>
      <w:r w:rsidRPr="00077409">
        <w:rPr>
          <w:rStyle w:val="StyleUnderline"/>
          <w:highlight w:val="green"/>
        </w:rPr>
        <w:t xml:space="preserve"> political parties</w:t>
      </w:r>
      <w:r w:rsidRPr="005F0F0E">
        <w:rPr>
          <w:rStyle w:val="StyleUnderline"/>
        </w:rPr>
        <w:t xml:space="preserve"> </w:t>
      </w:r>
      <w:r>
        <w:t xml:space="preserve">whose </w:t>
      </w:r>
      <w:proofErr w:type="spellStart"/>
      <w:r>
        <w:t>programme</w:t>
      </w:r>
      <w:proofErr w:type="spellEnd"/>
      <w:r>
        <w:t xml:space="preserve"> would include the right to vote and the fight, </w:t>
      </w:r>
      <w:r w:rsidRPr="005F0F0E">
        <w:rPr>
          <w:rStyle w:val="StyleUnderline"/>
        </w:rPr>
        <w:t>inside bourgeois parliaments</w:t>
      </w:r>
      <w:r>
        <w:t xml:space="preserve">, for laws that would back up the improvements won through the economic struggle. And when the anarchists attacked them for being reformists and demanded an all-out and immediate fight for revolution, they replied by arguing that capitalist society was still in the ascendant and that the working class was therefore faced with the necessity to develop its class identity and its historical </w:t>
      </w:r>
      <w:proofErr w:type="spellStart"/>
      <w:r>
        <w:t>programme</w:t>
      </w:r>
      <w:proofErr w:type="spellEnd"/>
      <w:r>
        <w:t xml:space="preserve"> inside the confines of bourgeois society.</w:t>
      </w:r>
    </w:p>
    <w:p w14:paraId="1C8C5E66" w14:textId="77777777" w:rsidR="005E2123" w:rsidRPr="005F0F0E" w:rsidRDefault="005E2123" w:rsidP="005E2123">
      <w:pPr>
        <w:rPr>
          <w:rStyle w:val="StyleUnderline"/>
        </w:rPr>
      </w:pPr>
      <w:r>
        <w:t xml:space="preserve">It’s also true that </w:t>
      </w:r>
      <w:r w:rsidRPr="00077409">
        <w:rPr>
          <w:rStyle w:val="Emphasis"/>
          <w:highlight w:val="green"/>
        </w:rPr>
        <w:t>this perspective contained serious pitfalls</w:t>
      </w:r>
      <w:r>
        <w:t xml:space="preserve">. If the </w:t>
      </w:r>
      <w:r w:rsidRPr="00077409">
        <w:rPr>
          <w:rStyle w:val="StyleUnderline"/>
          <w:highlight w:val="green"/>
        </w:rPr>
        <w:t>workers’ movement got too attached to</w:t>
      </w:r>
      <w:r w:rsidRPr="005F0F0E">
        <w:rPr>
          <w:rStyle w:val="StyleUnderline"/>
        </w:rPr>
        <w:t xml:space="preserve"> the struggle for </w:t>
      </w:r>
      <w:r w:rsidRPr="00077409">
        <w:rPr>
          <w:rStyle w:val="StyleUnderline"/>
          <w:highlight w:val="green"/>
        </w:rPr>
        <w:t>immediate gains</w:t>
      </w:r>
      <w:r w:rsidRPr="00077409">
        <w:rPr>
          <w:rStyle w:val="Emphasis"/>
          <w:highlight w:val="green"/>
        </w:rPr>
        <w:t>, it would</w:t>
      </w:r>
      <w:r w:rsidRPr="005F0F0E">
        <w:rPr>
          <w:rStyle w:val="Emphasis"/>
        </w:rPr>
        <w:t xml:space="preserve"> </w:t>
      </w:r>
      <w:r w:rsidRPr="00077409">
        <w:rPr>
          <w:rStyle w:val="Emphasis"/>
          <w:highlight w:val="green"/>
        </w:rPr>
        <w:t>lose sight of the long-term goals of revolution and communism</w:t>
      </w:r>
      <w:r>
        <w:t xml:space="preserve">, </w:t>
      </w:r>
      <w:r w:rsidRPr="005F0F0E">
        <w:rPr>
          <w:rStyle w:val="StyleUnderline"/>
        </w:rPr>
        <w:t>and</w:t>
      </w:r>
      <w:r>
        <w:t xml:space="preserve"> thus </w:t>
      </w:r>
      <w:r w:rsidRPr="005F0F0E">
        <w:rPr>
          <w:rStyle w:val="StyleUnderline"/>
        </w:rPr>
        <w:t xml:space="preserve">ran the risk that its painfully created </w:t>
      </w:r>
      <w:proofErr w:type="spellStart"/>
      <w:r w:rsidRPr="005F0F0E">
        <w:rPr>
          <w:rStyle w:val="StyleUnderline"/>
        </w:rPr>
        <w:t>organisations</w:t>
      </w:r>
      <w:proofErr w:type="spellEnd"/>
      <w:r w:rsidRPr="005F0F0E">
        <w:rPr>
          <w:rStyle w:val="StyleUnderline"/>
        </w:rPr>
        <w:t xml:space="preserve"> would become a functioning part of bourgeois society.</w:t>
      </w:r>
      <w:r>
        <w:t xml:space="preserve"> And </w:t>
      </w:r>
      <w:r w:rsidRPr="00077409">
        <w:rPr>
          <w:rStyle w:val="Emphasis"/>
          <w:highlight w:val="green"/>
        </w:rPr>
        <w:t>this indeed is what happened</w:t>
      </w:r>
      <w:r>
        <w:t xml:space="preserve"> – </w:t>
      </w:r>
      <w:r w:rsidRPr="00077409">
        <w:rPr>
          <w:rStyle w:val="StyleUnderline"/>
          <w:highlight w:val="green"/>
        </w:rPr>
        <w:t>the trade unions</w:t>
      </w:r>
      <w:r w:rsidRPr="005F0F0E">
        <w:rPr>
          <w:rStyle w:val="StyleUnderline"/>
        </w:rPr>
        <w:t xml:space="preserve"> and the mass social democratic parties </w:t>
      </w:r>
      <w:r w:rsidRPr="00077409">
        <w:rPr>
          <w:rStyle w:val="StyleUnderline"/>
          <w:highlight w:val="green"/>
        </w:rPr>
        <w:t>were gradually integrated into capitalism</w:t>
      </w:r>
      <w:r w:rsidRPr="005F0F0E">
        <w:rPr>
          <w:rStyle w:val="StyleUnderline"/>
        </w:rPr>
        <w:t>,</w:t>
      </w:r>
      <w:r>
        <w:t xml:space="preserve"> and a whole new current of thought emerged from within them</w:t>
      </w:r>
      <w:r w:rsidRPr="005F0F0E">
        <w:rPr>
          <w:rStyle w:val="StyleUnderline"/>
        </w:rPr>
        <w:t xml:space="preserve">, justifying this process by revising the fundamentals of </w:t>
      </w:r>
      <w:proofErr w:type="spellStart"/>
      <w:r w:rsidRPr="005F0F0E">
        <w:rPr>
          <w:rStyle w:val="StyleUnderline"/>
        </w:rPr>
        <w:t>marxism</w:t>
      </w:r>
      <w:proofErr w:type="spellEnd"/>
      <w:r w:rsidRPr="005F0F0E">
        <w:rPr>
          <w:rStyle w:val="StyleUnderline"/>
        </w:rPr>
        <w:t xml:space="preserve">, which had always been based on the prediction that capitalism would sooner or later </w:t>
      </w:r>
      <w:proofErr w:type="gramStart"/>
      <w:r w:rsidRPr="005F0F0E">
        <w:rPr>
          <w:rStyle w:val="StyleUnderline"/>
        </w:rPr>
        <w:t>enter into</w:t>
      </w:r>
      <w:proofErr w:type="gramEnd"/>
      <w:r w:rsidRPr="005F0F0E">
        <w:rPr>
          <w:rStyle w:val="StyleUnderline"/>
        </w:rPr>
        <w:t xml:space="preserve"> a historical crisis which would make revolution a necessity.</w:t>
      </w:r>
    </w:p>
    <w:p w14:paraId="500E36C3" w14:textId="77777777" w:rsidR="005E2123" w:rsidRDefault="005E2123" w:rsidP="005E2123">
      <w:r>
        <w:t xml:space="preserve">The culminating point of this revisionist or opportunist trend was reached in 1914, when the epoch of crisis dawned and the workers’ </w:t>
      </w:r>
      <w:proofErr w:type="spellStart"/>
      <w:r>
        <w:t>organisations</w:t>
      </w:r>
      <w:proofErr w:type="spellEnd"/>
      <w:r>
        <w:t xml:space="preserve"> were faced with the choice: hold onto to what you have achieved inside capitalism by selling yourself to the bourgeoisie and supporting the </w:t>
      </w:r>
      <w:proofErr w:type="gramStart"/>
      <w:r>
        <w:t>war, or</w:t>
      </w:r>
      <w:proofErr w:type="gramEnd"/>
      <w:r>
        <w:t xml:space="preserve"> hold onto your principles by defending the international interests of the working class and opposing the war. In 1917-21, the choice was posed just as starkly: support the ruling class against the threat of </w:t>
      </w:r>
      <w:proofErr w:type="gramStart"/>
      <w:r>
        <w:t>revolution, or</w:t>
      </w:r>
      <w:proofErr w:type="gramEnd"/>
      <w:r>
        <w:t xml:space="preserve"> join the revolutionary struggle.     </w:t>
      </w:r>
    </w:p>
    <w:p w14:paraId="4C57AA29" w14:textId="77777777" w:rsidR="005E2123" w:rsidRDefault="005E2123" w:rsidP="005E2123">
      <w:r w:rsidRPr="00077409">
        <w:rPr>
          <w:rStyle w:val="Emphasis"/>
          <w:highlight w:val="green"/>
        </w:rPr>
        <w:t>Revolution, by definition, demands a radical break with the past</w:t>
      </w:r>
      <w:r>
        <w:t xml:space="preserve">, </w:t>
      </w:r>
      <w:r w:rsidRPr="005F0F0E">
        <w:rPr>
          <w:rStyle w:val="StyleUnderline"/>
        </w:rPr>
        <w:t>and in the first great wave of revolutions provoked by the imperialist war</w:t>
      </w:r>
      <w:r>
        <w:t xml:space="preserve"> of 1914-18, </w:t>
      </w:r>
      <w:r w:rsidRPr="005F0F0E">
        <w:rPr>
          <w:rStyle w:val="StyleUnderline"/>
        </w:rPr>
        <w:t xml:space="preserve">those who remained loyal to the </w:t>
      </w:r>
      <w:r w:rsidRPr="005F0F0E">
        <w:rPr>
          <w:rStyle w:val="StyleUnderline"/>
        </w:rPr>
        <w:lastRenderedPageBreak/>
        <w:t xml:space="preserve">working class were faced with the necessity to break with the old </w:t>
      </w:r>
      <w:proofErr w:type="spellStart"/>
      <w:r w:rsidRPr="005F0F0E">
        <w:rPr>
          <w:rStyle w:val="StyleUnderline"/>
        </w:rPr>
        <w:t>organisations</w:t>
      </w:r>
      <w:proofErr w:type="spellEnd"/>
      <w:r w:rsidRPr="005F0F0E">
        <w:rPr>
          <w:rStyle w:val="StyleUnderline"/>
        </w:rPr>
        <w:t xml:space="preserve"> – trade unions and political parties – that had become part of the capitalist war effort.</w:t>
      </w:r>
      <w:r>
        <w:t xml:space="preserve"> They were obliged to reject the tactics of the previous period, focused on the fight for reforms, and to participate in the new forms of </w:t>
      </w:r>
      <w:proofErr w:type="spellStart"/>
      <w:r>
        <w:t>organisation</w:t>
      </w:r>
      <w:proofErr w:type="spellEnd"/>
      <w:r>
        <w:t xml:space="preserve"> created by the need for revolution.</w:t>
      </w:r>
    </w:p>
    <w:p w14:paraId="5A27C022" w14:textId="77777777" w:rsidR="005E2123" w:rsidRDefault="005E2123" w:rsidP="005E2123">
      <w:r>
        <w:t>Soviets versus parliament</w:t>
      </w:r>
    </w:p>
    <w:p w14:paraId="4202BF01" w14:textId="77777777" w:rsidR="005E2123" w:rsidRPr="00480C34" w:rsidRDefault="005E2123" w:rsidP="005E2123">
      <w:pPr>
        <w:rPr>
          <w:rStyle w:val="StyleUnderline"/>
        </w:rPr>
      </w:pPr>
      <w:r w:rsidRPr="00480C34">
        <w:rPr>
          <w:rStyle w:val="StyleUnderline"/>
        </w:rPr>
        <w:t>The question of the vote</w:t>
      </w:r>
      <w:r w:rsidRPr="00480C34">
        <w:t xml:space="preserve"> and of parliament </w:t>
      </w:r>
      <w:r w:rsidRPr="00480C34">
        <w:rPr>
          <w:rStyle w:val="StyleUnderline"/>
        </w:rPr>
        <w:t xml:space="preserve">was a key element in this debate about the tactics appropriate to the epoch of revolution. After three years of futile slaughter, the working class had responded with truly revolutionary methods: mutinies and mass strikes. These movements gave rise to forms of </w:t>
      </w:r>
      <w:proofErr w:type="spellStart"/>
      <w:r w:rsidRPr="00480C34">
        <w:rPr>
          <w:rStyle w:val="StyleUnderline"/>
        </w:rPr>
        <w:t>organisation</w:t>
      </w:r>
      <w:proofErr w:type="spellEnd"/>
      <w:r w:rsidRPr="00480C34">
        <w:rPr>
          <w:rStyle w:val="StyleUnderline"/>
        </w:rPr>
        <w:t xml:space="preserve"> that would allow the working class to unite</w:t>
      </w:r>
      <w:r w:rsidRPr="00480C34">
        <w:t xml:space="preserve"> its forces and pose the question of political power: the soviets or workers’ councils, based on elected and revocable delegates from general assemblies of workers or soldiers. These organs were directly opposed to bourgeois parliaments, founded on the </w:t>
      </w:r>
      <w:proofErr w:type="spellStart"/>
      <w:r w:rsidRPr="00480C34">
        <w:t>atomised</w:t>
      </w:r>
      <w:proofErr w:type="spellEnd"/>
      <w:r w:rsidRPr="00480C34">
        <w:t xml:space="preserve"> citizen who votes for a party that can now assume the reins of state and oppress and defraud the population for the next four or five years. And everywhere the councils emerged – especially in Germany – </w:t>
      </w:r>
      <w:r w:rsidRPr="00480C34">
        <w:rPr>
          <w:rStyle w:val="StyleUnderline"/>
        </w:rPr>
        <w:t>the ruling class did everything it could to get them to hand over power to parliament, above all via the influence of the social democratic parties which still had the majority in the councils.</w:t>
      </w:r>
    </w:p>
    <w:p w14:paraId="7E665D5B" w14:textId="77777777" w:rsidR="005E2123" w:rsidRDefault="005E2123" w:rsidP="005E2123">
      <w:r w:rsidRPr="00480C34">
        <w:t xml:space="preserve">It was no accident that </w:t>
      </w:r>
      <w:r w:rsidRPr="00480C34">
        <w:rPr>
          <w:rStyle w:val="StyleUnderline"/>
        </w:rPr>
        <w:t xml:space="preserve">the right to vote was granted to </w:t>
      </w:r>
      <w:proofErr w:type="gramStart"/>
      <w:r w:rsidRPr="00480C34">
        <w:rPr>
          <w:rStyle w:val="StyleUnderline"/>
        </w:rPr>
        <w:t>the majority of</w:t>
      </w:r>
      <w:proofErr w:type="gramEnd"/>
      <w:r w:rsidRPr="00480C34">
        <w:rPr>
          <w:rStyle w:val="StyleUnderline"/>
        </w:rPr>
        <w:t xml:space="preserve"> the working class precisely when it had gone beyond the parliamentary form and affirmed in practice the</w:t>
      </w:r>
      <w:r w:rsidRPr="005F0F0E">
        <w:rPr>
          <w:rStyle w:val="StyleUnderline"/>
        </w:rPr>
        <w:t xml:space="preserve"> possibility of a new form of political power</w:t>
      </w:r>
      <w:r>
        <w:t>, directly controlled from below and aimed at the complete transformation of society. I</w:t>
      </w:r>
      <w:r w:rsidRPr="005F0F0E">
        <w:rPr>
          <w:rStyle w:val="StyleUnderline"/>
        </w:rPr>
        <w:t xml:space="preserve">n Britain, it was also symbolic that the vote was given to women </w:t>
      </w:r>
      <w:r>
        <w:t xml:space="preserve">(though still not all of them) in 1918, </w:t>
      </w:r>
      <w:r w:rsidRPr="005F0F0E">
        <w:rPr>
          <w:rStyle w:val="StyleUnderline"/>
        </w:rPr>
        <w:t xml:space="preserve">after </w:t>
      </w:r>
      <w:proofErr w:type="gramStart"/>
      <w:r w:rsidRPr="005F0F0E">
        <w:rPr>
          <w:rStyle w:val="StyleUnderline"/>
        </w:rPr>
        <w:t>the majority of</w:t>
      </w:r>
      <w:proofErr w:type="gramEnd"/>
      <w:r w:rsidRPr="005F0F0E">
        <w:rPr>
          <w:rStyle w:val="StyleUnderline"/>
        </w:rPr>
        <w:t xml:space="preserve"> the suffragette movement had pledged its loyalty to capitalism </w:t>
      </w:r>
      <w:r>
        <w:t xml:space="preserve">by supporting the war. Having initially opposed granting the vote to the exploited and the oppressed majority for fear that it would result in the overthrow of class rule, </w:t>
      </w:r>
      <w:r w:rsidRPr="00077409">
        <w:rPr>
          <w:rStyle w:val="StyleUnderline"/>
          <w:highlight w:val="green"/>
        </w:rPr>
        <w:t>the</w:t>
      </w:r>
      <w:r w:rsidRPr="005F0F0E">
        <w:rPr>
          <w:rStyle w:val="StyleUnderline"/>
        </w:rPr>
        <w:t xml:space="preserve"> </w:t>
      </w:r>
      <w:r w:rsidRPr="00077409">
        <w:rPr>
          <w:rStyle w:val="StyleUnderline"/>
          <w:highlight w:val="green"/>
        </w:rPr>
        <w:t>bourgeoisie</w:t>
      </w:r>
      <w:r w:rsidRPr="005F0F0E">
        <w:rPr>
          <w:rStyle w:val="StyleUnderline"/>
        </w:rPr>
        <w:t xml:space="preserve"> now </w:t>
      </w:r>
      <w:r w:rsidRPr="00077409">
        <w:rPr>
          <w:rStyle w:val="StyleUnderline"/>
          <w:highlight w:val="green"/>
        </w:rPr>
        <w:t>rushed to grant universal suffrage as the best way of preserving its</w:t>
      </w:r>
      <w:r w:rsidRPr="005F0F0E">
        <w:rPr>
          <w:rStyle w:val="StyleUnderline"/>
        </w:rPr>
        <w:t xml:space="preserve"> threatened </w:t>
      </w:r>
      <w:r w:rsidRPr="00077409">
        <w:rPr>
          <w:rStyle w:val="StyleUnderline"/>
          <w:highlight w:val="green"/>
        </w:rPr>
        <w:t>system</w:t>
      </w:r>
      <w:r>
        <w:t>. This deception was denounced at the time by Sylvia Pankhurst, still often presented to us as a famous suffragette, but who in fact broke politically with the suffragette movement, including her mother Emmeline, for supporting the war; identifying herself with the workers’ revolution, Sylvia and her paper The Workers’ Dreadnought entered the battle for soviets against parliament and bourgeois elections.</w:t>
      </w:r>
    </w:p>
    <w:p w14:paraId="38185DA7" w14:textId="77777777" w:rsidR="005E2123" w:rsidRDefault="005E2123" w:rsidP="005E2123">
      <w:r>
        <w:t>Need for a proletarian perspective</w:t>
      </w:r>
    </w:p>
    <w:p w14:paraId="19CD913C" w14:textId="77777777" w:rsidR="005E2123" w:rsidRDefault="005E2123" w:rsidP="005E2123">
      <w:r>
        <w:t xml:space="preserve">Of course, this all happened a long time ago. The working class may have come close to revolution then, but today the working class hardly </w:t>
      </w:r>
      <w:proofErr w:type="spellStart"/>
      <w:r>
        <w:t>recognises</w:t>
      </w:r>
      <w:proofErr w:type="spellEnd"/>
      <w:r>
        <w:t xml:space="preserve"> itself as a class at all. For decades now it has been told that the attempt to build ‘communism’ in the USSR and the eastern countries was a total failure, that </w:t>
      </w:r>
      <w:proofErr w:type="spellStart"/>
      <w:r>
        <w:t>marxism</w:t>
      </w:r>
      <w:proofErr w:type="spellEnd"/>
      <w:r>
        <w:t xml:space="preserve"> has been refuted, that the working class doesn’t really exist anymore. </w:t>
      </w:r>
      <w:proofErr w:type="gramStart"/>
      <w:r>
        <w:t>Certainly</w:t>
      </w:r>
      <w:proofErr w:type="gramEnd"/>
      <w:r>
        <w:t xml:space="preserve"> the main parties contesting the next election no longer refer to class – including the ‘</w:t>
      </w:r>
      <w:proofErr w:type="spellStart"/>
      <w:r>
        <w:t>Labour</w:t>
      </w:r>
      <w:proofErr w:type="spellEnd"/>
      <w:r>
        <w:t>’ party; and the ones that pretend to be a radical alternative to the established parties, such as UKIP on the right and the Greens on the left, call on us to vote on the basis of Britishness or as concerned citizens.</w:t>
      </w:r>
    </w:p>
    <w:p w14:paraId="7E495BCC" w14:textId="77777777" w:rsidR="005E2123" w:rsidRPr="00480C34" w:rsidRDefault="005E2123" w:rsidP="005E2123">
      <w:r w:rsidRPr="005F0F0E">
        <w:rPr>
          <w:rStyle w:val="StyleUnderline"/>
        </w:rPr>
        <w:t>But capitalism is even more decrepit than in was in 1914 and the longer it continues, the more it threatens the very survival of humanity</w:t>
      </w:r>
      <w:r>
        <w:t xml:space="preserve">. In a world facing economic crisis, war and barbarism from all sides, </w:t>
      </w:r>
      <w:r w:rsidRPr="005F0F0E">
        <w:rPr>
          <w:rStyle w:val="StyleUnderline"/>
        </w:rPr>
        <w:t xml:space="preserve">the </w:t>
      </w:r>
      <w:r w:rsidRPr="00077409">
        <w:rPr>
          <w:rStyle w:val="StyleUnderline"/>
          <w:highlight w:val="green"/>
        </w:rPr>
        <w:t xml:space="preserve">national solutions and </w:t>
      </w:r>
      <w:r w:rsidRPr="00077409">
        <w:rPr>
          <w:rStyle w:val="Emphasis"/>
          <w:highlight w:val="green"/>
        </w:rPr>
        <w:t>reforms</w:t>
      </w:r>
      <w:r w:rsidRPr="005F0F0E">
        <w:rPr>
          <w:rStyle w:val="Emphasis"/>
        </w:rPr>
        <w:t xml:space="preserve"> promised </w:t>
      </w:r>
      <w:r w:rsidRPr="00077409">
        <w:rPr>
          <w:rStyle w:val="Emphasis"/>
          <w:highlight w:val="green"/>
        </w:rPr>
        <w:t>in bourgeois elections are more fraudulent than ever</w:t>
      </w:r>
      <w:r>
        <w:t xml:space="preserve">. And despite all the changes in its structure on a global scale since the first </w:t>
      </w:r>
      <w:r w:rsidRPr="00480C34">
        <w:t xml:space="preserve">revolutionary wave, </w:t>
      </w:r>
      <w:r w:rsidRPr="00480C34">
        <w:rPr>
          <w:rStyle w:val="StyleUnderline"/>
        </w:rPr>
        <w:t>the working class is still the class that creates the wealth in this system, still the exploited class, and still the only force that can change society from top to bottom</w:t>
      </w:r>
      <w:r w:rsidRPr="00480C34">
        <w:t>. What the working class lacks, above all, is a perspective, a sense not only of what it is today but of what it can become. And this perspective can only be a</w:t>
      </w:r>
      <w:r>
        <w:t xml:space="preserve"> political one, because it is </w:t>
      </w:r>
      <w:proofErr w:type="spellStart"/>
      <w:r>
        <w:t>centred</w:t>
      </w:r>
      <w:proofErr w:type="spellEnd"/>
      <w:r>
        <w:t xml:space="preserve"> round the question of who will hold power - a minority of exploiters, or the majority made up of the exploited and the oppressed – and what they will do with power – defend their privileges even at the expense of the destruction of society and the natural environment, or create a new </w:t>
      </w:r>
      <w:r w:rsidRPr="00480C34">
        <w:t xml:space="preserve">society based on solidarity and the satisfaction of human need. </w:t>
      </w:r>
    </w:p>
    <w:p w14:paraId="5F53995E" w14:textId="77777777" w:rsidR="005E2123" w:rsidRDefault="005E2123" w:rsidP="005E2123">
      <w:r w:rsidRPr="00480C34">
        <w:rPr>
          <w:rStyle w:val="Emphasis"/>
        </w:rPr>
        <w:t xml:space="preserve">All forms of bourgeois politics are a barrier to </w:t>
      </w:r>
      <w:r w:rsidRPr="00480C34">
        <w:rPr>
          <w:rStyle w:val="StyleUnderline"/>
        </w:rPr>
        <w:t>the self-</w:t>
      </w:r>
      <w:proofErr w:type="spellStart"/>
      <w:r w:rsidRPr="00480C34">
        <w:rPr>
          <w:rStyle w:val="StyleUnderline"/>
        </w:rPr>
        <w:t>organised</w:t>
      </w:r>
      <w:proofErr w:type="spellEnd"/>
      <w:r w:rsidRPr="00480C34">
        <w:rPr>
          <w:rStyle w:val="StyleUnderline"/>
        </w:rPr>
        <w:t>, self-conscious</w:t>
      </w:r>
      <w:r w:rsidRPr="00480C34">
        <w:rPr>
          <w:rStyle w:val="Emphasis"/>
        </w:rPr>
        <w:t xml:space="preserve"> movement</w:t>
      </w:r>
      <w:r w:rsidRPr="00480C34">
        <w:t xml:space="preserve"> we</w:t>
      </w:r>
      <w:r>
        <w:t xml:space="preserve"> need if we are to challenge this social order. </w:t>
      </w:r>
      <w:r w:rsidRPr="00077409">
        <w:rPr>
          <w:rStyle w:val="Emphasis"/>
          <w:highlight w:val="green"/>
        </w:rPr>
        <w:t>We are against</w:t>
      </w:r>
      <w:r w:rsidRPr="005F0F0E">
        <w:rPr>
          <w:rStyle w:val="Emphasis"/>
        </w:rPr>
        <w:t xml:space="preserve"> </w:t>
      </w:r>
      <w:r w:rsidRPr="00077409">
        <w:rPr>
          <w:rStyle w:val="Emphasis"/>
          <w:highlight w:val="green"/>
        </w:rPr>
        <w:t>participating in capitalist elections</w:t>
      </w:r>
      <w:r>
        <w:t xml:space="preserve"> </w:t>
      </w:r>
      <w:r w:rsidRPr="005F0F0E">
        <w:rPr>
          <w:rStyle w:val="StyleUnderline"/>
        </w:rPr>
        <w:t xml:space="preserve">not </w:t>
      </w:r>
      <w:r w:rsidRPr="005F0F0E">
        <w:rPr>
          <w:rStyle w:val="StyleUnderline"/>
        </w:rPr>
        <w:lastRenderedPageBreak/>
        <w:t>because we favour apathy and withdrawal from political engagement</w:t>
      </w:r>
      <w:r>
        <w:t xml:space="preserve">, but </w:t>
      </w:r>
      <w:r w:rsidRPr="00077409">
        <w:rPr>
          <w:rStyle w:val="Emphasis"/>
          <w:highlight w:val="green"/>
        </w:rPr>
        <w:t>because we are for proletarian politics and the revolutionary overthrow of the bourgeois state.</w:t>
      </w:r>
      <w:r>
        <w:t xml:space="preserve">   Amos 5/3/15</w:t>
      </w:r>
    </w:p>
    <w:p w14:paraId="252F9985" w14:textId="77777777" w:rsidR="005E2123" w:rsidRDefault="005E2123" w:rsidP="005E2123"/>
    <w:p w14:paraId="2E214C26" w14:textId="77777777" w:rsidR="005E2123" w:rsidRDefault="005E2123" w:rsidP="005E2123">
      <w:pPr>
        <w:pStyle w:val="Heading4"/>
      </w:pPr>
      <w:r>
        <w:t xml:space="preserve">The </w:t>
      </w:r>
      <w:proofErr w:type="spellStart"/>
      <w:r>
        <w:t>aff’s</w:t>
      </w:r>
      <w:proofErr w:type="spellEnd"/>
      <w:r>
        <w:t xml:space="preserve"> rhetoric of unions and strikes as a </w:t>
      </w:r>
      <w:proofErr w:type="gramStart"/>
      <w:r>
        <w:t>solutions</w:t>
      </w:r>
      <w:proofErr w:type="gramEnd"/>
      <w:r>
        <w:t xml:space="preserve"> to labor disputes reinstates forces of capitalism</w:t>
      </w:r>
    </w:p>
    <w:p w14:paraId="4E73168F" w14:textId="77777777" w:rsidR="005E2123" w:rsidRPr="009122C7" w:rsidRDefault="005E2123" w:rsidP="005E2123">
      <w:proofErr w:type="spellStart"/>
      <w:r w:rsidRPr="006945C6">
        <w:rPr>
          <w:rStyle w:val="Style13ptBold"/>
        </w:rPr>
        <w:t>Eidlin</w:t>
      </w:r>
      <w:proofErr w:type="spellEnd"/>
      <w:r w:rsidRPr="006945C6">
        <w:rPr>
          <w:rStyle w:val="Style13ptBold"/>
        </w:rPr>
        <w:t xml:space="preserve"> 20</w:t>
      </w:r>
      <w:r w:rsidRPr="006945C6">
        <w:t xml:space="preserve"> </w:t>
      </w:r>
      <w:r>
        <w:t xml:space="preserve">[(Barry </w:t>
      </w:r>
      <w:proofErr w:type="spellStart"/>
      <w:r>
        <w:t>Eidlin</w:t>
      </w:r>
      <w:proofErr w:type="spellEnd"/>
      <w:r>
        <w:t>, assistant professor of sociology at McGill University and a former head steward for UAW Local 2865.), “</w:t>
      </w:r>
      <w:r w:rsidRPr="006945C6">
        <w:t xml:space="preserve">Why </w:t>
      </w:r>
      <w:r w:rsidRPr="001542D4">
        <w:rPr>
          <w:highlight w:val="green"/>
        </w:rPr>
        <w:t>Unions</w:t>
      </w:r>
      <w:r w:rsidRPr="006945C6">
        <w:t xml:space="preserve"> </w:t>
      </w:r>
      <w:r w:rsidRPr="001542D4">
        <w:rPr>
          <w:highlight w:val="green"/>
        </w:rPr>
        <w:t>Are</w:t>
      </w:r>
      <w:r w:rsidRPr="006945C6">
        <w:t xml:space="preserve"> Good — But </w:t>
      </w:r>
      <w:r w:rsidRPr="001542D4">
        <w:rPr>
          <w:highlight w:val="green"/>
        </w:rPr>
        <w:t>Not Good Enough”</w:t>
      </w:r>
      <w:r>
        <w:t xml:space="preserve">, JACOBIN, </w:t>
      </w:r>
      <w:hyperlink r:id="rId9" w:history="1">
        <w:r w:rsidRPr="00261E27">
          <w:rPr>
            <w:rStyle w:val="Hyperlink"/>
          </w:rPr>
          <w:t>https://www.jacobinmag.com/2020/01/marxism-trade-unions-socialism-revolutionary-organizing</w:t>
        </w:r>
      </w:hyperlink>
      <w:r>
        <w:t xml:space="preserve">, </w:t>
      </w:r>
      <w:r w:rsidRPr="006945C6">
        <w:t>01.06.2020</w:t>
      </w:r>
      <w:r>
        <w:t>] SS</w:t>
      </w:r>
    </w:p>
    <w:p w14:paraId="3035541A" w14:textId="77777777" w:rsidR="005E2123" w:rsidRPr="001542D4" w:rsidRDefault="005E2123" w:rsidP="005E2123">
      <w:pPr>
        <w:rPr>
          <w:sz w:val="18"/>
          <w:szCs w:val="18"/>
        </w:rPr>
      </w:pPr>
      <w:r w:rsidRPr="001542D4">
        <w:rPr>
          <w:sz w:val="18"/>
          <w:szCs w:val="18"/>
        </w:rPr>
        <w:t>Unions After Marx and Engels: Aristocracy or Revolutionary Agent?</w:t>
      </w:r>
    </w:p>
    <w:p w14:paraId="08E82F5B" w14:textId="77777777" w:rsidR="005E2123" w:rsidRPr="001542D4" w:rsidRDefault="005E2123" w:rsidP="005E2123">
      <w:pPr>
        <w:rPr>
          <w:sz w:val="18"/>
          <w:szCs w:val="18"/>
        </w:rPr>
      </w:pPr>
      <w:r w:rsidRPr="001542D4">
        <w:rPr>
          <w:sz w:val="18"/>
          <w:szCs w:val="18"/>
        </w:rPr>
        <w:t>The problems Marx and Engels identified in their later writings on trade unions intensified after their deaths. Formations they found promising, like the US Knights of Labor, and the “new unions” in Britain, either foundered or soon resembled the conservative “old unions” they challenged. The International Workingmen’s Association, or First International, to which Marx and Engels devoted much time and energy, dissolved by 1876.</w:t>
      </w:r>
    </w:p>
    <w:p w14:paraId="4E6D7B97" w14:textId="77777777" w:rsidR="005E2123" w:rsidRPr="001542D4" w:rsidRDefault="005E2123" w:rsidP="005E2123">
      <w:pPr>
        <w:rPr>
          <w:sz w:val="18"/>
          <w:szCs w:val="18"/>
        </w:rPr>
      </w:pPr>
      <w:r w:rsidRPr="001542D4">
        <w:rPr>
          <w:sz w:val="18"/>
          <w:szCs w:val="18"/>
        </w:rPr>
        <w:t xml:space="preserve">On the European continent, Bismarck’s Anti-Socialist Law, in effect from 1878 to 1890, drove most German unions underground save for an elite layer of skilled workers, leaving the bulk of the industrial working class unorganized. In France, unions were more politically radical than in England or Germany, but numerically smaller and weaker. Meanwhile, Europe and North America’s capitalist class, far from </w:t>
      </w:r>
      <w:proofErr w:type="gramStart"/>
      <w:r w:rsidRPr="001542D4">
        <w:rPr>
          <w:sz w:val="18"/>
          <w:szCs w:val="18"/>
        </w:rPr>
        <w:t>entering into</w:t>
      </w:r>
      <w:proofErr w:type="gramEnd"/>
      <w:r w:rsidRPr="001542D4">
        <w:rPr>
          <w:sz w:val="18"/>
          <w:szCs w:val="18"/>
        </w:rPr>
        <w:t xml:space="preserve"> crisis, proved resilient, growing and consolidating its power.</w:t>
      </w:r>
    </w:p>
    <w:p w14:paraId="592B3F46" w14:textId="77777777" w:rsidR="005E2123" w:rsidRPr="009122C7" w:rsidRDefault="005E2123" w:rsidP="005E2123">
      <w:r w:rsidRPr="001542D4">
        <w:rPr>
          <w:rStyle w:val="StyleUnderline"/>
        </w:rPr>
        <w:t>For Marxists, questions of explaining capitalism’s durability and working-class weakness and conservatism loomed large, sparking debate on why these problems existed and how to solve them</w:t>
      </w:r>
      <w:r w:rsidRPr="009122C7">
        <w:t>. Some like Eduard Bernstein proposed revising Marx’s idea of the revolutionary overthrow of the bourgeoisie. In his vision of “evolutionary socialism,” unions combined with parliamentary parties and cooperative associations would gradually expand democratic control over the economy, displacing capitalists.</w:t>
      </w:r>
    </w:p>
    <w:p w14:paraId="6B273E16" w14:textId="77777777" w:rsidR="005E2123" w:rsidRPr="009122C7" w:rsidRDefault="005E2123" w:rsidP="005E2123">
      <w:r w:rsidRPr="001542D4">
        <w:rPr>
          <w:rStyle w:val="Emphasis"/>
          <w:highlight w:val="green"/>
        </w:rPr>
        <w:t xml:space="preserve">Karl </w:t>
      </w:r>
      <w:proofErr w:type="spellStart"/>
      <w:r w:rsidRPr="001542D4">
        <w:rPr>
          <w:rStyle w:val="Emphasis"/>
          <w:highlight w:val="green"/>
        </w:rPr>
        <w:t>Kautsky</w:t>
      </w:r>
      <w:proofErr w:type="spellEnd"/>
      <w:r w:rsidRPr="001542D4">
        <w:rPr>
          <w:rStyle w:val="Emphasis"/>
        </w:rPr>
        <w:t xml:space="preserve"> disagreed</w:t>
      </w:r>
      <w:r w:rsidRPr="009122C7">
        <w:t xml:space="preserve">, </w:t>
      </w:r>
      <w:r w:rsidRPr="001542D4">
        <w:rPr>
          <w:rStyle w:val="StyleUnderline"/>
          <w:highlight w:val="green"/>
        </w:rPr>
        <w:t>warn</w:t>
      </w:r>
      <w:r w:rsidRPr="001542D4">
        <w:rPr>
          <w:rStyle w:val="StyleUnderline"/>
        </w:rPr>
        <w:t>ing that “</w:t>
      </w:r>
      <w:r w:rsidRPr="001542D4">
        <w:rPr>
          <w:rStyle w:val="StyleUnderline"/>
          <w:highlight w:val="green"/>
        </w:rPr>
        <w:t>the more capitalism passes over from free competition to monopoly</w:t>
      </w:r>
      <w:r w:rsidRPr="001542D4">
        <w:rPr>
          <w:rStyle w:val="StyleUnderline"/>
        </w:rPr>
        <w:t xml:space="preserve"> . . . </w:t>
      </w:r>
      <w:r w:rsidRPr="001542D4">
        <w:rPr>
          <w:rStyle w:val="StyleUnderline"/>
          <w:highlight w:val="green"/>
        </w:rPr>
        <w:t>the more indispensable it will be that the trades unionists are inspired with socialist discernment and socialist enthusiasm</w:t>
      </w:r>
      <w:r w:rsidRPr="001542D4">
        <w:rPr>
          <w:rStyle w:val="StyleUnderline"/>
        </w:rPr>
        <w:t>.”</w:t>
      </w:r>
      <w:r w:rsidRPr="009122C7">
        <w:t xml:space="preserve"> </w:t>
      </w:r>
      <w:r w:rsidRPr="001542D4">
        <w:rPr>
          <w:rStyle w:val="StyleUnderline"/>
        </w:rPr>
        <w:t>While he was optimistic that unions would “constitute the most energetic factors in surmounting” capitalism, the reality of the workers’ organizations of his time suggested otherwise</w:t>
      </w:r>
      <w:r w:rsidRPr="009122C7">
        <w:t>.</w:t>
      </w:r>
    </w:p>
    <w:p w14:paraId="5B85D424" w14:textId="77777777" w:rsidR="005E2123" w:rsidRPr="001542D4" w:rsidRDefault="005E2123" w:rsidP="005E2123">
      <w:pPr>
        <w:rPr>
          <w:rStyle w:val="StyleUnderline"/>
        </w:rPr>
      </w:pPr>
      <w:r w:rsidRPr="009122C7">
        <w:t>To explain working-class conservatism, some drew on observations from Marx and Engels themselves to argue that employers in core industries had managed to “bribe” a stratum of skilled workers with super-profits</w:t>
      </w:r>
      <w:r w:rsidRPr="001542D4">
        <w:rPr>
          <w:rStyle w:val="StyleUnderline"/>
        </w:rPr>
        <w:t xml:space="preserve">. This resulted in a conservative “labor aristocracy” that aligned with its industry to </w:t>
      </w:r>
      <w:r w:rsidRPr="001542D4">
        <w:rPr>
          <w:rStyle w:val="Emphasis"/>
          <w:highlight w:val="green"/>
        </w:rPr>
        <w:t>protect its privileges</w:t>
      </w:r>
      <w:r w:rsidRPr="001542D4">
        <w:rPr>
          <w:rStyle w:val="Emphasis"/>
        </w:rPr>
        <w:t xml:space="preserve"> </w:t>
      </w:r>
      <w:r w:rsidRPr="001542D4">
        <w:rPr>
          <w:rStyle w:val="Emphasis"/>
          <w:highlight w:val="green"/>
        </w:rPr>
        <w:t>rather than building</w:t>
      </w:r>
      <w:r w:rsidRPr="001542D4">
        <w:rPr>
          <w:rStyle w:val="Emphasis"/>
        </w:rPr>
        <w:t xml:space="preserve"> a </w:t>
      </w:r>
      <w:r w:rsidRPr="001542D4">
        <w:rPr>
          <w:rStyle w:val="Emphasis"/>
          <w:highlight w:val="green"/>
        </w:rPr>
        <w:t>broad working-class movement</w:t>
      </w:r>
      <w:r w:rsidRPr="001542D4">
        <w:rPr>
          <w:rStyle w:val="Emphasis"/>
        </w:rPr>
        <w:t xml:space="preserve"> of skilled and unskilled workers</w:t>
      </w:r>
      <w:r w:rsidRPr="001542D4">
        <w:rPr>
          <w:rStyle w:val="StyleUnderline"/>
        </w:rPr>
        <w:t>.</w:t>
      </w:r>
    </w:p>
    <w:p w14:paraId="3828568D" w14:textId="77777777" w:rsidR="005E2123" w:rsidRPr="001542D4" w:rsidRDefault="005E2123" w:rsidP="005E2123">
      <w:pPr>
        <w:rPr>
          <w:sz w:val="18"/>
          <w:szCs w:val="18"/>
        </w:rPr>
      </w:pPr>
      <w:r w:rsidRPr="001542D4">
        <w:rPr>
          <w:sz w:val="18"/>
          <w:szCs w:val="18"/>
        </w:rPr>
        <w:t>Lenin expanded the idea to the global stage, arguing that imperialists’ colonial possessions generated the super-profits with which to bribe their respective labor aristocracies. For Lenin, this helped explain not only working-class conservatism in general, but European workers’ movements’ rejection of international solidarity in favor of alliances with their national bourgeoisies in the run-up to World War I.</w:t>
      </w:r>
    </w:p>
    <w:p w14:paraId="7E8D2128" w14:textId="77777777" w:rsidR="005E2123" w:rsidRPr="009122C7" w:rsidRDefault="005E2123" w:rsidP="005E2123">
      <w:r w:rsidRPr="001542D4">
        <w:rPr>
          <w:rStyle w:val="StyleUnderline"/>
        </w:rPr>
        <w:t xml:space="preserve">While it is true that some </w:t>
      </w:r>
      <w:r w:rsidRPr="009F0789">
        <w:rPr>
          <w:rStyle w:val="StyleUnderline"/>
          <w:highlight w:val="green"/>
        </w:rPr>
        <w:t>skilled workers</w:t>
      </w:r>
      <w:r w:rsidRPr="001542D4">
        <w:rPr>
          <w:rStyle w:val="StyleUnderline"/>
        </w:rPr>
        <w:t xml:space="preserve"> did </w:t>
      </w:r>
      <w:r w:rsidRPr="009F0789">
        <w:rPr>
          <w:rStyle w:val="StyleUnderline"/>
          <w:highlight w:val="green"/>
        </w:rPr>
        <w:t>form</w:t>
      </w:r>
      <w:r w:rsidRPr="001542D4">
        <w:rPr>
          <w:rStyle w:val="StyleUnderline"/>
        </w:rPr>
        <w:t xml:space="preserve"> </w:t>
      </w:r>
      <w:r w:rsidRPr="009F0789">
        <w:rPr>
          <w:rStyle w:val="StyleUnderline"/>
          <w:highlight w:val="green"/>
        </w:rPr>
        <w:t>conservative organizations to protect their privileges</w:t>
      </w:r>
      <w:r w:rsidRPr="001542D4">
        <w:rPr>
          <w:rStyle w:val="StyleUnderline"/>
        </w:rPr>
        <w:t xml:space="preserve">, the idea that this </w:t>
      </w:r>
      <w:r w:rsidRPr="009F0789">
        <w:rPr>
          <w:rStyle w:val="StyleUnderline"/>
          <w:highlight w:val="green"/>
        </w:rPr>
        <w:t>resulted</w:t>
      </w:r>
      <w:r w:rsidRPr="001542D4">
        <w:rPr>
          <w:rStyle w:val="StyleUnderline"/>
        </w:rPr>
        <w:t xml:space="preserve"> from these layers being </w:t>
      </w:r>
      <w:r w:rsidRPr="009F0789">
        <w:rPr>
          <w:rStyle w:val="StyleUnderline"/>
          <w:highlight w:val="green"/>
        </w:rPr>
        <w:t>“bribed”</w:t>
      </w:r>
      <w:r w:rsidRPr="001542D4">
        <w:rPr>
          <w:rStyle w:val="StyleUnderline"/>
        </w:rPr>
        <w:t xml:space="preserve"> </w:t>
      </w:r>
      <w:r w:rsidRPr="009F0789">
        <w:rPr>
          <w:rStyle w:val="StyleUnderline"/>
          <w:highlight w:val="green"/>
        </w:rPr>
        <w:t>by</w:t>
      </w:r>
      <w:r w:rsidRPr="001542D4">
        <w:rPr>
          <w:rStyle w:val="StyleUnderline"/>
        </w:rPr>
        <w:t xml:space="preserve"> their </w:t>
      </w:r>
      <w:r w:rsidRPr="009F0789">
        <w:rPr>
          <w:rStyle w:val="StyleUnderline"/>
          <w:highlight w:val="green"/>
        </w:rPr>
        <w:t>national bourgeoisies</w:t>
      </w:r>
      <w:r w:rsidRPr="001542D4">
        <w:rPr>
          <w:rStyle w:val="StyleUnderline"/>
        </w:rPr>
        <w:t xml:space="preserve"> does not withstand scrutiny.</w:t>
      </w:r>
      <w:r w:rsidRPr="009122C7">
        <w:t xml:space="preserve"> Most difficult for the labor aristocracy theory to explain is the fact that, in many cases, the </w:t>
      </w:r>
      <w:r w:rsidRPr="001542D4">
        <w:rPr>
          <w:rStyle w:val="StyleUnderline"/>
        </w:rPr>
        <w:t xml:space="preserve">most skilled workers formed the core of broader left movements, organizing for </w:t>
      </w:r>
      <w:r w:rsidRPr="001542D4">
        <w:rPr>
          <w:rStyle w:val="StyleUnderline"/>
        </w:rPr>
        <w:lastRenderedPageBreak/>
        <w:t>class-wide demands.</w:t>
      </w:r>
      <w:r w:rsidRPr="009122C7">
        <w:t xml:space="preserve"> Critics argue that how workers were organized to struggle against their national bourgeoisies, not the mere fact of skill-based wage differentials, better explains why unions took radical or conservative turns.</w:t>
      </w:r>
    </w:p>
    <w:p w14:paraId="073DF5BE" w14:textId="77777777" w:rsidR="005E2123" w:rsidRPr="001542D4" w:rsidRDefault="005E2123" w:rsidP="005E2123">
      <w:pPr>
        <w:rPr>
          <w:sz w:val="18"/>
          <w:szCs w:val="18"/>
        </w:rPr>
      </w:pPr>
      <w:r w:rsidRPr="001542D4">
        <w:rPr>
          <w:sz w:val="18"/>
          <w:szCs w:val="18"/>
        </w:rPr>
        <w:t xml:space="preserve">Other theorists blamed working-class conservatism on workers’ organization itself. For syndicalists like Georges Sorel, formal organization was an obstacle to workers’ ability to realize their revolutionary potential. Likewise, based on his experience operating in and observing the German SPD, Robert </w:t>
      </w:r>
      <w:proofErr w:type="spellStart"/>
      <w:r w:rsidRPr="001542D4">
        <w:rPr>
          <w:sz w:val="18"/>
          <w:szCs w:val="18"/>
        </w:rPr>
        <w:t>Michels</w:t>
      </w:r>
      <w:proofErr w:type="spellEnd"/>
      <w:r w:rsidRPr="001542D4">
        <w:rPr>
          <w:sz w:val="18"/>
          <w:szCs w:val="18"/>
        </w:rPr>
        <w:t xml:space="preserve"> reached the conclusion that “who says organization, says oligarchy.”</w:t>
      </w:r>
    </w:p>
    <w:p w14:paraId="6F093763" w14:textId="77777777" w:rsidR="005E2123" w:rsidRPr="009122C7" w:rsidRDefault="005E2123" w:rsidP="005E2123">
      <w:r w:rsidRPr="001542D4">
        <w:rPr>
          <w:rStyle w:val="StyleUnderline"/>
        </w:rPr>
        <w:t xml:space="preserve">Both argued that </w:t>
      </w:r>
      <w:r w:rsidRPr="009F0789">
        <w:rPr>
          <w:rStyle w:val="StyleUnderline"/>
          <w:highlight w:val="green"/>
        </w:rPr>
        <w:t>over time, workers’ organizations</w:t>
      </w:r>
      <w:r w:rsidRPr="001542D4">
        <w:rPr>
          <w:rStyle w:val="StyleUnderline"/>
        </w:rPr>
        <w:t xml:space="preserve">, whether parties or unions, </w:t>
      </w:r>
      <w:r w:rsidRPr="009F0789">
        <w:rPr>
          <w:rStyle w:val="StyleUnderline"/>
          <w:highlight w:val="green"/>
        </w:rPr>
        <w:t>shied away from activities that might advance workers’ interests,</w:t>
      </w:r>
      <w:r w:rsidRPr="001542D4">
        <w:rPr>
          <w:rStyle w:val="StyleUnderline"/>
        </w:rPr>
        <w:t xml:space="preserve"> but at the expense of jeopardizing the organization’s existence. </w:t>
      </w:r>
      <w:r w:rsidRPr="009122C7">
        <w:t xml:space="preserve">Sorel saw salvation in the mythical vision of the general strike, while </w:t>
      </w:r>
      <w:proofErr w:type="spellStart"/>
      <w:r w:rsidRPr="009122C7">
        <w:t>Michels</w:t>
      </w:r>
      <w:proofErr w:type="spellEnd"/>
      <w:r w:rsidRPr="009122C7">
        <w:t xml:space="preserve"> remained pessimistic about escaping the “iron law of oligarchy.”</w:t>
      </w:r>
    </w:p>
    <w:p w14:paraId="4F9EC81A" w14:textId="77777777" w:rsidR="005E2123" w:rsidRPr="001542D4" w:rsidRDefault="005E2123" w:rsidP="005E2123">
      <w:pPr>
        <w:rPr>
          <w:rStyle w:val="StyleUnderline"/>
        </w:rPr>
      </w:pPr>
      <w:r w:rsidRPr="009122C7">
        <w:t xml:space="preserve">Based on her experience with the German SPD, Rosa Luxemburg was also wary of organization’s conservatizing effects. </w:t>
      </w:r>
      <w:r w:rsidRPr="001542D4">
        <w:rPr>
          <w:rStyle w:val="StyleUnderline"/>
        </w:rPr>
        <w:t>She emphasized the need for workers’ self-activity, particularly through mass strikes</w:t>
      </w:r>
      <w:r w:rsidRPr="009122C7">
        <w:t xml:space="preserve">. But unlike Sorel, she understood that the success of seemingly “spontaneous” </w:t>
      </w:r>
      <w:r w:rsidRPr="001542D4">
        <w:rPr>
          <w:rStyle w:val="StyleUnderline"/>
        </w:rPr>
        <w:t>mass action depended on the prior organization of leadership layers.</w:t>
      </w:r>
    </w:p>
    <w:p w14:paraId="196F6018" w14:textId="77777777" w:rsidR="005E2123" w:rsidRPr="001542D4" w:rsidRDefault="005E2123" w:rsidP="005E2123">
      <w:pPr>
        <w:rPr>
          <w:rStyle w:val="StyleUnderline"/>
        </w:rPr>
      </w:pPr>
      <w:r w:rsidRPr="009122C7">
        <w:t>In this, her theory of how to build organizations to unite workers against capital resembled Lenin’s, even though her “</w:t>
      </w:r>
      <w:proofErr w:type="spellStart"/>
      <w:r w:rsidRPr="009122C7">
        <w:t>spontaneist</w:t>
      </w:r>
      <w:proofErr w:type="spellEnd"/>
      <w:r w:rsidRPr="009122C7">
        <w:t>” position is often counterposed to his “elitism</w:t>
      </w:r>
      <w:r w:rsidRPr="001542D4">
        <w:rPr>
          <w:rStyle w:val="StyleUnderline"/>
        </w:rPr>
        <w:t xml:space="preserve">.” Many emphasize Lenin’s argument that </w:t>
      </w:r>
      <w:r w:rsidRPr="009F0789">
        <w:rPr>
          <w:rStyle w:val="Emphasis"/>
          <w:highlight w:val="green"/>
        </w:rPr>
        <w:t>unions were insufficient vehicles for forging the revolutionary agent capable of overthrowing the bourgeoisie</w:t>
      </w:r>
      <w:r w:rsidRPr="001542D4">
        <w:rPr>
          <w:rStyle w:val="Emphasis"/>
        </w:rPr>
        <w:t xml:space="preserve">, </w:t>
      </w:r>
      <w:r w:rsidRPr="001542D4">
        <w:rPr>
          <w:rStyle w:val="StyleUnderline"/>
        </w:rPr>
        <w:t>which required unions to ally with political parties of intellectuals, often from outside the working class.</w:t>
      </w:r>
    </w:p>
    <w:p w14:paraId="60C6399B" w14:textId="77777777" w:rsidR="005E2123" w:rsidRPr="001542D4" w:rsidRDefault="005E2123" w:rsidP="005E2123">
      <w:pPr>
        <w:rPr>
          <w:sz w:val="18"/>
          <w:szCs w:val="18"/>
        </w:rPr>
      </w:pPr>
      <w:r w:rsidRPr="001542D4">
        <w:rPr>
          <w:sz w:val="18"/>
          <w:szCs w:val="18"/>
        </w:rPr>
        <w:t>But this focus on Lenin’s “centralism” ignores the extent to which Lenin appreciated the fundamental importance of mass action by workers in creating revolutionary consciousness and organization.</w:t>
      </w:r>
    </w:p>
    <w:p w14:paraId="2F9CD4B0" w14:textId="77777777" w:rsidR="005E2123" w:rsidRPr="009122C7" w:rsidRDefault="005E2123" w:rsidP="005E2123">
      <w:r w:rsidRPr="009122C7">
        <w:t xml:space="preserve">Both Lenin and Luxemburg saw workers’ core problem as overcoming “economism.” This meant separating the struggle against capital into distinct economic and political components, with unions bargaining over economic questions and parliamentary parties handling political questions. This </w:t>
      </w:r>
      <w:r w:rsidRPr="001542D4">
        <w:rPr>
          <w:rStyle w:val="Emphasis"/>
        </w:rPr>
        <w:t xml:space="preserve">undermined labor by taking as given the laws governing the economy, obscuring the fact that </w:t>
      </w:r>
      <w:r w:rsidRPr="009F0789">
        <w:rPr>
          <w:rStyle w:val="Emphasis"/>
          <w:highlight w:val="green"/>
        </w:rPr>
        <w:t>these laws were part of a political system that facilitated capital’s rule</w:t>
      </w:r>
      <w:r w:rsidRPr="009122C7">
        <w:t>.</w:t>
      </w:r>
    </w:p>
    <w:p w14:paraId="2E983490" w14:textId="77777777" w:rsidR="005E2123" w:rsidRDefault="005E2123" w:rsidP="005E2123"/>
    <w:p w14:paraId="20253CE0" w14:textId="77777777" w:rsidR="005E2123" w:rsidRDefault="005E2123" w:rsidP="005E2123">
      <w:pPr>
        <w:autoSpaceDE w:val="0"/>
        <w:autoSpaceDN w:val="0"/>
        <w:adjustRightInd w:val="0"/>
        <w:spacing w:after="0" w:line="240" w:lineRule="auto"/>
        <w:rPr>
          <w:rFonts w:ascii="AppleSystemUIFontBold" w:hAnsi="AppleSystemUIFontBold" w:cs="AppleSystemUIFontBold"/>
          <w:b/>
          <w:bCs/>
          <w:sz w:val="34"/>
          <w:szCs w:val="34"/>
        </w:rPr>
      </w:pPr>
    </w:p>
    <w:p w14:paraId="03E2838D" w14:textId="77777777" w:rsidR="008570F2" w:rsidRDefault="008570F2" w:rsidP="008570F2">
      <w:pPr>
        <w:pStyle w:val="Heading4"/>
      </w:pPr>
      <w:r>
        <w:t xml:space="preserve">The “right to strike” is a tactic of neoliberal legalism and gets circumvented. The state is thus able to decide legitimate parameters for violence and insulate itself from </w:t>
      </w:r>
      <w:proofErr w:type="spellStart"/>
      <w:r>
        <w:t>anticapitalist</w:t>
      </w:r>
      <w:proofErr w:type="spellEnd"/>
      <w:r>
        <w:t xml:space="preserve"> action.</w:t>
      </w:r>
    </w:p>
    <w:p w14:paraId="23DD5991" w14:textId="77777777" w:rsidR="008570F2" w:rsidRDefault="008570F2" w:rsidP="008570F2">
      <w:proofErr w:type="spellStart"/>
      <w:r w:rsidRPr="006F5891">
        <w:rPr>
          <w:rStyle w:val="Style13ptBold"/>
        </w:rPr>
        <w:t>Crépon</w:t>
      </w:r>
      <w:proofErr w:type="spellEnd"/>
      <w:r w:rsidRPr="006F5891">
        <w:rPr>
          <w:rStyle w:val="Style13ptBold"/>
        </w:rPr>
        <w:t xml:space="preserve"> 19 </w:t>
      </w:r>
      <w:r>
        <w:t xml:space="preserve">– Marc </w:t>
      </w:r>
      <w:proofErr w:type="spellStart"/>
      <w:r>
        <w:t>Crépon</w:t>
      </w:r>
      <w:proofErr w:type="spellEnd"/>
      <w:r>
        <w:t xml:space="preserve"> is a professor of philosophy at the École </w:t>
      </w:r>
      <w:proofErr w:type="spellStart"/>
      <w:r>
        <w:t>Normale</w:t>
      </w:r>
      <w:proofErr w:type="spellEnd"/>
      <w:r>
        <w:t xml:space="preserve"> Supérieure, Paris. (“The Right to Strike and Legal War in Walter Benjamin’s “Toward the Critique of Violence”,” August 2019, pg. 252-253)</w:t>
      </w:r>
    </w:p>
    <w:p w14:paraId="7DC1E2FE" w14:textId="77777777" w:rsidR="008570F2" w:rsidRDefault="008570F2" w:rsidP="008570F2">
      <w:r>
        <w:t>If we wish to understand how the question of the right to strike arises for Walter Benjamin in the seventh paragraph of his essay “</w:t>
      </w:r>
      <w:proofErr w:type="spellStart"/>
      <w:r>
        <w:t>Zur</w:t>
      </w:r>
      <w:proofErr w:type="spellEnd"/>
      <w:r>
        <w:t xml:space="preserve"> </w:t>
      </w:r>
      <w:proofErr w:type="spellStart"/>
      <w:r>
        <w:t>Kritik</w:t>
      </w:r>
      <w:proofErr w:type="spellEnd"/>
      <w:r>
        <w:t xml:space="preserve"> der </w:t>
      </w:r>
      <w:proofErr w:type="spellStart"/>
      <w:r>
        <w:t>Gewalt</w:t>
      </w:r>
      <w:proofErr w:type="spellEnd"/>
      <w:r>
        <w:t xml:space="preserve">,”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 xml:space="preserve">derives from the impossibility of a system of legal ends to preserve itself </w:t>
      </w:r>
      <w:proofErr w:type="gramStart"/>
      <w:r w:rsidRPr="00C1534E">
        <w:rPr>
          <w:rStyle w:val="StyleUnderline"/>
        </w:rPr>
        <w:t>as long as</w:t>
      </w:r>
      <w:proofErr w:type="gramEnd"/>
      <w:r w:rsidRPr="00C1534E">
        <w:rPr>
          <w:rStyle w:val="StyleUnderline"/>
        </w:rPr>
        <w:t xml:space="preserve"> the pursuit of natural ends through violent means remains</w:t>
      </w:r>
      <w:r>
        <w:t xml:space="preserve">.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w:t>
      </w:r>
      <w:r>
        <w:lastRenderedPageBreak/>
        <w:t>possibility] that violence, when it does not lie in the hands of law, poses a danger to law, not by virtue of the ends that it may pursue but by virtue of its mere existence outside of law.”1</w:t>
      </w:r>
    </w:p>
    <w:p w14:paraId="122E29E1" w14:textId="77777777" w:rsidR="008570F2" w:rsidRDefault="008570F2" w:rsidP="008570F2">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10095D1B" w14:textId="77777777" w:rsidR="008570F2" w:rsidRDefault="008570F2" w:rsidP="008570F2">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w:t>
      </w:r>
      <w:proofErr w:type="gramStart"/>
      <w:r>
        <w:t>aforementioned hypothesis</w:t>
      </w:r>
      <w:proofErr w:type="gramEnd"/>
      <w:r>
        <w:t xml:space="preserve">. Yet, there are two lines of questioning that destabilize this hypothesis that we would do well to consider. </w:t>
      </w:r>
    </w:p>
    <w:p w14:paraId="52458968" w14:textId="77777777" w:rsidR="008570F2" w:rsidRDefault="008570F2" w:rsidP="008570F2">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0FF84030" w14:textId="77777777" w:rsidR="005E2123" w:rsidRPr="00077409" w:rsidRDefault="005E2123" w:rsidP="005E2123">
      <w:pPr>
        <w:pStyle w:val="Heading4"/>
      </w:pPr>
      <w:r>
        <w:t xml:space="preserve">Capitalism is </w:t>
      </w:r>
      <w:r w:rsidRPr="00290216">
        <w:rPr>
          <w:u w:val="single"/>
        </w:rPr>
        <w:t>unsustainable</w:t>
      </w:r>
      <w:r>
        <w:t xml:space="preserve"> and causes </w:t>
      </w:r>
      <w:r w:rsidRPr="00290216">
        <w:rPr>
          <w:u w:val="single"/>
        </w:rPr>
        <w:t>extinction</w:t>
      </w:r>
      <w:r>
        <w:t xml:space="preserve"> – resource scarcity, environmental degradation, war</w:t>
      </w:r>
    </w:p>
    <w:p w14:paraId="41C32297" w14:textId="77777777" w:rsidR="005E2123" w:rsidRPr="0050547F" w:rsidRDefault="005E2123" w:rsidP="005E2123">
      <w:r w:rsidRPr="0050547F">
        <w:rPr>
          <w:rStyle w:val="Style13ptBold"/>
        </w:rPr>
        <w:t>Trainer ’16</w:t>
      </w:r>
      <w:r w:rsidRPr="0050547F">
        <w:t xml:space="preserve"> </w:t>
      </w:r>
      <w:r w:rsidRPr="0050547F">
        <w:rPr>
          <w:szCs w:val="16"/>
        </w:rPr>
        <w:t xml:space="preserve">(Ted; 5/10/16; Conjoint Lecturer in the School of Social Sciences, University of New South Wales, leading proponent of de-growth and sustainability issues; Resilience; “Sustainability – The Simpler Way perspective”; </w:t>
      </w:r>
      <w:hyperlink r:id="rId10" w:history="1">
        <w:r w:rsidRPr="0050547F">
          <w:rPr>
            <w:rStyle w:val="Hyperlink"/>
            <w:szCs w:val="16"/>
          </w:rPr>
          <w:t>http://www.resilience.org/articles/General/2016/07_July/Sustainability%20The%20Simpler%20Way%20Perspective.pdf</w:t>
        </w:r>
      </w:hyperlink>
      <w:r w:rsidRPr="0050547F">
        <w:rPr>
          <w:szCs w:val="16"/>
        </w:rPr>
        <w:t>; DOA: 7/15/17)</w:t>
      </w:r>
    </w:p>
    <w:p w14:paraId="7612DAB0" w14:textId="77777777" w:rsidR="005E2123" w:rsidRDefault="005E2123" w:rsidP="005E2123">
      <w:proofErr w:type="gramStart"/>
      <w:r w:rsidRPr="0050547F">
        <w:t>Firstly</w:t>
      </w:r>
      <w:proofErr w:type="gramEnd"/>
      <w:r w:rsidRPr="0050547F">
        <w:t xml:space="preserve"> let’s set the scene; The deteriorating state of the planet. </w:t>
      </w:r>
      <w:r w:rsidRPr="0050547F">
        <w:rPr>
          <w:rStyle w:val="StyleUnderline"/>
        </w:rPr>
        <w:t>The resource base and environmental conditions on which the present levels of global production and consumption are built are</w:t>
      </w:r>
      <w:r w:rsidRPr="0050547F">
        <w:t xml:space="preserve"> obviously </w:t>
      </w:r>
      <w:r w:rsidRPr="0050547F">
        <w:rPr>
          <w:rStyle w:val="StyleUnderline"/>
        </w:rPr>
        <w:t xml:space="preserve">deteriorating </w:t>
      </w:r>
      <w:r w:rsidRPr="0050547F">
        <w:rPr>
          <w:rStyle w:val="Emphasis"/>
        </w:rPr>
        <w:t>at an alarming rate</w:t>
      </w:r>
      <w:r w:rsidRPr="0050547F">
        <w:t xml:space="preserve">. Few if any would not be aware of this but </w:t>
      </w:r>
      <w:r w:rsidRPr="0050547F">
        <w:rPr>
          <w:rStyle w:val="StyleUnderline"/>
        </w:rPr>
        <w:t xml:space="preserve">it is important to briefly remind </w:t>
      </w:r>
      <w:proofErr w:type="gramStart"/>
      <w:r w:rsidRPr="0050547F">
        <w:rPr>
          <w:rStyle w:val="StyleUnderline"/>
        </w:rPr>
        <w:t>ourselves</w:t>
      </w:r>
      <w:proofErr w:type="gramEnd"/>
      <w:r w:rsidRPr="0050547F">
        <w:rPr>
          <w:rStyle w:val="StyleUnderline"/>
        </w:rPr>
        <w:t xml:space="preserve"> before focusing on how impossible it would be for this base to sustain affluence and growth for all.</w:t>
      </w:r>
      <w:r w:rsidRPr="0050547F">
        <w:t xml:space="preserve"> A glance at the situation reveals that </w:t>
      </w:r>
      <w:r w:rsidRPr="00077409">
        <w:rPr>
          <w:rStyle w:val="Emphasis"/>
          <w:highlight w:val="green"/>
        </w:rPr>
        <w:t>resources are becoming</w:t>
      </w:r>
      <w:r w:rsidRPr="0050547F">
        <w:rPr>
          <w:rStyle w:val="Emphasis"/>
        </w:rPr>
        <w:t xml:space="preserve"> more </w:t>
      </w:r>
      <w:r w:rsidRPr="00077409">
        <w:rPr>
          <w:rStyle w:val="Emphasis"/>
          <w:highlight w:val="green"/>
        </w:rPr>
        <w:t>scarce</w:t>
      </w:r>
      <w:r w:rsidRPr="0050547F">
        <w:rPr>
          <w:rStyle w:val="Emphasis"/>
        </w:rPr>
        <w:t xml:space="preserve"> and costly, </w:t>
      </w:r>
      <w:r w:rsidRPr="00077409">
        <w:rPr>
          <w:rStyle w:val="Emphasis"/>
          <w:highlight w:val="green"/>
        </w:rPr>
        <w:t>including energy</w:t>
      </w:r>
      <w:r w:rsidRPr="0050547F">
        <w:t xml:space="preserve">, productive </w:t>
      </w:r>
      <w:r w:rsidRPr="0050547F">
        <w:rPr>
          <w:rStyle w:val="Emphasis"/>
        </w:rPr>
        <w:t xml:space="preserve">land, </w:t>
      </w:r>
      <w:r w:rsidRPr="00077409">
        <w:rPr>
          <w:rStyle w:val="Emphasis"/>
          <w:highlight w:val="green"/>
        </w:rPr>
        <w:t>minerals, food</w:t>
      </w:r>
      <w:r w:rsidRPr="0050547F">
        <w:rPr>
          <w:rStyle w:val="Emphasis"/>
        </w:rPr>
        <w:t xml:space="preserve">, fish, wood and </w:t>
      </w:r>
      <w:r w:rsidRPr="00077409">
        <w:rPr>
          <w:rStyle w:val="Emphasis"/>
          <w:highlight w:val="green"/>
        </w:rPr>
        <w:t>water</w:t>
      </w:r>
      <w:r w:rsidRPr="0050547F">
        <w:rPr>
          <w:rStyle w:val="Emphasis"/>
        </w:rPr>
        <w:t xml:space="preserve">, and </w:t>
      </w:r>
      <w:r w:rsidRPr="0050547F">
        <w:rPr>
          <w:rStyle w:val="Emphasis"/>
        </w:rPr>
        <w:lastRenderedPageBreak/>
        <w:t>ecosystems are being severely damaged</w:t>
      </w:r>
      <w:r w:rsidRPr="0050547F">
        <w:t xml:space="preserve">. </w:t>
      </w:r>
      <w:r w:rsidRPr="0050547F">
        <w:rPr>
          <w:rStyle w:val="StyleUnderline"/>
        </w:rPr>
        <w:t xml:space="preserve">We </w:t>
      </w:r>
      <w:r w:rsidRPr="00077409">
        <w:rPr>
          <w:rStyle w:val="StyleUnderline"/>
        </w:rPr>
        <w:t xml:space="preserve">are losing species, forests, land, coral reefs, </w:t>
      </w:r>
      <w:proofErr w:type="gramStart"/>
      <w:r w:rsidRPr="00077409">
        <w:rPr>
          <w:rStyle w:val="StyleUnderline"/>
        </w:rPr>
        <w:t>grasslands</w:t>
      </w:r>
      <w:proofErr w:type="gramEnd"/>
      <w:r w:rsidRPr="00077409">
        <w:rPr>
          <w:rStyle w:val="StyleUnderline"/>
        </w:rPr>
        <w:t xml:space="preserve"> and fisheries </w:t>
      </w:r>
      <w:r w:rsidRPr="00077409">
        <w:rPr>
          <w:rStyle w:val="Emphasis"/>
        </w:rPr>
        <w:t>at accelerating rates</w:t>
      </w:r>
      <w:r w:rsidRPr="00077409">
        <w:rPr>
          <w:rStyle w:val="StyleUnderline"/>
        </w:rPr>
        <w:t xml:space="preserve">. A sixth era of massive biodiversity loss appears to have begun. We are polluting the planet with excess carbon dioxide, </w:t>
      </w:r>
      <w:proofErr w:type="gramStart"/>
      <w:r w:rsidRPr="00077409">
        <w:rPr>
          <w:rStyle w:val="StyleUnderline"/>
        </w:rPr>
        <w:t>nitrogen</w:t>
      </w:r>
      <w:proofErr w:type="gramEnd"/>
      <w:r w:rsidRPr="00077409">
        <w:rPr>
          <w:rStyle w:val="StyleUnderline"/>
        </w:rPr>
        <w:t xml:space="preserve"> and many toxic chemicals</w:t>
      </w:r>
      <w:r w:rsidRPr="00077409">
        <w:t xml:space="preserve">. </w:t>
      </w:r>
      <w:r w:rsidRPr="00077409">
        <w:rPr>
          <w:rStyle w:val="StyleUnderline"/>
        </w:rPr>
        <w:t>The mass of big animals on the planet has declined sharply in recent decades</w:t>
      </w:r>
      <w:r w:rsidRPr="00077409">
        <w:rPr>
          <w:szCs w:val="16"/>
        </w:rPr>
        <w:t xml:space="preserve">, probably </w:t>
      </w:r>
      <w:r w:rsidRPr="00077409">
        <w:rPr>
          <w:rStyle w:val="StyleUnderline"/>
        </w:rPr>
        <w:t>down by 90% in the sea.</w:t>
      </w:r>
      <w:r w:rsidRPr="00077409">
        <w:t xml:space="preserve"> The World Wildlife Fund says that in general </w:t>
      </w:r>
      <w:r w:rsidRPr="00077409">
        <w:rPr>
          <w:rStyle w:val="StyleUnderline"/>
        </w:rPr>
        <w:t>the quality of</w:t>
      </w:r>
      <w:r w:rsidRPr="00077409">
        <w:t xml:space="preserve"> global </w:t>
      </w:r>
      <w:r w:rsidRPr="00077409">
        <w:rPr>
          <w:rStyle w:val="StyleUnderline"/>
        </w:rPr>
        <w:t xml:space="preserve">ecosystems has </w:t>
      </w:r>
      <w:r w:rsidRPr="00077409">
        <w:rPr>
          <w:rStyle w:val="Emphasis"/>
        </w:rPr>
        <w:t>deteriorated 30%</w:t>
      </w:r>
      <w:r w:rsidRPr="00077409">
        <w:t xml:space="preserve"> since about 1970, and</w:t>
      </w:r>
      <w:r w:rsidRPr="0050547F">
        <w:t xml:space="preserve"> its “Footprint” measure indicates that </w:t>
      </w:r>
      <w:r w:rsidRPr="00077409">
        <w:rPr>
          <w:rStyle w:val="StyleUnderline"/>
          <w:highlight w:val="green"/>
        </w:rPr>
        <w:t>we are</w:t>
      </w:r>
      <w:r w:rsidRPr="0050547F">
        <w:t xml:space="preserve"> now </w:t>
      </w:r>
      <w:r w:rsidRPr="00077409">
        <w:rPr>
          <w:rStyle w:val="StyleUnderline"/>
          <w:highlight w:val="green"/>
        </w:rPr>
        <w:t>taking</w:t>
      </w:r>
      <w:r w:rsidRPr="0050547F">
        <w:rPr>
          <w:rStyle w:val="StyleUnderline"/>
        </w:rPr>
        <w:t xml:space="preserve"> biological </w:t>
      </w:r>
      <w:r w:rsidRPr="00077409">
        <w:rPr>
          <w:rStyle w:val="StyleUnderline"/>
          <w:highlight w:val="green"/>
        </w:rPr>
        <w:t>resources</w:t>
      </w:r>
      <w:r w:rsidRPr="0050547F">
        <w:rPr>
          <w:rStyle w:val="StyleUnderline"/>
        </w:rPr>
        <w:t xml:space="preserve"> at a rate </w:t>
      </w:r>
      <w:r w:rsidRPr="00077409">
        <w:rPr>
          <w:rStyle w:val="StyleUnderline"/>
          <w:highlight w:val="green"/>
        </w:rPr>
        <w:t xml:space="preserve">that would </w:t>
      </w:r>
      <w:r w:rsidRPr="00077409">
        <w:rPr>
          <w:rStyle w:val="Emphasis"/>
          <w:highlight w:val="green"/>
        </w:rPr>
        <w:t>take 1.5 planets</w:t>
      </w:r>
      <w:r w:rsidRPr="0050547F">
        <w:rPr>
          <w:rStyle w:val="Emphasis"/>
        </w:rPr>
        <w:t xml:space="preserve"> to provide in a sustainable way</w:t>
      </w:r>
      <w:r w:rsidRPr="0050547F">
        <w:t xml:space="preserve">. (2014.) The reason for all this massive resource depletion and damage to the environment is simply that </w:t>
      </w:r>
      <w:r w:rsidRPr="0050547F">
        <w:rPr>
          <w:rStyle w:val="Emphasis"/>
        </w:rPr>
        <w:t>there is far too much producing and consuming going on</w:t>
      </w:r>
      <w:r w:rsidRPr="0050547F">
        <w:t xml:space="preserve">. </w:t>
      </w:r>
      <w:r w:rsidRPr="0050547F">
        <w:rPr>
          <w:rStyle w:val="StyleUnderline"/>
        </w:rPr>
        <w:t>This is causing too many resources to be taken from nature and too many wastes to be dumped back</w:t>
      </w:r>
      <w:r w:rsidRPr="0050547F">
        <w:t xml:space="preserve"> into nature. Now consider the limits case: Could everyone live as we do? The 10-15% of the world’s people living in regions such as </w:t>
      </w:r>
      <w:r w:rsidRPr="0050547F">
        <w:rPr>
          <w:rStyle w:val="StyleUnderline"/>
        </w:rPr>
        <w:t>North America, Australia and Europe have per capita levels of resource use that are</w:t>
      </w:r>
      <w:r w:rsidRPr="0050547F">
        <w:t xml:space="preserve"> around </w:t>
      </w:r>
      <w:r w:rsidRPr="0050547F">
        <w:rPr>
          <w:rStyle w:val="StyleUnderline"/>
        </w:rPr>
        <w:t>20 times the average for the poorest half of people</w:t>
      </w:r>
      <w:r w:rsidRPr="0050547F">
        <w:t xml:space="preserve">. How likely is it that all the 9.7 billion people expected by 2050 could rise to the present rich world level of resource use? If they did live as we do then world annual </w:t>
      </w:r>
      <w:r w:rsidRPr="0050547F">
        <w:rPr>
          <w:rStyle w:val="StyleUnderline"/>
        </w:rPr>
        <w:t>resource production and consumption, and ecological damage, would be</w:t>
      </w:r>
      <w:r w:rsidRPr="0050547F">
        <w:t xml:space="preserve"> approaching</w:t>
      </w:r>
      <w:r w:rsidRPr="0050547F">
        <w:rPr>
          <w:rStyle w:val="StyleUnderline"/>
        </w:rPr>
        <w:t xml:space="preserve"> 6 times as great as at present.</w:t>
      </w:r>
      <w:r w:rsidRPr="0050547F">
        <w:t xml:space="preserve"> Yet </w:t>
      </w:r>
      <w:r w:rsidRPr="0050547F">
        <w:rPr>
          <w:rStyle w:val="StyleUnderline"/>
        </w:rPr>
        <w:t>present levels of resource use and environmental impact are far from sustainable</w:t>
      </w:r>
      <w:r w:rsidRPr="0050547F">
        <w:t xml:space="preserve">. The World Wildlife </w:t>
      </w:r>
      <w:proofErr w:type="gramStart"/>
      <w:r w:rsidRPr="0050547F">
        <w:t>Fund’s ”Footprint</w:t>
      </w:r>
      <w:proofErr w:type="gramEnd"/>
      <w:r w:rsidRPr="0050547F">
        <w:t xml:space="preserve">” analysis yields an even higher multiple. They estimate that it takes about 8 ha of productive land to provide water, energy settlement area and food for one person living in Australia. </w:t>
      </w:r>
      <w:proofErr w:type="gramStart"/>
      <w:r w:rsidRPr="0050547F">
        <w:t>So</w:t>
      </w:r>
      <w:proofErr w:type="gramEnd"/>
      <w:r w:rsidRPr="0050547F">
        <w:t xml:space="preserve"> if 9 billion people were to live as we do</w:t>
      </w:r>
      <w:r w:rsidRPr="0050547F">
        <w:rPr>
          <w:rStyle w:val="StyleUnderline"/>
        </w:rPr>
        <w:t xml:space="preserve"> </w:t>
      </w:r>
      <w:r w:rsidRPr="00077409">
        <w:rPr>
          <w:rStyle w:val="StyleUnderline"/>
          <w:highlight w:val="green"/>
        </w:rPr>
        <w:t>we would need</w:t>
      </w:r>
      <w:r w:rsidRPr="0050547F">
        <w:rPr>
          <w:rStyle w:val="StyleUnderline"/>
        </w:rPr>
        <w:t xml:space="preserve"> about 72 billion ha of productive land. But that is</w:t>
      </w:r>
      <w:r w:rsidRPr="0050547F">
        <w:t xml:space="preserve"> about </w:t>
      </w:r>
      <w:r w:rsidRPr="00077409">
        <w:rPr>
          <w:rStyle w:val="StyleUnderline"/>
          <w:highlight w:val="green"/>
        </w:rPr>
        <w:t>9 times all</w:t>
      </w:r>
      <w:r w:rsidRPr="0050547F">
        <w:rPr>
          <w:rStyle w:val="StyleUnderline"/>
        </w:rPr>
        <w:t xml:space="preserve"> the </w:t>
      </w:r>
      <w:r w:rsidRPr="00077409">
        <w:rPr>
          <w:rStyle w:val="StyleUnderline"/>
          <w:highlight w:val="green"/>
        </w:rPr>
        <w:t>available</w:t>
      </w:r>
      <w:r w:rsidRPr="0050547F">
        <w:rPr>
          <w:rStyle w:val="StyleUnderline"/>
        </w:rPr>
        <w:t xml:space="preserve"> productive </w:t>
      </w:r>
      <w:r w:rsidRPr="00077409">
        <w:rPr>
          <w:rStyle w:val="StyleUnderline"/>
          <w:highlight w:val="green"/>
        </w:rPr>
        <w:t>land</w:t>
      </w:r>
      <w:r w:rsidRPr="0050547F">
        <w:rPr>
          <w:rStyle w:val="StyleUnderline"/>
        </w:rPr>
        <w:t xml:space="preserve"> on the planet. </w:t>
      </w:r>
      <w:r w:rsidRPr="00077409">
        <w:rPr>
          <w:rStyle w:val="Emphasis"/>
          <w:highlight w:val="green"/>
        </w:rPr>
        <w:t>Now add</w:t>
      </w:r>
      <w:r w:rsidRPr="0050547F">
        <w:rPr>
          <w:rStyle w:val="Emphasis"/>
        </w:rPr>
        <w:t xml:space="preserve"> the absurdly impossible implications of</w:t>
      </w:r>
      <w:r w:rsidRPr="0050547F">
        <w:t xml:space="preserve"> economic </w:t>
      </w:r>
      <w:r w:rsidRPr="00077409">
        <w:rPr>
          <w:rStyle w:val="Emphasis"/>
          <w:highlight w:val="green"/>
        </w:rPr>
        <w:t>growth</w:t>
      </w:r>
      <w:r w:rsidRPr="0050547F">
        <w:t xml:space="preserve">. But the foregoing argument has only been that the present levels of production and consumption are quite unsustainable. </w:t>
      </w:r>
      <w:r w:rsidRPr="00077409">
        <w:rPr>
          <w:b/>
          <w:bCs/>
          <w:szCs w:val="22"/>
          <w:u w:val="single"/>
        </w:rPr>
        <w:t xml:space="preserve">Yet </w:t>
      </w:r>
      <w:r w:rsidRPr="0050547F">
        <w:rPr>
          <w:rStyle w:val="Emphasis"/>
        </w:rPr>
        <w:t>we are determined to increase present</w:t>
      </w:r>
      <w:r w:rsidRPr="0050547F">
        <w:t xml:space="preserve"> living standards and </w:t>
      </w:r>
      <w:r w:rsidRPr="0050547F">
        <w:rPr>
          <w:rStyle w:val="Emphasis"/>
        </w:rPr>
        <w:t>levels of output and consumption,</w:t>
      </w:r>
      <w:r w:rsidRPr="0050547F">
        <w:t xml:space="preserve"> as much as possible and </w:t>
      </w:r>
      <w:r w:rsidRPr="00077409">
        <w:rPr>
          <w:b/>
          <w:bCs/>
          <w:szCs w:val="22"/>
          <w:u w:val="single"/>
        </w:rPr>
        <w:t>without any end</w:t>
      </w:r>
      <w:r w:rsidRPr="0050547F">
        <w:t xml:space="preserve"> in sight. In other words, </w:t>
      </w:r>
      <w:r w:rsidRPr="0050547F">
        <w:rPr>
          <w:rStyle w:val="StyleUnderline"/>
        </w:rPr>
        <w:t xml:space="preserve">our supreme national goal is economic growth. Few people seem to </w:t>
      </w:r>
      <w:proofErr w:type="spellStart"/>
      <w:r w:rsidRPr="0050547F">
        <w:rPr>
          <w:rStyle w:val="StyleUnderline"/>
        </w:rPr>
        <w:t>recognise</w:t>
      </w:r>
      <w:proofErr w:type="spellEnd"/>
      <w:r w:rsidRPr="0050547F">
        <w:rPr>
          <w:rStyle w:val="StyleUnderline"/>
        </w:rPr>
        <w:t xml:space="preserve"> the absurdly impossible consequences of pursing economic growth. </w:t>
      </w:r>
      <w:r w:rsidRPr="0050547F">
        <w:t xml:space="preserve">If we rich countries have a 3% p.a. increase in economic activity until 2050 then our output, </w:t>
      </w:r>
      <w:r w:rsidRPr="00077409">
        <w:rPr>
          <w:b/>
          <w:bCs/>
          <w:szCs w:val="22"/>
          <w:u w:val="single"/>
        </w:rPr>
        <w:t>resource use and environmental impact will be</w:t>
      </w:r>
      <w:r w:rsidRPr="0050547F">
        <w:t xml:space="preserve"> around </w:t>
      </w:r>
      <w:r w:rsidRPr="00077409">
        <w:rPr>
          <w:b/>
          <w:szCs w:val="22"/>
          <w:u w:val="single"/>
        </w:rPr>
        <w:t>4 times as great</w:t>
      </w:r>
      <w:r w:rsidRPr="0050547F">
        <w:t xml:space="preserve"> as it is </w:t>
      </w:r>
      <w:proofErr w:type="gramStart"/>
      <w:r w:rsidRPr="0050547F">
        <w:t xml:space="preserve">now, </w:t>
      </w:r>
      <w:r w:rsidRPr="00077409">
        <w:rPr>
          <w:b/>
          <w:bCs/>
          <w:szCs w:val="22"/>
          <w:u w:val="single"/>
        </w:rPr>
        <w:t>and</w:t>
      </w:r>
      <w:proofErr w:type="gramEnd"/>
      <w:r w:rsidRPr="00077409">
        <w:rPr>
          <w:b/>
          <w:bCs/>
          <w:szCs w:val="22"/>
          <w:u w:val="single"/>
        </w:rPr>
        <w:t xml:space="preserve"> </w:t>
      </w:r>
      <w:r w:rsidRPr="00077409">
        <w:rPr>
          <w:b/>
          <w:szCs w:val="22"/>
          <w:u w:val="single"/>
        </w:rPr>
        <w:t>doubling every 23 years</w:t>
      </w:r>
      <w:r w:rsidRPr="0050547F">
        <w:t xml:space="preserve"> thereafter. Now what if </w:t>
      </w:r>
      <w:r w:rsidRPr="0050547F">
        <w:rPr>
          <w:rStyle w:val="StyleUnderline"/>
        </w:rPr>
        <w:t>by 2050</w:t>
      </w:r>
      <w:r w:rsidRPr="0050547F">
        <w:t xml:space="preserve"> all the expected 9.7 billion people expected to be living on earth had risen to the “living standards” we in rich countries would then have given 3% economic growth. </w:t>
      </w:r>
      <w:r w:rsidRPr="00077409">
        <w:rPr>
          <w:rStyle w:val="StyleUnderline"/>
          <w:highlight w:val="green"/>
        </w:rPr>
        <w:t>Total</w:t>
      </w:r>
      <w:r w:rsidRPr="0050547F">
        <w:rPr>
          <w:rStyle w:val="StyleUnderline"/>
        </w:rPr>
        <w:t xml:space="preserve"> world </w:t>
      </w:r>
      <w:r w:rsidRPr="00077409">
        <w:rPr>
          <w:rStyle w:val="StyleUnderline"/>
          <w:highlight w:val="green"/>
        </w:rPr>
        <w:t>output</w:t>
      </w:r>
      <w:r w:rsidRPr="0050547F">
        <w:rPr>
          <w:rStyle w:val="StyleUnderline"/>
        </w:rPr>
        <w:t xml:space="preserve">, resource, </w:t>
      </w:r>
      <w:r w:rsidRPr="00077409">
        <w:rPr>
          <w:rStyle w:val="StyleUnderline"/>
          <w:highlight w:val="green"/>
        </w:rPr>
        <w:t>use and environmental impact would be</w:t>
      </w:r>
      <w:r w:rsidRPr="0050547F">
        <w:rPr>
          <w:rStyle w:val="StyleUnderline"/>
        </w:rPr>
        <w:t xml:space="preserve"> approaching </w:t>
      </w:r>
      <w:r w:rsidRPr="00077409">
        <w:rPr>
          <w:rStyle w:val="StyleUnderline"/>
          <w:highlight w:val="green"/>
        </w:rPr>
        <w:t>15 times as great</w:t>
      </w:r>
      <w:r w:rsidRPr="0050547F">
        <w:rPr>
          <w:rStyle w:val="StyleUnderline"/>
        </w:rPr>
        <w:t xml:space="preserve"> as they are now</w:t>
      </w:r>
      <w:r w:rsidRPr="0050547F">
        <w:t xml:space="preserve"> … unless technical advance and efficiency gains could greatly reduce them. (See below.) These multiplies must be the focal point in discussions of sustainability. </w:t>
      </w:r>
      <w:r w:rsidRPr="00077409">
        <w:rPr>
          <w:b/>
          <w:bCs/>
          <w:szCs w:val="22"/>
          <w:u w:val="single"/>
        </w:rPr>
        <w:t xml:space="preserve">Grasping the </w:t>
      </w:r>
      <w:r w:rsidRPr="00077409">
        <w:rPr>
          <w:b/>
          <w:szCs w:val="22"/>
          <w:u w:val="single"/>
        </w:rPr>
        <w:t>magnitude of</w:t>
      </w:r>
      <w:r w:rsidRPr="0050547F">
        <w:t xml:space="preserve"> the </w:t>
      </w:r>
      <w:r w:rsidRPr="00077409">
        <w:rPr>
          <w:b/>
          <w:szCs w:val="22"/>
          <w:highlight w:val="green"/>
          <w:u w:val="single"/>
        </w:rPr>
        <w:t>overshoot</w:t>
      </w:r>
      <w:r w:rsidRPr="00077409">
        <w:rPr>
          <w:b/>
          <w:szCs w:val="22"/>
          <w:u w:val="single"/>
        </w:rPr>
        <w:t xml:space="preserve"> and</w:t>
      </w:r>
      <w:r w:rsidRPr="0050547F">
        <w:t xml:space="preserve"> of the </w:t>
      </w:r>
      <w:r w:rsidRPr="00077409">
        <w:rPr>
          <w:b/>
          <w:szCs w:val="22"/>
          <w:u w:val="single"/>
        </w:rPr>
        <w:t>unsustainability</w:t>
      </w:r>
      <w:r w:rsidRPr="00077409">
        <w:rPr>
          <w:b/>
          <w:bCs/>
          <w:szCs w:val="22"/>
          <w:u w:val="single"/>
        </w:rPr>
        <w:t xml:space="preserve"> is crucial</w:t>
      </w:r>
      <w:r w:rsidRPr="0050547F">
        <w:t xml:space="preserve"> here. The numbers show that present, let alone probable </w:t>
      </w:r>
      <w:r w:rsidRPr="00077409">
        <w:rPr>
          <w:b/>
          <w:bCs/>
          <w:szCs w:val="22"/>
          <w:u w:val="single"/>
        </w:rPr>
        <w:t>2050</w:t>
      </w:r>
      <w:r w:rsidRPr="0050547F">
        <w:t xml:space="preserve"> rich world </w:t>
      </w:r>
      <w:r w:rsidRPr="00077409">
        <w:rPr>
          <w:b/>
          <w:bCs/>
          <w:szCs w:val="22"/>
          <w:u w:val="single"/>
        </w:rPr>
        <w:t xml:space="preserve">levels of consumption, </w:t>
      </w:r>
      <w:r w:rsidRPr="00077409">
        <w:rPr>
          <w:b/>
          <w:bCs/>
          <w:szCs w:val="22"/>
          <w:highlight w:val="green"/>
          <w:u w:val="single"/>
        </w:rPr>
        <w:t xml:space="preserve">are </w:t>
      </w:r>
      <w:r w:rsidRPr="00077409">
        <w:rPr>
          <w:b/>
          <w:szCs w:val="22"/>
          <w:highlight w:val="green"/>
          <w:u w:val="single"/>
        </w:rPr>
        <w:t>grossly unsustainable</w:t>
      </w:r>
      <w:r w:rsidRPr="0050547F">
        <w:t xml:space="preserve"> and could never be extended to all people. </w:t>
      </w:r>
      <w:r w:rsidRPr="0050547F">
        <w:rPr>
          <w:rStyle w:val="StyleUnderline"/>
        </w:rPr>
        <w:t>But can’t tech</w:t>
      </w:r>
      <w:r w:rsidRPr="0050547F">
        <w:rPr>
          <w:szCs w:val="16"/>
        </w:rPr>
        <w:t xml:space="preserve">nical advance </w:t>
      </w:r>
      <w:r w:rsidRPr="0050547F">
        <w:rPr>
          <w:rStyle w:val="StyleUnderline"/>
        </w:rPr>
        <w:t>solve the problems?</w:t>
      </w:r>
      <w:r w:rsidRPr="0050547F">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077409">
        <w:rPr>
          <w:rStyle w:val="Emphasis"/>
          <w:highlight w:val="green"/>
        </w:rPr>
        <w:t>tech</w:t>
      </w:r>
      <w:r w:rsidRPr="0050547F">
        <w:rPr>
          <w:szCs w:val="16"/>
        </w:rPr>
        <w:t xml:space="preserve">nical advance </w:t>
      </w:r>
      <w:r w:rsidRPr="00077409">
        <w:rPr>
          <w:rStyle w:val="Emphasis"/>
          <w:highlight w:val="green"/>
        </w:rPr>
        <w:t>is nowhere near capable of solving</w:t>
      </w:r>
      <w:r w:rsidRPr="0050547F">
        <w:rPr>
          <w:rStyle w:val="Emphasis"/>
        </w:rPr>
        <w:t xml:space="preserve"> the </w:t>
      </w:r>
      <w:r w:rsidRPr="00077409">
        <w:rPr>
          <w:rStyle w:val="Emphasis"/>
          <w:highlight w:val="green"/>
        </w:rPr>
        <w:t>sustainability</w:t>
      </w:r>
      <w:r w:rsidRPr="0050547F">
        <w:rPr>
          <w:rStyle w:val="Emphasis"/>
        </w:rPr>
        <w:t xml:space="preserve"> problems facing us</w:t>
      </w:r>
      <w:r w:rsidRPr="0050547F">
        <w:t xml:space="preserve">. Note that many miraculous technical developments, e.g., in </w:t>
      </w:r>
      <w:r w:rsidRPr="0050547F">
        <w:rPr>
          <w:rStyle w:val="StyleUnderline"/>
        </w:rPr>
        <w:t>physics, astronomy, genetics, and medicine, are not so relevant here where the focus is on</w:t>
      </w:r>
      <w:r w:rsidRPr="0050547F">
        <w:t xml:space="preserve"> the possibility of </w:t>
      </w:r>
      <w:r w:rsidRPr="0050547F">
        <w:rPr>
          <w:rStyle w:val="StyleUnderline"/>
        </w:rPr>
        <w:t>making big improvements in the efficiency and energy costs of producing energy and materials, and of cutting ecological impacts</w:t>
      </w:r>
      <w:r w:rsidRPr="0050547F">
        <w:t xml:space="preserve">. Following are some of the main elements in the case. 1. Efficiency gains to date. It is not the case that technical achievements in the relevant areas have been very encouraging. Ayres and </w:t>
      </w:r>
      <w:proofErr w:type="spellStart"/>
      <w:r w:rsidRPr="0050547F">
        <w:t>Vouroudis</w:t>
      </w:r>
      <w:proofErr w:type="spellEnd"/>
      <w:r w:rsidRPr="0050547F">
        <w:t xml:space="preserve"> (2009) note that </w:t>
      </w:r>
      <w:r w:rsidRPr="00077409">
        <w:rPr>
          <w:rStyle w:val="StyleUnderline"/>
          <w:highlight w:val="green"/>
        </w:rPr>
        <w:t>for</w:t>
      </w:r>
      <w:r w:rsidRPr="0050547F">
        <w:rPr>
          <w:rStyle w:val="StyleUnderline"/>
        </w:rPr>
        <w:t xml:space="preserve"> many </w:t>
      </w:r>
      <w:r w:rsidRPr="00077409">
        <w:rPr>
          <w:rStyle w:val="StyleUnderline"/>
          <w:highlight w:val="green"/>
        </w:rPr>
        <w:t>decades</w:t>
      </w:r>
      <w:r w:rsidRPr="0050547F">
        <w:rPr>
          <w:rStyle w:val="StyleUnderline"/>
        </w:rPr>
        <w:t xml:space="preserve"> the efficiency of production of electricity and fuels, electric motors, ammonia and iron and </w:t>
      </w:r>
      <w:r w:rsidRPr="0050547F">
        <w:rPr>
          <w:rStyle w:val="StyleUnderline"/>
        </w:rPr>
        <w:lastRenderedPageBreak/>
        <w:t>steel has</w:t>
      </w:r>
      <w:r w:rsidRPr="0050547F">
        <w:t xml:space="preserve"> </w:t>
      </w:r>
      <w:proofErr w:type="gramStart"/>
      <w:r w:rsidRPr="0050547F">
        <w:t xml:space="preserve">more or less </w:t>
      </w:r>
      <w:r w:rsidRPr="0050547F">
        <w:rPr>
          <w:rStyle w:val="Emphasis"/>
        </w:rPr>
        <w:t>plateaued</w:t>
      </w:r>
      <w:proofErr w:type="gramEnd"/>
      <w:r w:rsidRPr="0050547F">
        <w:rPr>
          <w:rStyle w:val="StyleUnderline"/>
        </w:rPr>
        <w:t xml:space="preserve">. In many crucial areas such as producing energy and minerals </w:t>
      </w:r>
      <w:r w:rsidRPr="0050547F">
        <w:t xml:space="preserve">(below) </w:t>
      </w:r>
      <w:r w:rsidRPr="00077409">
        <w:rPr>
          <w:rStyle w:val="StyleUnderline"/>
          <w:highlight w:val="green"/>
        </w:rPr>
        <w:t xml:space="preserve">the trend is towards </w:t>
      </w:r>
      <w:r w:rsidRPr="00077409">
        <w:rPr>
          <w:rStyle w:val="Emphasis"/>
          <w:highlight w:val="green"/>
        </w:rPr>
        <w:t>worse efficiency</w:t>
      </w:r>
      <w:r w:rsidRPr="0050547F">
        <w:t xml:space="preserve">, i.e., the need is for increasing inputs per unit of output. 2. The deteriorating productivity growth rate. </w:t>
      </w:r>
      <w:r w:rsidRPr="00077409">
        <w:rPr>
          <w:b/>
          <w:bCs/>
          <w:szCs w:val="22"/>
          <w:u w:val="single"/>
        </w:rPr>
        <w:t>Technical advance</w:t>
      </w:r>
      <w:r w:rsidRPr="0050547F">
        <w:t xml:space="preserve"> is regarded as a major determinant of productivity growth and that </w:t>
      </w:r>
      <w:r w:rsidRPr="00077409">
        <w:rPr>
          <w:b/>
          <w:bCs/>
          <w:szCs w:val="22"/>
          <w:u w:val="single"/>
        </w:rPr>
        <w:t xml:space="preserve">has </w:t>
      </w:r>
      <w:r w:rsidRPr="00077409">
        <w:rPr>
          <w:b/>
          <w:szCs w:val="22"/>
          <w:u w:val="single"/>
        </w:rPr>
        <w:t>been in long term decline</w:t>
      </w:r>
      <w:r w:rsidRPr="00077409">
        <w:rPr>
          <w:b/>
          <w:bCs/>
          <w:szCs w:val="22"/>
          <w:u w:val="single"/>
        </w:rPr>
        <w:t xml:space="preserve"> since the 1970s</w:t>
      </w:r>
      <w:r w:rsidRPr="0050547F">
        <w:t xml:space="preserve">. </w:t>
      </w:r>
      <w:r w:rsidRPr="0050547F">
        <w:rPr>
          <w:rStyle w:val="StyleUnderline"/>
        </w:rPr>
        <w:t xml:space="preserve">Even the advent of </w:t>
      </w:r>
      <w:proofErr w:type="spellStart"/>
      <w:r w:rsidRPr="0050547F">
        <w:rPr>
          <w:rStyle w:val="StyleUnderline"/>
        </w:rPr>
        <w:t>computerisation</w:t>
      </w:r>
      <w:proofErr w:type="spellEnd"/>
      <w:r w:rsidRPr="0050547F">
        <w:rPr>
          <w:rStyle w:val="StyleUnderline"/>
        </w:rPr>
        <w:t xml:space="preserve"> has had a surprisingly small effect, a phenomenon now labelled the “</w:t>
      </w:r>
      <w:r w:rsidRPr="0050547F">
        <w:rPr>
          <w:rStyle w:val="Emphasis"/>
        </w:rPr>
        <w:t>Productivity Paradox.”</w:t>
      </w:r>
      <w:r w:rsidRPr="0050547F">
        <w:t xml:space="preserve"> In </w:t>
      </w:r>
      <w:proofErr w:type="gramStart"/>
      <w:r w:rsidRPr="0050547F">
        <w:t>fact</w:t>
      </w:r>
      <w:proofErr w:type="gramEnd"/>
      <w:r w:rsidRPr="0050547F">
        <w:t xml:space="preserve"> the </w:t>
      </w:r>
      <w:r w:rsidRPr="0050547F">
        <w:rPr>
          <w:rStyle w:val="StyleUnderline"/>
        </w:rPr>
        <w:t xml:space="preserve">UK </w:t>
      </w:r>
      <w:r w:rsidRPr="00077409">
        <w:rPr>
          <w:rStyle w:val="StyleUnderline"/>
          <w:highlight w:val="green"/>
        </w:rPr>
        <w:t>productivity growth</w:t>
      </w:r>
      <w:r w:rsidRPr="0050547F">
        <w:rPr>
          <w:rStyle w:val="StyleUnderline"/>
        </w:rPr>
        <w:t xml:space="preserve"> rate </w:t>
      </w:r>
      <w:r w:rsidRPr="00077409">
        <w:rPr>
          <w:rStyle w:val="StyleUnderline"/>
          <w:highlight w:val="green"/>
        </w:rPr>
        <w:t>has</w:t>
      </w:r>
      <w:r w:rsidRPr="0050547F">
        <w:rPr>
          <w:rStyle w:val="StyleUnderline"/>
        </w:rPr>
        <w:t xml:space="preserve"> recently has gone below zero; i.e., productivity has </w:t>
      </w:r>
      <w:r w:rsidRPr="00077409">
        <w:rPr>
          <w:rStyle w:val="StyleUnderline"/>
          <w:highlight w:val="green"/>
        </w:rPr>
        <w:t>actually deteriorated</w:t>
      </w:r>
      <w:r w:rsidRPr="0050547F">
        <w:rPr>
          <w:rStyle w:val="StyleUnderline"/>
        </w:rPr>
        <w:t>.</w:t>
      </w:r>
      <w:r w:rsidRPr="0050547F">
        <w:t xml:space="preserve"> (Weldon, 2016.) 3. Little or </w:t>
      </w:r>
      <w:r w:rsidRPr="00077409">
        <w:rPr>
          <w:rStyle w:val="StyleUnderline"/>
          <w:highlight w:val="green"/>
        </w:rPr>
        <w:t>no “decoupling” is occurring</w:t>
      </w:r>
      <w:r w:rsidRPr="0050547F">
        <w:rPr>
          <w:rStyle w:val="StyleUnderline"/>
        </w:rPr>
        <w:t xml:space="preserve"> for materials or energy use. </w:t>
      </w:r>
      <w:r w:rsidRPr="0050547F">
        <w:t xml:space="preserve">This is the most important issue; </w:t>
      </w:r>
      <w:r w:rsidRPr="0050547F">
        <w:rPr>
          <w:rStyle w:val="StyleUnderline"/>
        </w:rPr>
        <w:t>does recent history indicate that economic output has been or can be separated from materials and energy use, so that growth can continue while resource demand falls</w:t>
      </w:r>
      <w:r w:rsidRPr="0050547F">
        <w:t>? The “Tech-Fix faith” is fundamentally dependent on the assumption that massive decoupling is possible. But</w:t>
      </w:r>
      <w:r w:rsidRPr="0050547F">
        <w:rPr>
          <w:rStyle w:val="Emphasis"/>
        </w:rPr>
        <w:t xml:space="preserve"> </w:t>
      </w:r>
      <w:r w:rsidRPr="00077409">
        <w:rPr>
          <w:rStyle w:val="Emphasis"/>
          <w:highlight w:val="green"/>
        </w:rPr>
        <w:t>all the evidence</w:t>
      </w:r>
      <w:r w:rsidRPr="0050547F">
        <w:rPr>
          <w:rStyle w:val="Emphasis"/>
        </w:rPr>
        <w:t xml:space="preserve"> seems to </w:t>
      </w:r>
      <w:r w:rsidRPr="00077409">
        <w:rPr>
          <w:rStyle w:val="Emphasis"/>
          <w:highlight w:val="green"/>
        </w:rPr>
        <w:t>say that</w:t>
      </w:r>
      <w:r w:rsidRPr="0050547F">
        <w:rPr>
          <w:rStyle w:val="Emphasis"/>
        </w:rPr>
        <w:t xml:space="preserve"> the </w:t>
      </w:r>
      <w:proofErr w:type="gramStart"/>
      <w:r w:rsidRPr="0050547F">
        <w:rPr>
          <w:rStyle w:val="Emphasis"/>
        </w:rPr>
        <w:t>amount</w:t>
      </w:r>
      <w:proofErr w:type="gramEnd"/>
      <w:r w:rsidRPr="0050547F">
        <w:rPr>
          <w:rStyle w:val="Emphasis"/>
        </w:rPr>
        <w:t xml:space="preserve"> of materials or energy needed to produce a unit of GDP in rich countries has not improved much if at all in recent years.</w:t>
      </w:r>
      <w:r w:rsidRPr="0050547F">
        <w:t xml:space="preserve"> </w:t>
      </w:r>
      <w:r w:rsidRPr="0050547F">
        <w:rPr>
          <w:rStyle w:val="StyleUnderline"/>
        </w:rPr>
        <w:t>The box below refers to</w:t>
      </w:r>
      <w:r w:rsidRPr="0050547F">
        <w:t xml:space="preserve"> some of </w:t>
      </w:r>
      <w:r w:rsidRPr="0050547F">
        <w:rPr>
          <w:rStyle w:val="StyleUnderline"/>
        </w:rPr>
        <w:t xml:space="preserve">the evidence. </w:t>
      </w:r>
      <w:proofErr w:type="spellStart"/>
      <w:r w:rsidRPr="0050547F">
        <w:rPr>
          <w:rStyle w:val="StyleUnderline"/>
        </w:rPr>
        <w:t>Weidmann</w:t>
      </w:r>
      <w:proofErr w:type="spellEnd"/>
      <w:r w:rsidRPr="0050547F">
        <w:t xml:space="preserve"> et al. (2014) </w:t>
      </w:r>
      <w:r w:rsidRPr="0050547F">
        <w:rPr>
          <w:rStyle w:val="StyleUnderline"/>
        </w:rPr>
        <w:t>say</w:t>
      </w:r>
      <w:r w:rsidRPr="0050547F">
        <w:t xml:space="preserve"> “…</w:t>
      </w:r>
      <w:r w:rsidRPr="0050547F">
        <w:rPr>
          <w:rStyle w:val="StyleUnderline"/>
        </w:rPr>
        <w:t xml:space="preserve">for the past two decades global amounts of iron ore and bauxite extractions have </w:t>
      </w:r>
      <w:r w:rsidRPr="0050547F">
        <w:rPr>
          <w:rStyle w:val="Emphasis"/>
        </w:rPr>
        <w:t>risen faster than</w:t>
      </w:r>
      <w:r w:rsidRPr="0050547F">
        <w:t xml:space="preserve"> global </w:t>
      </w:r>
      <w:r w:rsidRPr="0050547F">
        <w:rPr>
          <w:rStyle w:val="Emphasis"/>
        </w:rPr>
        <w:t>GDP</w:t>
      </w:r>
      <w:r w:rsidRPr="0050547F">
        <w:t xml:space="preserve">.” “… </w:t>
      </w:r>
      <w:r w:rsidRPr="0050547F">
        <w:rPr>
          <w:rStyle w:val="StyleUnderline"/>
        </w:rPr>
        <w:t>resource productivity</w:t>
      </w:r>
      <w:r w:rsidRPr="0050547F">
        <w:t>…</w:t>
      </w:r>
      <w:r w:rsidRPr="0050547F">
        <w:rPr>
          <w:rStyle w:val="StyleUnderline"/>
        </w:rPr>
        <w:t>has fallen in developed nations</w:t>
      </w:r>
      <w:r w:rsidRPr="0050547F">
        <w:t>.” “</w:t>
      </w:r>
      <w:r w:rsidRPr="00077409">
        <w:rPr>
          <w:rStyle w:val="StyleUnderline"/>
          <w:highlight w:val="green"/>
        </w:rPr>
        <w:t xml:space="preserve">There has been </w:t>
      </w:r>
      <w:r w:rsidRPr="00077409">
        <w:rPr>
          <w:rStyle w:val="Emphasis"/>
          <w:highlight w:val="green"/>
        </w:rPr>
        <w:t>no improvement whatsoever</w:t>
      </w:r>
      <w:r w:rsidRPr="0050547F">
        <w:t xml:space="preserve"> with respect </w:t>
      </w:r>
      <w:r w:rsidRPr="0050547F">
        <w:rPr>
          <w:rStyle w:val="StyleUnderline"/>
        </w:rPr>
        <w:t>to improving</w:t>
      </w:r>
      <w:r w:rsidRPr="0050547F">
        <w:t xml:space="preserve"> the </w:t>
      </w:r>
      <w:r w:rsidRPr="0050547F">
        <w:rPr>
          <w:rStyle w:val="StyleUnderline"/>
        </w:rPr>
        <w:t>economic efficiency of metal ore use</w:t>
      </w:r>
      <w:r w:rsidRPr="0050547F">
        <w:t xml:space="preserve">.” </w:t>
      </w:r>
      <w:proofErr w:type="spellStart"/>
      <w:r w:rsidRPr="0050547F">
        <w:rPr>
          <w:rStyle w:val="StyleUnderline"/>
        </w:rPr>
        <w:t>Giljum</w:t>
      </w:r>
      <w:proofErr w:type="spellEnd"/>
      <w:r w:rsidRPr="0050547F">
        <w:t xml:space="preserve"> et al. (2014, p. 324) </w:t>
      </w:r>
      <w:r w:rsidRPr="0050547F">
        <w:rPr>
          <w:rStyle w:val="StyleUnderline"/>
        </w:rPr>
        <w:t>report</w:t>
      </w:r>
      <w:r w:rsidRPr="0050547F">
        <w:t xml:space="preserve"> in the world </w:t>
      </w:r>
      <w:proofErr w:type="gramStart"/>
      <w:r w:rsidRPr="0050547F">
        <w:rPr>
          <w:rStyle w:val="StyleUnderline"/>
        </w:rPr>
        <w:t xml:space="preserve">as a whole </w:t>
      </w:r>
      <w:r w:rsidRPr="0050547F">
        <w:rPr>
          <w:rStyle w:val="Emphasis"/>
        </w:rPr>
        <w:t>only</w:t>
      </w:r>
      <w:proofErr w:type="gramEnd"/>
      <w:r w:rsidRPr="0050547F">
        <w:rPr>
          <w:rStyle w:val="Emphasis"/>
        </w:rPr>
        <w:t xml:space="preserve"> a 0.9%</w:t>
      </w:r>
      <w:r w:rsidRPr="0050547F">
        <w:t xml:space="preserve"> p.a. </w:t>
      </w:r>
      <w:r w:rsidRPr="0050547F">
        <w:rPr>
          <w:rStyle w:val="Emphasis"/>
        </w:rPr>
        <w:t>improvement</w:t>
      </w:r>
      <w:r w:rsidRPr="0050547F">
        <w:rPr>
          <w:rStyle w:val="StyleUnderline"/>
        </w:rPr>
        <w:t xml:space="preserve"> in the</w:t>
      </w:r>
      <w:r w:rsidRPr="0050547F">
        <w:t xml:space="preserve"> dollar </w:t>
      </w:r>
      <w:r w:rsidRPr="0050547F">
        <w:rPr>
          <w:rStyle w:val="StyleUnderline"/>
        </w:rPr>
        <w:t>value extracted from</w:t>
      </w:r>
      <w:r w:rsidRPr="0050547F">
        <w:t xml:space="preserve"> the use of each unit of </w:t>
      </w:r>
      <w:r w:rsidRPr="0050547F">
        <w:rPr>
          <w:rStyle w:val="StyleUnderline"/>
        </w:rPr>
        <w:t>minerals between 1980 and 2009, and</w:t>
      </w:r>
      <w:r w:rsidRPr="0050547F">
        <w:t xml:space="preserve"> that </w:t>
      </w:r>
      <w:r w:rsidRPr="0050547F">
        <w:rPr>
          <w:rStyle w:val="StyleUnderline"/>
        </w:rPr>
        <w:t>over the 10 years before</w:t>
      </w:r>
      <w:r w:rsidRPr="0050547F">
        <w:t xml:space="preserve"> the GFC </w:t>
      </w:r>
      <w:r w:rsidRPr="0050547F">
        <w:rPr>
          <w:rStyle w:val="StyleUnderline"/>
        </w:rPr>
        <w:t>there was no improvement</w:t>
      </w:r>
      <w:r w:rsidRPr="0050547F">
        <w:t>. “…</w:t>
      </w:r>
      <w:r w:rsidRPr="0050547F">
        <w:rPr>
          <w:rStyle w:val="StyleUnderline"/>
        </w:rPr>
        <w:t>not even a relative decoupling was achieved on the global level</w:t>
      </w:r>
      <w:r w:rsidRPr="0050547F">
        <w:t xml:space="preserve">.” </w:t>
      </w:r>
      <w:r w:rsidRPr="0050547F">
        <w:rPr>
          <w:rStyle w:val="StyleUnderline"/>
        </w:rPr>
        <w:t>They point out that the picture would have been worse had they included the many materials in rich world imports</w:t>
      </w:r>
      <w:r w:rsidRPr="0050547F">
        <w:t xml:space="preserve">. </w:t>
      </w:r>
      <w:proofErr w:type="spellStart"/>
      <w:r w:rsidRPr="00077409">
        <w:rPr>
          <w:b/>
          <w:bCs/>
          <w:szCs w:val="22"/>
          <w:u w:val="single"/>
        </w:rPr>
        <w:t>Diederan’s</w:t>
      </w:r>
      <w:proofErr w:type="spellEnd"/>
      <w:r w:rsidRPr="00077409">
        <w:rPr>
          <w:b/>
          <w:bCs/>
          <w:szCs w:val="22"/>
          <w:u w:val="single"/>
        </w:rPr>
        <w:t xml:space="preserve"> account</w:t>
      </w:r>
      <w:r w:rsidRPr="0050547F">
        <w:t xml:space="preserve"> (2009) </w:t>
      </w:r>
      <w:r w:rsidRPr="00077409">
        <w:rPr>
          <w:b/>
          <w:bCs/>
          <w:szCs w:val="22"/>
          <w:u w:val="single"/>
        </w:rPr>
        <w:t>of</w:t>
      </w:r>
      <w:r w:rsidRPr="0050547F">
        <w:t xml:space="preserve"> the </w:t>
      </w:r>
      <w:r w:rsidRPr="00077409">
        <w:rPr>
          <w:b/>
          <w:bCs/>
          <w:szCs w:val="22"/>
          <w:u w:val="single"/>
        </w:rPr>
        <w:t>productivity</w:t>
      </w:r>
      <w:r w:rsidRPr="0050547F">
        <w:t xml:space="preserve"> of minerals discovery effort </w:t>
      </w:r>
      <w:r w:rsidRPr="00077409">
        <w:rPr>
          <w:b/>
          <w:bCs/>
          <w:szCs w:val="22"/>
          <w:u w:val="single"/>
        </w:rPr>
        <w:t xml:space="preserve">is </w:t>
      </w:r>
      <w:r w:rsidRPr="00077409">
        <w:rPr>
          <w:b/>
          <w:szCs w:val="22"/>
          <w:u w:val="single"/>
        </w:rPr>
        <w:t>even more pessimistic</w:t>
      </w:r>
      <w:r w:rsidRPr="0050547F">
        <w:t xml:space="preserve">. </w:t>
      </w:r>
      <w:r w:rsidRPr="00077409">
        <w:rPr>
          <w:b/>
          <w:bCs/>
          <w:szCs w:val="22"/>
          <w:highlight w:val="green"/>
          <w:u w:val="single"/>
        </w:rPr>
        <w:t>Between 1980 and 2008</w:t>
      </w:r>
      <w:r w:rsidRPr="00077409">
        <w:rPr>
          <w:b/>
          <w:bCs/>
          <w:szCs w:val="22"/>
          <w:u w:val="single"/>
        </w:rPr>
        <w:t xml:space="preserve"> the</w:t>
      </w:r>
      <w:r w:rsidRPr="0050547F">
        <w:t xml:space="preserve"> annual major </w:t>
      </w:r>
      <w:r w:rsidRPr="00077409">
        <w:rPr>
          <w:b/>
          <w:bCs/>
          <w:szCs w:val="22"/>
          <w:u w:val="single"/>
        </w:rPr>
        <w:t>deposit discovery rate fell from</w:t>
      </w:r>
      <w:r w:rsidRPr="00077409">
        <w:rPr>
          <w:b/>
          <w:szCs w:val="22"/>
          <w:u w:val="single"/>
        </w:rPr>
        <w:t xml:space="preserve"> 13 to less than 1</w:t>
      </w:r>
      <w:r w:rsidRPr="00077409">
        <w:rPr>
          <w:b/>
          <w:bCs/>
          <w:szCs w:val="22"/>
          <w:u w:val="single"/>
        </w:rPr>
        <w:t xml:space="preserve">, while discovery expenditure went from </w:t>
      </w:r>
      <w:r w:rsidRPr="0050547F">
        <w:t xml:space="preserve">about </w:t>
      </w:r>
      <w:r w:rsidRPr="00077409">
        <w:rPr>
          <w:b/>
          <w:szCs w:val="22"/>
          <w:u w:val="single"/>
        </w:rPr>
        <w:t>$1.5 billion</w:t>
      </w:r>
      <w:r w:rsidRPr="0050547F">
        <w:t xml:space="preserve"> p.a. </w:t>
      </w:r>
      <w:r w:rsidRPr="00077409">
        <w:rPr>
          <w:b/>
          <w:szCs w:val="22"/>
          <w:u w:val="single"/>
        </w:rPr>
        <w:t>to $7 billion</w:t>
      </w:r>
      <w:r w:rsidRPr="0050547F">
        <w:t xml:space="preserve"> p.a., </w:t>
      </w:r>
      <w:r w:rsidRPr="00077409">
        <w:rPr>
          <w:b/>
          <w:bCs/>
          <w:szCs w:val="22"/>
          <w:u w:val="single"/>
        </w:rPr>
        <w:t>meaning</w:t>
      </w:r>
      <w:r w:rsidRPr="0050547F">
        <w:t xml:space="preserve"> the </w:t>
      </w:r>
      <w:r w:rsidRPr="00077409">
        <w:rPr>
          <w:b/>
          <w:bCs/>
          <w:szCs w:val="22"/>
          <w:highlight w:val="green"/>
          <w:u w:val="single"/>
        </w:rPr>
        <w:t>productivity</w:t>
      </w:r>
      <w:r w:rsidRPr="0050547F">
        <w:t xml:space="preserve"> of expenditure </w:t>
      </w:r>
      <w:r w:rsidRPr="00077409">
        <w:rPr>
          <w:b/>
          <w:szCs w:val="22"/>
          <w:highlight w:val="green"/>
          <w:u w:val="single"/>
        </w:rPr>
        <w:t>fell by a factor</w:t>
      </w:r>
      <w:r w:rsidRPr="0050547F">
        <w:t xml:space="preserve"> in the vicinity </w:t>
      </w:r>
      <w:r w:rsidRPr="00077409">
        <w:rPr>
          <w:b/>
          <w:szCs w:val="22"/>
          <w:highlight w:val="green"/>
          <w:u w:val="single"/>
        </w:rPr>
        <w:t>of</w:t>
      </w:r>
      <w:r w:rsidRPr="0050547F">
        <w:t xml:space="preserve"> around </w:t>
      </w:r>
      <w:r w:rsidRPr="00077409">
        <w:rPr>
          <w:b/>
          <w:szCs w:val="22"/>
          <w:highlight w:val="green"/>
          <w:u w:val="single"/>
        </w:rPr>
        <w:t>100</w:t>
      </w:r>
      <w:r w:rsidRPr="00077409">
        <w:rPr>
          <w:b/>
          <w:bCs/>
          <w:szCs w:val="22"/>
          <w:u w:val="single"/>
        </w:rPr>
        <w:t xml:space="preserve">, which is an </w:t>
      </w:r>
      <w:r w:rsidRPr="00077409">
        <w:rPr>
          <w:b/>
          <w:szCs w:val="22"/>
          <w:u w:val="single"/>
        </w:rPr>
        <w:t>annual decline of</w:t>
      </w:r>
      <w:r w:rsidRPr="0050547F">
        <w:t xml:space="preserve"> around </w:t>
      </w:r>
      <w:r w:rsidRPr="00077409">
        <w:rPr>
          <w:b/>
          <w:szCs w:val="22"/>
          <w:u w:val="single"/>
        </w:rPr>
        <w:t>40%</w:t>
      </w:r>
      <w:r w:rsidRPr="0050547F">
        <w:t xml:space="preserve"> p.a. Recent </w:t>
      </w:r>
      <w:r w:rsidRPr="00077409">
        <w:rPr>
          <w:b/>
          <w:bCs/>
          <w:szCs w:val="22"/>
          <w:u w:val="single"/>
        </w:rPr>
        <w:t>petroleum figures are similar</w:t>
      </w:r>
      <w:r w:rsidRPr="0050547F">
        <w:t xml:space="preserve">; in the last decade or so </w:t>
      </w:r>
      <w:r w:rsidRPr="00077409">
        <w:rPr>
          <w:b/>
          <w:bCs/>
          <w:szCs w:val="22"/>
          <w:u w:val="single"/>
        </w:rPr>
        <w:t xml:space="preserve">the discovery rate has </w:t>
      </w:r>
      <w:r w:rsidRPr="00077409">
        <w:rPr>
          <w:b/>
          <w:szCs w:val="22"/>
          <w:u w:val="single"/>
        </w:rPr>
        <w:t>not increased</w:t>
      </w:r>
      <w:r w:rsidRPr="00077409">
        <w:rPr>
          <w:b/>
          <w:bCs/>
          <w:szCs w:val="22"/>
          <w:u w:val="single"/>
        </w:rPr>
        <w:t xml:space="preserve"> but discovery expenditure</w:t>
      </w:r>
      <w:r w:rsidRPr="0050547F">
        <w:t xml:space="preserve"> </w:t>
      </w:r>
      <w:proofErr w:type="gramStart"/>
      <w:r w:rsidRPr="0050547F">
        <w:t xml:space="preserve">more or less </w:t>
      </w:r>
      <w:r w:rsidRPr="00077409">
        <w:rPr>
          <w:b/>
          <w:bCs/>
          <w:szCs w:val="22"/>
          <w:u w:val="single"/>
        </w:rPr>
        <w:t>trebled</w:t>
      </w:r>
      <w:proofErr w:type="gramEnd"/>
      <w:r w:rsidRPr="0050547F">
        <w:t xml:space="preserve">. (Johnson, 2010.) </w:t>
      </w:r>
      <w:proofErr w:type="spellStart"/>
      <w:r w:rsidRPr="00077409">
        <w:rPr>
          <w:b/>
          <w:bCs/>
          <w:szCs w:val="22"/>
          <w:u w:val="single"/>
        </w:rPr>
        <w:t>Schandl</w:t>
      </w:r>
      <w:proofErr w:type="spellEnd"/>
      <w:r w:rsidRPr="0050547F">
        <w:t xml:space="preserve"> et al. (2015) </w:t>
      </w:r>
      <w:r w:rsidRPr="00077409">
        <w:rPr>
          <w:b/>
          <w:bCs/>
          <w:szCs w:val="22"/>
          <w:u w:val="single"/>
        </w:rPr>
        <w:t xml:space="preserve">say </w:t>
      </w:r>
      <w:proofErr w:type="gramStart"/>
      <w:r w:rsidRPr="00077409">
        <w:rPr>
          <w:b/>
          <w:bCs/>
          <w:szCs w:val="22"/>
          <w:u w:val="single"/>
        </w:rPr>
        <w:t>“ …</w:t>
      </w:r>
      <w:proofErr w:type="gramEnd"/>
      <w:r w:rsidRPr="00077409">
        <w:rPr>
          <w:b/>
          <w:bCs/>
          <w:szCs w:val="22"/>
          <w:u w:val="single"/>
        </w:rPr>
        <w:t xml:space="preserve"> </w:t>
      </w:r>
      <w:r w:rsidRPr="0050547F">
        <w:rPr>
          <w:rStyle w:val="StyleUnderline"/>
        </w:rPr>
        <w:t>there is a very high coupling of energy use to</w:t>
      </w:r>
      <w:r w:rsidRPr="0050547F">
        <w:t xml:space="preserve"> economic </w:t>
      </w:r>
      <w:r w:rsidRPr="0050547F">
        <w:rPr>
          <w:rStyle w:val="StyleUnderline"/>
        </w:rPr>
        <w:t>growth, meaning that an increase in GDP drives a proportional increase in energy use</w:t>
      </w:r>
      <w:r w:rsidRPr="0050547F">
        <w:t xml:space="preserve">.” “Our results show that while relative </w:t>
      </w:r>
      <w:r w:rsidRPr="00077409">
        <w:rPr>
          <w:b/>
          <w:bCs/>
          <w:szCs w:val="22"/>
          <w:u w:val="single"/>
        </w:rPr>
        <w:t xml:space="preserve">decoupling </w:t>
      </w:r>
      <w:r w:rsidRPr="00077409">
        <w:rPr>
          <w:b/>
          <w:szCs w:val="22"/>
          <w:u w:val="single"/>
        </w:rPr>
        <w:t>can</w:t>
      </w:r>
      <w:r w:rsidRPr="0050547F">
        <w:t xml:space="preserve"> be achieved in some scenarios, </w:t>
      </w:r>
      <w:r w:rsidRPr="00077409">
        <w:rPr>
          <w:b/>
          <w:szCs w:val="22"/>
          <w:u w:val="single"/>
        </w:rPr>
        <w:t>no</w:t>
      </w:r>
      <w:r w:rsidRPr="0050547F">
        <w:t xml:space="preserve">ne would </w:t>
      </w:r>
      <w:r w:rsidRPr="00077409">
        <w:rPr>
          <w:b/>
          <w:szCs w:val="22"/>
          <w:u w:val="single"/>
        </w:rPr>
        <w:t>lead to an absolute reduction</w:t>
      </w:r>
      <w:r w:rsidRPr="00077409">
        <w:rPr>
          <w:b/>
          <w:bCs/>
          <w:szCs w:val="22"/>
          <w:u w:val="single"/>
        </w:rPr>
        <w:t xml:space="preserve"> in energy or materials footprint</w:t>
      </w:r>
      <w:r w:rsidRPr="00077409">
        <w:t xml:space="preserve">.” </w:t>
      </w:r>
      <w:r w:rsidRPr="00077409">
        <w:rPr>
          <w:b/>
          <w:bCs/>
          <w:szCs w:val="22"/>
          <w:u w:val="single"/>
        </w:rPr>
        <w:t>In all three</w:t>
      </w:r>
      <w:r w:rsidRPr="00077409">
        <w:t xml:space="preserve"> of their </w:t>
      </w:r>
      <w:r w:rsidRPr="00077409">
        <w:rPr>
          <w:b/>
          <w:bCs/>
          <w:szCs w:val="22"/>
          <w:u w:val="single"/>
        </w:rPr>
        <w:t>scenarios</w:t>
      </w:r>
      <w:r w:rsidRPr="00077409">
        <w:t xml:space="preserve"> “… </w:t>
      </w:r>
      <w:r w:rsidRPr="00077409">
        <w:rPr>
          <w:b/>
          <w:bCs/>
          <w:szCs w:val="22"/>
          <w:u w:val="single"/>
        </w:rPr>
        <w:t xml:space="preserve">energy use continues to be </w:t>
      </w:r>
      <w:r w:rsidRPr="00077409">
        <w:rPr>
          <w:b/>
          <w:szCs w:val="22"/>
          <w:u w:val="single"/>
        </w:rPr>
        <w:t>strongly coupled with economic activity</w:t>
      </w:r>
      <w:r w:rsidRPr="00077409">
        <w:t xml:space="preserve">...” </w:t>
      </w:r>
      <w:r w:rsidRPr="00077409">
        <w:rPr>
          <w:b/>
          <w:bCs/>
          <w:szCs w:val="22"/>
          <w:u w:val="single"/>
        </w:rPr>
        <w:t xml:space="preserve">Alvarez found that for Europe, Spain and the US, GDP increased 74% in 20 years, but materials use </w:t>
      </w:r>
      <w:proofErr w:type="gramStart"/>
      <w:r w:rsidRPr="00077409">
        <w:rPr>
          <w:b/>
          <w:szCs w:val="22"/>
          <w:u w:val="single"/>
        </w:rPr>
        <w:t>actually increased</w:t>
      </w:r>
      <w:proofErr w:type="gramEnd"/>
      <w:r w:rsidRPr="00077409">
        <w:rPr>
          <w:b/>
          <w:szCs w:val="22"/>
          <w:u w:val="single"/>
        </w:rPr>
        <w:t xml:space="preserve"> 85%</w:t>
      </w:r>
      <w:r w:rsidRPr="00077409">
        <w:t>. (</w:t>
      </w:r>
      <w:proofErr w:type="spellStart"/>
      <w:r w:rsidRPr="00077409">
        <w:t>Latouche</w:t>
      </w:r>
      <w:proofErr w:type="spellEnd"/>
      <w:r w:rsidRPr="00077409">
        <w:t xml:space="preserve">, 2014.) </w:t>
      </w:r>
      <w:r w:rsidRPr="00077409">
        <w:rPr>
          <w:b/>
          <w:bCs/>
          <w:szCs w:val="22"/>
          <w:u w:val="single"/>
        </w:rPr>
        <w:t>Similar conclusions</w:t>
      </w:r>
      <w:r w:rsidRPr="00077409">
        <w:t xml:space="preserve"> re stagnant or declining materials use productivity etc. </w:t>
      </w:r>
      <w:r w:rsidRPr="00077409">
        <w:rPr>
          <w:b/>
          <w:bCs/>
          <w:szCs w:val="22"/>
          <w:u w:val="single"/>
        </w:rPr>
        <w:t>are arrived</w:t>
      </w:r>
      <w:r w:rsidRPr="00077409">
        <w:t xml:space="preserve"> at </w:t>
      </w:r>
      <w:r w:rsidRPr="00077409">
        <w:rPr>
          <w:b/>
          <w:bCs/>
          <w:szCs w:val="22"/>
          <w:u w:val="single"/>
        </w:rPr>
        <w:t xml:space="preserve">by </w:t>
      </w:r>
      <w:proofErr w:type="spellStart"/>
      <w:r w:rsidRPr="00077409">
        <w:rPr>
          <w:b/>
          <w:bCs/>
          <w:szCs w:val="22"/>
          <w:u w:val="single"/>
        </w:rPr>
        <w:t>Aadrianse</w:t>
      </w:r>
      <w:proofErr w:type="spellEnd"/>
      <w:r w:rsidRPr="00077409">
        <w:t xml:space="preserve">, 1997, </w:t>
      </w:r>
      <w:r w:rsidRPr="00077409">
        <w:rPr>
          <w:b/>
          <w:bCs/>
          <w:szCs w:val="22"/>
          <w:u w:val="single"/>
        </w:rPr>
        <w:t>Dittrich</w:t>
      </w:r>
      <w:r w:rsidRPr="00077409">
        <w:t xml:space="preserve"> et al., (2014), </w:t>
      </w:r>
      <w:r w:rsidRPr="00077409">
        <w:rPr>
          <w:b/>
          <w:bCs/>
          <w:szCs w:val="22"/>
          <w:u w:val="single"/>
        </w:rPr>
        <w:t>Schutz</w:t>
      </w:r>
      <w:r w:rsidRPr="00077409">
        <w:t xml:space="preserve">, </w:t>
      </w:r>
      <w:proofErr w:type="spellStart"/>
      <w:r w:rsidRPr="00077409">
        <w:rPr>
          <w:b/>
          <w:bCs/>
          <w:szCs w:val="22"/>
          <w:u w:val="single"/>
        </w:rPr>
        <w:t>Bringezu</w:t>
      </w:r>
      <w:proofErr w:type="spellEnd"/>
      <w:r w:rsidRPr="00077409">
        <w:rPr>
          <w:b/>
          <w:bCs/>
          <w:szCs w:val="22"/>
          <w:u w:val="single"/>
        </w:rPr>
        <w:t xml:space="preserve"> and Moll</w:t>
      </w:r>
      <w:r w:rsidRPr="00077409">
        <w:t xml:space="preserve">, (2004), </w:t>
      </w:r>
      <w:r w:rsidRPr="00077409">
        <w:rPr>
          <w:b/>
          <w:bCs/>
          <w:szCs w:val="22"/>
          <w:u w:val="single"/>
        </w:rPr>
        <w:t>Warr</w:t>
      </w:r>
      <w:r w:rsidRPr="00077409">
        <w:t xml:space="preserve">, (2004), </w:t>
      </w:r>
      <w:r w:rsidRPr="00077409">
        <w:rPr>
          <w:b/>
          <w:bCs/>
          <w:szCs w:val="22"/>
          <w:u w:val="single"/>
        </w:rPr>
        <w:t>Berndt</w:t>
      </w:r>
      <w:r w:rsidRPr="00077409">
        <w:t xml:space="preserve">, (1990), </w:t>
      </w:r>
      <w:proofErr w:type="spellStart"/>
      <w:r w:rsidRPr="00077409">
        <w:rPr>
          <w:b/>
          <w:bCs/>
          <w:szCs w:val="22"/>
          <w:u w:val="single"/>
        </w:rPr>
        <w:t>Smil</w:t>
      </w:r>
      <w:proofErr w:type="spellEnd"/>
      <w:r w:rsidRPr="00077409">
        <w:t xml:space="preserve">, (2014) </w:t>
      </w:r>
      <w:r w:rsidRPr="00077409">
        <w:rPr>
          <w:b/>
          <w:bCs/>
          <w:szCs w:val="22"/>
          <w:u w:val="single"/>
        </w:rPr>
        <w:t>and Victor</w:t>
      </w:r>
      <w:r w:rsidRPr="00077409">
        <w:t xml:space="preserve"> (2008, pp. 55-56). (Note that </w:t>
      </w:r>
      <w:r w:rsidRPr="00077409">
        <w:rPr>
          <w:rStyle w:val="StyleUnderline"/>
        </w:rPr>
        <w:t>economists often claim that</w:t>
      </w:r>
      <w:r w:rsidRPr="00077409">
        <w:t xml:space="preserve"> the “</w:t>
      </w:r>
      <w:r w:rsidRPr="00077409">
        <w:rPr>
          <w:rStyle w:val="StyleUnderline"/>
        </w:rPr>
        <w:t>energy intensity</w:t>
      </w:r>
      <w:r w:rsidRPr="00077409">
        <w:t xml:space="preserve">” of rich world economies </w:t>
      </w:r>
      <w:r w:rsidRPr="00077409">
        <w:rPr>
          <w:rStyle w:val="StyleUnderline"/>
        </w:rPr>
        <w:t>is improving, but this is</w:t>
      </w:r>
      <w:r w:rsidRPr="00077409">
        <w:t xml:space="preserve"> only </w:t>
      </w:r>
      <w:r w:rsidRPr="00077409">
        <w:rPr>
          <w:rStyle w:val="StyleUnderline"/>
        </w:rPr>
        <w:t xml:space="preserve">because they </w:t>
      </w:r>
      <w:r w:rsidRPr="00077409">
        <w:rPr>
          <w:rStyle w:val="Emphasis"/>
        </w:rPr>
        <w:t>fail to take into account</w:t>
      </w:r>
      <w:r w:rsidRPr="00077409">
        <w:t xml:space="preserve"> the </w:t>
      </w:r>
      <w:r w:rsidRPr="00077409">
        <w:rPr>
          <w:rStyle w:val="Emphasis"/>
        </w:rPr>
        <w:t>huge amounts of energy used</w:t>
      </w:r>
      <w:r w:rsidRPr="00077409">
        <w:rPr>
          <w:rStyle w:val="StyleUnderline"/>
        </w:rPr>
        <w:t xml:space="preserve"> overseas to produce imports, and “fuel switching”</w:t>
      </w:r>
      <w:r w:rsidRPr="00077409">
        <w:t xml:space="preserve">; see Kaufman, 2004.) 4. </w:t>
      </w:r>
      <w:r w:rsidRPr="00077409">
        <w:rPr>
          <w:rStyle w:val="StyleUnderline"/>
        </w:rPr>
        <w:t>There is ecological deterioration in</w:t>
      </w:r>
      <w:r w:rsidRPr="00077409">
        <w:t xml:space="preserve"> almost</w:t>
      </w:r>
      <w:r w:rsidRPr="00077409">
        <w:rPr>
          <w:rStyle w:val="StyleUnderline"/>
        </w:rPr>
        <w:t xml:space="preserve"> all domains. </w:t>
      </w:r>
      <w:r w:rsidRPr="00077409">
        <w:rPr>
          <w:rStyle w:val="Emphasis"/>
        </w:rPr>
        <w:t>Tech</w:t>
      </w:r>
      <w:r w:rsidRPr="0050547F">
        <w:rPr>
          <w:rStyle w:val="Emphasis"/>
        </w:rPr>
        <w:t>nical advance has</w:t>
      </w:r>
      <w:r w:rsidRPr="0050547F">
        <w:t xml:space="preserve"> obviously </w:t>
      </w:r>
      <w:r w:rsidRPr="0050547F">
        <w:rPr>
          <w:rStyle w:val="Emphasis"/>
        </w:rPr>
        <w:t>not slowed</w:t>
      </w:r>
      <w:r w:rsidRPr="0050547F">
        <w:t xml:space="preserve">, </w:t>
      </w:r>
      <w:proofErr w:type="gramStart"/>
      <w:r w:rsidRPr="0050547F">
        <w:t>halted</w:t>
      </w:r>
      <w:proofErr w:type="gramEnd"/>
      <w:r w:rsidRPr="0050547F">
        <w:rPr>
          <w:rStyle w:val="Emphasis"/>
        </w:rPr>
        <w:t xml:space="preserve"> or reversed overall damage to</w:t>
      </w:r>
      <w:r w:rsidRPr="0050547F">
        <w:t xml:space="preserve"> the planet’s </w:t>
      </w:r>
      <w:r w:rsidRPr="0050547F">
        <w:rPr>
          <w:rStyle w:val="Emphasis"/>
        </w:rPr>
        <w:t>ecosystems</w:t>
      </w:r>
      <w:r w:rsidRPr="0050547F">
        <w:t xml:space="preserve">. </w:t>
      </w:r>
      <w:r w:rsidRPr="0050547F">
        <w:rPr>
          <w:rStyle w:val="StyleUnderline"/>
        </w:rPr>
        <w:t>The</w:t>
      </w:r>
      <w:r w:rsidRPr="0050547F">
        <w:t xml:space="preserve"> “Environmental Kuznets Curve” </w:t>
      </w:r>
      <w:r w:rsidRPr="0050547F">
        <w:rPr>
          <w:rStyle w:val="StyleUnderline"/>
        </w:rPr>
        <w:t>thesis</w:t>
      </w:r>
      <w:r w:rsidRPr="0050547F">
        <w:t xml:space="preserve"> is an application of the decoupling claim to environmental impacts, asserting </w:t>
      </w:r>
      <w:r w:rsidRPr="0050547F">
        <w:rPr>
          <w:rStyle w:val="StyleUnderline"/>
        </w:rPr>
        <w:t>that as countries become richer impacts increase</w:t>
      </w:r>
      <w:r w:rsidRPr="0050547F">
        <w:t xml:space="preserve"> for a time </w:t>
      </w:r>
      <w:r w:rsidRPr="0050547F">
        <w:rPr>
          <w:rStyle w:val="StyleUnderline"/>
        </w:rPr>
        <w:t>but then</w:t>
      </w:r>
      <w:r w:rsidRPr="0050547F">
        <w:t xml:space="preserve"> plateau and </w:t>
      </w:r>
      <w:r w:rsidRPr="0050547F">
        <w:rPr>
          <w:rStyle w:val="StyleUnderline"/>
        </w:rPr>
        <w:t>fall</w:t>
      </w:r>
      <w:r w:rsidRPr="0050547F">
        <w:t xml:space="preserve">. There is little doubt now that the thesis </w:t>
      </w:r>
      <w:r w:rsidRPr="0050547F">
        <w:rPr>
          <w:rStyle w:val="Emphasis"/>
        </w:rPr>
        <w:t>is not valid</w:t>
      </w:r>
      <w:r w:rsidRPr="0050547F">
        <w:t xml:space="preserve">. </w:t>
      </w:r>
      <w:r w:rsidRPr="0050547F">
        <w:rPr>
          <w:rStyle w:val="StyleUnderline"/>
        </w:rPr>
        <w:t>Rich countries are</w:t>
      </w:r>
      <w:r w:rsidRPr="0050547F">
        <w:t xml:space="preserve"> in general </w:t>
      </w:r>
      <w:r w:rsidRPr="0050547F">
        <w:rPr>
          <w:rStyle w:val="Emphasis"/>
        </w:rPr>
        <w:t>not solving</w:t>
      </w:r>
      <w:r w:rsidRPr="0050547F">
        <w:t xml:space="preserve"> their most </w:t>
      </w:r>
      <w:r w:rsidRPr="0050547F">
        <w:rPr>
          <w:rStyle w:val="StyleUnderline"/>
        </w:rPr>
        <w:t>serious environmental problems</w:t>
      </w:r>
      <w:r w:rsidRPr="0050547F">
        <w:t xml:space="preserve">. </w:t>
      </w:r>
      <w:r w:rsidRPr="0050547F">
        <w:rPr>
          <w:rStyle w:val="StyleUnderline"/>
        </w:rPr>
        <w:t>Alexander’s review</w:t>
      </w:r>
      <w:r w:rsidRPr="0050547F">
        <w:t xml:space="preserve"> (2014) </w:t>
      </w:r>
      <w:r w:rsidRPr="0050547F">
        <w:rPr>
          <w:rStyle w:val="Emphasis"/>
        </w:rPr>
        <w:t>concludes that for the world as a whole</w:t>
      </w:r>
      <w:proofErr w:type="gramStart"/>
      <w:r w:rsidRPr="0050547F">
        <w:rPr>
          <w:rStyle w:val="Emphasis"/>
        </w:rPr>
        <w:t>, ”</w:t>
      </w:r>
      <w:proofErr w:type="gramEnd"/>
      <w:r w:rsidRPr="0050547F">
        <w:rPr>
          <w:rStyle w:val="Emphasis"/>
        </w:rPr>
        <w:t>… decades of</w:t>
      </w:r>
      <w:r w:rsidRPr="0050547F">
        <w:t xml:space="preserve"> extraordinary </w:t>
      </w:r>
      <w:r w:rsidRPr="00077409">
        <w:rPr>
          <w:rStyle w:val="Emphasis"/>
          <w:highlight w:val="green"/>
        </w:rPr>
        <w:t>tech</w:t>
      </w:r>
      <w:r w:rsidRPr="0050547F">
        <w:t xml:space="preserve">nological </w:t>
      </w:r>
      <w:r w:rsidRPr="0050547F">
        <w:rPr>
          <w:rStyle w:val="Emphasis"/>
        </w:rPr>
        <w:t xml:space="preserve">development have </w:t>
      </w:r>
      <w:r w:rsidRPr="00077409">
        <w:rPr>
          <w:rStyle w:val="Emphasis"/>
          <w:highlight w:val="green"/>
        </w:rPr>
        <w:t>resulted in increased</w:t>
      </w:r>
      <w:r w:rsidRPr="0050547F">
        <w:rPr>
          <w:rStyle w:val="Emphasis"/>
        </w:rPr>
        <w:t xml:space="preserve">, not reduced, </w:t>
      </w:r>
      <w:r w:rsidRPr="00077409">
        <w:rPr>
          <w:rStyle w:val="Emphasis"/>
          <w:highlight w:val="green"/>
        </w:rPr>
        <w:t>environmental impacts</w:t>
      </w:r>
      <w:r w:rsidRPr="0050547F">
        <w:t xml:space="preserve">.” These </w:t>
      </w:r>
      <w:r w:rsidRPr="0050547F">
        <w:rPr>
          <w:rStyle w:val="StyleUnderline"/>
        </w:rPr>
        <w:t xml:space="preserve">many sources and figures show the </w:t>
      </w:r>
      <w:r w:rsidRPr="0050547F">
        <w:rPr>
          <w:rStyle w:val="StyleUnderline"/>
        </w:rPr>
        <w:lastRenderedPageBreak/>
        <w:t>extreme implausibility of the tech-fix faith that</w:t>
      </w:r>
      <w:r w:rsidRPr="0050547F">
        <w:t xml:space="preserve"> in </w:t>
      </w:r>
      <w:r w:rsidRPr="0050547F">
        <w:rPr>
          <w:rStyle w:val="StyleUnderline"/>
        </w:rPr>
        <w:t>future tech</w:t>
      </w:r>
      <w:r w:rsidRPr="0050547F">
        <w:t xml:space="preserve">nical </w:t>
      </w:r>
      <w:r w:rsidRPr="0050547F">
        <w:rPr>
          <w:rStyle w:val="StyleUnderline"/>
        </w:rPr>
        <w:t>advances will enable us to stop worrying about limits and</w:t>
      </w:r>
      <w:r w:rsidRPr="0050547F">
        <w:t xml:space="preserve"> any need to </w:t>
      </w:r>
      <w:r w:rsidRPr="0050547F">
        <w:rPr>
          <w:rStyle w:val="StyleUnderline"/>
        </w:rPr>
        <w:t>dramatically reduce consumption</w:t>
      </w:r>
      <w:r w:rsidRPr="0050547F">
        <w:t xml:space="preserve"> or the obsession with economic growth. Conclusions on the limits to growth case. In view of these lines of argument </w:t>
      </w:r>
      <w:r w:rsidRPr="0050547F">
        <w:rPr>
          <w:rStyle w:val="StyleUnderline"/>
        </w:rPr>
        <w:t>it is difficult to see how anyone could disagree with the basic limits to growth case.</w:t>
      </w:r>
      <w:r w:rsidRPr="0050547F">
        <w:t xml:space="preserve"> </w:t>
      </w:r>
      <w:r w:rsidRPr="0050547F">
        <w:rPr>
          <w:rStyle w:val="StyleUnderline"/>
        </w:rPr>
        <w:t>Present ways are so grossly unsustainable there is no possibility of all people rising to the living standards we</w:t>
      </w:r>
      <w:r w:rsidRPr="0050547F">
        <w:t xml:space="preserve"> take for granted today in rich countries, let alone those we </w:t>
      </w:r>
      <w:r w:rsidRPr="0050547F">
        <w:rPr>
          <w:rStyle w:val="StyleUnderline"/>
        </w:rPr>
        <w:t>are seeking</w:t>
      </w:r>
      <w:r w:rsidRPr="0050547F">
        <w:t xml:space="preserve">. </w:t>
      </w:r>
      <w:proofErr w:type="gramStart"/>
      <w:r w:rsidRPr="0050547F">
        <w:t>Again</w:t>
      </w:r>
      <w:proofErr w:type="gramEnd"/>
      <w:r w:rsidRPr="0050547F">
        <w:t xml:space="preserve"> </w:t>
      </w:r>
      <w:r w:rsidRPr="0050547F">
        <w:rPr>
          <w:rStyle w:val="StyleUnderline"/>
        </w:rPr>
        <w:t xml:space="preserve">the most important point is the </w:t>
      </w:r>
      <w:r w:rsidRPr="0050547F">
        <w:rPr>
          <w:rStyle w:val="Emphasis"/>
        </w:rPr>
        <w:t>magnitude of</w:t>
      </w:r>
      <w:r w:rsidRPr="0050547F">
        <w:t xml:space="preserve"> the </w:t>
      </w:r>
      <w:r w:rsidRPr="0050547F">
        <w:rPr>
          <w:rStyle w:val="Emphasis"/>
        </w:rPr>
        <w:t>overshoot</w:t>
      </w:r>
      <w:r w:rsidRPr="0050547F">
        <w:t xml:space="preserve">. Most people have no idea of how far beyond sustainable levels of consumption we are or how big the reductions should be. </w:t>
      </w:r>
      <w:r w:rsidRPr="0050547F">
        <w:rPr>
          <w:rStyle w:val="Emphasis"/>
        </w:rPr>
        <w:t>For decades</w:t>
      </w:r>
      <w:r w:rsidRPr="0050547F">
        <w:t xml:space="preserve"> many </w:t>
      </w:r>
      <w:r w:rsidRPr="0050547F">
        <w:rPr>
          <w:rStyle w:val="StyleUnderline"/>
        </w:rPr>
        <w:t>scientists and agencies</w:t>
      </w:r>
      <w:r w:rsidRPr="0050547F">
        <w:t xml:space="preserve"> </w:t>
      </w:r>
      <w:proofErr w:type="gramStart"/>
      <w:r w:rsidRPr="0050547F">
        <w:t xml:space="preserve">are </w:t>
      </w:r>
      <w:r w:rsidRPr="0050547F">
        <w:rPr>
          <w:rStyle w:val="StyleUnderline"/>
        </w:rPr>
        <w:t>have</w:t>
      </w:r>
      <w:proofErr w:type="gramEnd"/>
      <w:r w:rsidRPr="0050547F">
        <w:rPr>
          <w:rStyle w:val="StyleUnderline"/>
        </w:rPr>
        <w:t xml:space="preserve"> been emphasizing the validity and importance of the basic limits case</w:t>
      </w:r>
      <w:r w:rsidRPr="0050547F">
        <w:t xml:space="preserve">. Sustainable ways that all could share appear to require us to go down to per capita rates of resource consumption around 10% of those we have now. It follows from the above discussion that </w:t>
      </w:r>
      <w:r w:rsidRPr="00077409">
        <w:rPr>
          <w:rStyle w:val="Emphasis"/>
          <w:highlight w:val="green"/>
        </w:rPr>
        <w:t>the only solution is</w:t>
      </w:r>
      <w:r w:rsidRPr="0050547F">
        <w:rPr>
          <w:rStyle w:val="Emphasis"/>
        </w:rPr>
        <w:t xml:space="preserve"> to </w:t>
      </w:r>
      <w:r w:rsidRPr="0050547F">
        <w:rPr>
          <w:rStyle w:val="StyleUnderline"/>
        </w:rPr>
        <w:t>shift to</w:t>
      </w:r>
      <w:r w:rsidRPr="0050547F">
        <w:t xml:space="preserve"> </w:t>
      </w:r>
      <w:proofErr w:type="gramStart"/>
      <w:r w:rsidRPr="0050547F">
        <w:t>some kind of Simpler</w:t>
      </w:r>
      <w:proofErr w:type="gramEnd"/>
      <w:r w:rsidRPr="0050547F">
        <w:t xml:space="preserve"> Way, i.e., to </w:t>
      </w:r>
      <w:r w:rsidRPr="0050547F">
        <w:rPr>
          <w:rStyle w:val="StyleUnderline"/>
        </w:rPr>
        <w:t>lifestyles</w:t>
      </w:r>
      <w:r w:rsidRPr="0050547F">
        <w:rPr>
          <w:rStyle w:val="Emphasis"/>
        </w:rPr>
        <w:t xml:space="preserve">, settlements and systems that make it possible for us to live well on a small fraction of our present rich world levels, with </w:t>
      </w:r>
      <w:r w:rsidRPr="00077409">
        <w:rPr>
          <w:rStyle w:val="Emphasis"/>
          <w:highlight w:val="green"/>
        </w:rPr>
        <w:t>no</w:t>
      </w:r>
      <w:r w:rsidRPr="0050547F">
        <w:t xml:space="preserve"> economic </w:t>
      </w:r>
      <w:r w:rsidRPr="00077409">
        <w:rPr>
          <w:rStyle w:val="Emphasis"/>
          <w:highlight w:val="green"/>
        </w:rPr>
        <w:t>growth</w:t>
      </w:r>
      <w:r w:rsidRPr="0050547F">
        <w:t>.</w:t>
      </w:r>
    </w:p>
    <w:p w14:paraId="4C5C77FD" w14:textId="77777777" w:rsidR="005E2123" w:rsidRPr="00CC5527" w:rsidRDefault="005E2123" w:rsidP="005E2123">
      <w:pPr>
        <w:pStyle w:val="Heading4"/>
      </w:pPr>
      <w:r>
        <w:t xml:space="preserve">The alternative is to </w:t>
      </w:r>
      <w:r w:rsidRPr="00CC5527">
        <w:rPr>
          <w:u w:val="single"/>
        </w:rPr>
        <w:t xml:space="preserve">reorient </w:t>
      </w:r>
      <w:r>
        <w:rPr>
          <w:u w:val="single"/>
        </w:rPr>
        <w:t>political organizing</w:t>
      </w:r>
      <w:r>
        <w:t xml:space="preserve"> a</w:t>
      </w:r>
      <w:r w:rsidRPr="00CC5527">
        <w:t>way from the electoral system – o</w:t>
      </w:r>
      <w:r w:rsidRPr="00CC5527">
        <w:rPr>
          <w:rFonts w:ascii="AppleSystemUIFont" w:hAnsi="AppleSystemUIFont" w:cs="AppleSystemUIFont"/>
        </w:rPr>
        <w:t xml:space="preserve">nly the alt provides the </w:t>
      </w:r>
      <w:r w:rsidRPr="00CC5527">
        <w:rPr>
          <w:rFonts w:ascii="AppleSystemUIFont" w:hAnsi="AppleSystemUIFont" w:cs="AppleSystemUIFont"/>
          <w:u w:val="single"/>
        </w:rPr>
        <w:t>invisibility</w:t>
      </w:r>
      <w:r w:rsidRPr="00CC5527">
        <w:rPr>
          <w:rFonts w:ascii="AppleSystemUIFont" w:hAnsi="AppleSystemUIFont" w:cs="AppleSystemUIFont"/>
        </w:rPr>
        <w:t xml:space="preserve"> needed to construct </w:t>
      </w:r>
      <w:r w:rsidRPr="00CC5527">
        <w:rPr>
          <w:rFonts w:ascii="AppleSystemUIFont" w:hAnsi="AppleSystemUIFont" w:cs="AppleSystemUIFont"/>
          <w:u w:val="single"/>
        </w:rPr>
        <w:t>alternative imaginaries</w:t>
      </w:r>
    </w:p>
    <w:p w14:paraId="12740E0A" w14:textId="77777777" w:rsidR="005E2123" w:rsidRPr="00DA31FC" w:rsidRDefault="005E2123" w:rsidP="005E2123">
      <w:pPr>
        <w:spacing w:after="0" w:line="240" w:lineRule="auto"/>
      </w:pPr>
      <w:r w:rsidRPr="00DA31FC">
        <w:rPr>
          <w:rStyle w:val="Style13ptBold"/>
        </w:rPr>
        <w:t>Araujo</w:t>
      </w:r>
      <w:r>
        <w:rPr>
          <w:rStyle w:val="Style13ptBold"/>
        </w:rPr>
        <w:t xml:space="preserve"> et al 17 </w:t>
      </w:r>
      <w:r w:rsidRPr="00DA31FC">
        <w:t xml:space="preserve">[(Erin, of the Memorial University of Newfoundland) Ferretti (Federico Ferretti, of the University College Dublin) Ince (Anthony, of Cardiff University) </w:t>
      </w:r>
      <w:proofErr w:type="spellStart"/>
      <w:r w:rsidRPr="00DA31FC">
        <w:t>Mullenite</w:t>
      </w:r>
      <w:proofErr w:type="spellEnd"/>
      <w:r w:rsidRPr="00DA31FC">
        <w:t xml:space="preserve"> (Joshua, Florida International University) </w:t>
      </w:r>
      <w:proofErr w:type="spellStart"/>
      <w:r w:rsidRPr="00DA31FC">
        <w:t>Pickerill</w:t>
      </w:r>
      <w:proofErr w:type="spellEnd"/>
      <w:r w:rsidRPr="00DA31FC">
        <w:t xml:space="preserve"> (Jenny, of the University of Sheffield) Rollo (Toby, of the University of British Columbia) White (Richard, Sheffield Hallam University)</w:t>
      </w:r>
      <w:r>
        <w:t xml:space="preserve"> “Beyond </w:t>
      </w:r>
      <w:proofErr w:type="spellStart"/>
      <w:r>
        <w:t>Electoralism</w:t>
      </w:r>
      <w:proofErr w:type="spellEnd"/>
      <w:r>
        <w:t xml:space="preserve">: Reflections on anarchy, populism, and the crisis of electoral politics” ACME, 12/20/2017] BC </w:t>
      </w:r>
    </w:p>
    <w:p w14:paraId="094B430B" w14:textId="77777777" w:rsidR="005E2123" w:rsidRPr="00DA31FC" w:rsidRDefault="005E2123" w:rsidP="005E2123">
      <w:pPr>
        <w:rPr>
          <w:rStyle w:val="Emphasis"/>
        </w:rPr>
      </w:pPr>
      <w:r w:rsidRPr="00077409">
        <w:rPr>
          <w:rStyle w:val="StyleUnderline"/>
          <w:highlight w:val="green"/>
        </w:rPr>
        <w:t>In a world</w:t>
      </w:r>
      <w:r w:rsidRPr="00DA31FC">
        <w:rPr>
          <w:rStyle w:val="StyleUnderline"/>
        </w:rPr>
        <w:t xml:space="preserve"> seemingly </w:t>
      </w:r>
      <w:r w:rsidRPr="00077409">
        <w:rPr>
          <w:rStyle w:val="StyleUnderline"/>
          <w:highlight w:val="green"/>
        </w:rPr>
        <w:t>intent on supporting</w:t>
      </w:r>
      <w:r w:rsidRPr="00DA31FC">
        <w:rPr>
          <w:rStyle w:val="StyleUnderline"/>
        </w:rPr>
        <w:t xml:space="preserve"> fascism, racism, misogyny, patriarchy, </w:t>
      </w:r>
      <w:r w:rsidRPr="00077409">
        <w:rPr>
          <w:rStyle w:val="StyleUnderline"/>
          <w:highlight w:val="green"/>
        </w:rPr>
        <w:t>neoliberalism</w:t>
      </w:r>
      <w:r w:rsidRPr="00DA31FC">
        <w:rPr>
          <w:rStyle w:val="StyleUnderline"/>
        </w:rPr>
        <w:t xml:space="preserve">, environmental </w:t>
      </w:r>
      <w:proofErr w:type="gramStart"/>
      <w:r w:rsidRPr="00DA31FC">
        <w:rPr>
          <w:rStyle w:val="StyleUnderline"/>
        </w:rPr>
        <w:t>destruction</w:t>
      </w:r>
      <w:proofErr w:type="gramEnd"/>
      <w:r w:rsidRPr="00DA31FC">
        <w:rPr>
          <w:rStyle w:val="StyleUnderline"/>
        </w:rPr>
        <w:t xml:space="preserve"> and growing inequality it can be tempting to retreat from public political battles.</w:t>
      </w:r>
      <w:r w:rsidRPr="00A470C8">
        <w:t xml:space="preserve"> </w:t>
      </w:r>
      <w:r w:rsidRPr="00077409">
        <w:rPr>
          <w:rStyle w:val="StyleUnderline"/>
          <w:highlight w:val="green"/>
        </w:rPr>
        <w:t>We can</w:t>
      </w:r>
      <w:r w:rsidRPr="00DA31FC">
        <w:rPr>
          <w:rStyle w:val="StyleUnderline"/>
        </w:rPr>
        <w:t xml:space="preserve"> use this urge to </w:t>
      </w:r>
      <w:r w:rsidRPr="00077409">
        <w:rPr>
          <w:rStyle w:val="StyleUnderline"/>
          <w:highlight w:val="green"/>
        </w:rPr>
        <w:t>think</w:t>
      </w:r>
      <w:r w:rsidRPr="00DA31FC">
        <w:rPr>
          <w:rStyle w:val="StyleUnderline"/>
        </w:rPr>
        <w:t xml:space="preserve"> carefully </w:t>
      </w:r>
      <w:r w:rsidRPr="00077409">
        <w:rPr>
          <w:rStyle w:val="StyleUnderline"/>
          <w:highlight w:val="green"/>
        </w:rPr>
        <w:t>about</w:t>
      </w:r>
      <w:r w:rsidRPr="00DA31FC">
        <w:rPr>
          <w:rStyle w:val="StyleUnderline"/>
        </w:rPr>
        <w:t xml:space="preserve"> </w:t>
      </w:r>
      <w:r w:rsidRPr="00A470C8">
        <w:t xml:space="preserve">the power of </w:t>
      </w:r>
      <w:r w:rsidRPr="00077409">
        <w:rPr>
          <w:rStyle w:val="StyleUnderline"/>
          <w:highlight w:val="green"/>
        </w:rPr>
        <w:t>being invisible</w:t>
      </w:r>
      <w:r w:rsidRPr="00DA31FC">
        <w:rPr>
          <w:rStyle w:val="StyleUnderline"/>
        </w:rPr>
        <w:t xml:space="preserve">, of </w:t>
      </w:r>
      <w:r w:rsidRPr="00077409">
        <w:rPr>
          <w:rStyle w:val="StyleUnderline"/>
          <w:highlight w:val="green"/>
        </w:rPr>
        <w:t xml:space="preserve">using </w:t>
      </w:r>
      <w:r w:rsidRPr="00077409">
        <w:rPr>
          <w:rStyle w:val="Emphasis"/>
          <w:highlight w:val="green"/>
        </w:rPr>
        <w:t>‘unseen’ spaces to build alternative imaginaries</w:t>
      </w:r>
      <w:r w:rsidRPr="00DA31FC">
        <w:rPr>
          <w:rStyle w:val="StyleUnderline"/>
        </w:rPr>
        <w:t xml:space="preserve"> and </w:t>
      </w:r>
      <w:r w:rsidRPr="00480C34">
        <w:rPr>
          <w:rStyle w:val="StyleUnderline"/>
        </w:rPr>
        <w:t>practice prefigurative acts.</w:t>
      </w:r>
      <w:r w:rsidRPr="00480C34">
        <w:t xml:space="preserve"> </w:t>
      </w:r>
      <w:r w:rsidRPr="00480C34">
        <w:rPr>
          <w:rStyle w:val="Emphasis"/>
        </w:rPr>
        <w:t xml:space="preserve">We need to use invisibility strategically and with purpose </w:t>
      </w:r>
      <w:proofErr w:type="gramStart"/>
      <w:r w:rsidRPr="00480C34">
        <w:rPr>
          <w:rStyle w:val="Emphasis"/>
        </w:rPr>
        <w:t>as a way to</w:t>
      </w:r>
      <w:proofErr w:type="gramEnd"/>
      <w:r w:rsidRPr="00480C34">
        <w:rPr>
          <w:rStyle w:val="Emphasis"/>
        </w:rPr>
        <w:t xml:space="preserve"> rebuild while we live in an era of fear, anger</w:t>
      </w:r>
      <w:r w:rsidRPr="00576741">
        <w:rPr>
          <w:rStyle w:val="Emphasis"/>
        </w:rPr>
        <w:t xml:space="preserve"> and unpredictability.</w:t>
      </w:r>
    </w:p>
    <w:p w14:paraId="2757B352" w14:textId="77777777" w:rsidR="005E2123" w:rsidRPr="00DA31FC" w:rsidRDefault="005E2123" w:rsidP="005E2123">
      <w:pPr>
        <w:rPr>
          <w:rStyle w:val="StyleUnderline"/>
        </w:rPr>
      </w:pPr>
      <w:r w:rsidRPr="00077409">
        <w:rPr>
          <w:rStyle w:val="Emphasis"/>
          <w:highlight w:val="green"/>
        </w:rPr>
        <w:t>Now is not the time to rely on the electoral system</w:t>
      </w:r>
      <w:r w:rsidRPr="00DA31FC">
        <w:rPr>
          <w:rStyle w:val="Emphasis"/>
        </w:rPr>
        <w:t xml:space="preserve"> to counter such politics</w:t>
      </w:r>
      <w:r w:rsidRPr="00A470C8">
        <w:t xml:space="preserve">. White </w:t>
      </w:r>
      <w:r w:rsidRPr="00077409">
        <w:rPr>
          <w:rStyle w:val="StyleUnderline"/>
          <w:highlight w:val="green"/>
        </w:rPr>
        <w:t>Americans</w:t>
      </w:r>
      <w:r w:rsidRPr="00A470C8">
        <w:t xml:space="preserve"> and Europeans </w:t>
      </w:r>
      <w:r w:rsidRPr="00077409">
        <w:rPr>
          <w:rStyle w:val="StyleUnderline"/>
          <w:highlight w:val="green"/>
        </w:rPr>
        <w:t>are being encouraged to articulate</w:t>
      </w:r>
      <w:r w:rsidRPr="00DA31FC">
        <w:rPr>
          <w:rStyle w:val="StyleUnderline"/>
        </w:rPr>
        <w:t xml:space="preserve"> </w:t>
      </w:r>
      <w:r w:rsidRPr="00077409">
        <w:rPr>
          <w:rStyle w:val="StyleUnderline"/>
          <w:highlight w:val="green"/>
        </w:rPr>
        <w:t>themselves as victims</w:t>
      </w:r>
      <w:r w:rsidRPr="00DA31FC">
        <w:rPr>
          <w:rStyle w:val="StyleUnderline"/>
        </w:rPr>
        <w:t>,</w:t>
      </w:r>
      <w:r w:rsidRPr="00A470C8">
        <w:t xml:space="preserve"> as being treated unfairly, a move that eradicates any sense of history or complicity in structural inequalities (Bump, 2017). </w:t>
      </w:r>
      <w:r w:rsidRPr="00DA31FC">
        <w:rPr>
          <w:rStyle w:val="StyleUnderline"/>
        </w:rPr>
        <w:t xml:space="preserve">Such </w:t>
      </w:r>
      <w:r w:rsidRPr="00077409">
        <w:rPr>
          <w:rStyle w:val="StyleUnderline"/>
          <w:highlight w:val="green"/>
        </w:rPr>
        <w:t>victimhood erases</w:t>
      </w:r>
      <w:r w:rsidRPr="00DA31FC">
        <w:rPr>
          <w:rStyle w:val="StyleUnderline"/>
        </w:rPr>
        <w:t xml:space="preserve"> responsibility, </w:t>
      </w:r>
      <w:proofErr w:type="gramStart"/>
      <w:r w:rsidRPr="00077409">
        <w:rPr>
          <w:rStyle w:val="StyleUnderline"/>
          <w:highlight w:val="green"/>
        </w:rPr>
        <w:t>solidarity</w:t>
      </w:r>
      <w:proofErr w:type="gramEnd"/>
      <w:r w:rsidRPr="00DA31FC">
        <w:rPr>
          <w:rStyle w:val="StyleUnderline"/>
        </w:rPr>
        <w:t xml:space="preserve"> </w:t>
      </w:r>
      <w:r w:rsidRPr="00077409">
        <w:rPr>
          <w:rStyle w:val="StyleUnderline"/>
          <w:highlight w:val="green"/>
        </w:rPr>
        <w:t>and mutual obligation to tackle</w:t>
      </w:r>
      <w:r w:rsidRPr="00DA31FC">
        <w:rPr>
          <w:rStyle w:val="StyleUnderline"/>
        </w:rPr>
        <w:t xml:space="preserve"> any </w:t>
      </w:r>
      <w:r w:rsidRPr="00077409">
        <w:rPr>
          <w:rStyle w:val="StyleUnderline"/>
          <w:highlight w:val="green"/>
        </w:rPr>
        <w:t>structural inequalities</w:t>
      </w:r>
      <w:r w:rsidRPr="00DA31FC">
        <w:rPr>
          <w:rStyle w:val="StyleUnderline"/>
        </w:rPr>
        <w:t>.</w:t>
      </w:r>
      <w:r w:rsidRPr="00A470C8">
        <w:t xml:space="preserve"> It decouples any links with </w:t>
      </w:r>
      <w:r w:rsidRPr="00480C34">
        <w:t xml:space="preserve">others, with place, and with history. </w:t>
      </w:r>
      <w:r w:rsidRPr="00480C34">
        <w:rPr>
          <w:rStyle w:val="StyleUnderline"/>
        </w:rPr>
        <w:t xml:space="preserve">The system has </w:t>
      </w:r>
      <w:r w:rsidRPr="00480C34">
        <w:rPr>
          <w:rStyle w:val="Emphasis"/>
        </w:rPr>
        <w:t xml:space="preserve">already failed many in society </w:t>
      </w:r>
      <w:r w:rsidRPr="00480C34">
        <w:rPr>
          <w:rStyle w:val="StyleUnderline"/>
        </w:rPr>
        <w:t xml:space="preserve">and the history of </w:t>
      </w:r>
      <w:r w:rsidRPr="00480C34">
        <w:rPr>
          <w:rStyle w:val="Emphasis"/>
        </w:rPr>
        <w:t>representative democracies illustrates the tendency to repeatedly fail the</w:t>
      </w:r>
      <w:r w:rsidRPr="00480C34">
        <w:rPr>
          <w:rStyle w:val="StyleUnderline"/>
        </w:rPr>
        <w:t xml:space="preserve"> </w:t>
      </w:r>
      <w:proofErr w:type="spellStart"/>
      <w:r w:rsidRPr="00480C34">
        <w:rPr>
          <w:rStyle w:val="StyleUnderline"/>
        </w:rPr>
        <w:t>marginalised</w:t>
      </w:r>
      <w:proofErr w:type="spellEnd"/>
      <w:r w:rsidRPr="00480C34">
        <w:rPr>
          <w:rStyle w:val="StyleUnderline"/>
        </w:rPr>
        <w:t xml:space="preserve">, the environment, and the </w:t>
      </w:r>
      <w:r w:rsidRPr="00480C34">
        <w:rPr>
          <w:rStyle w:val="Emphasis"/>
        </w:rPr>
        <w:t>non-elite</w:t>
      </w:r>
      <w:r w:rsidRPr="00480C34">
        <w:rPr>
          <w:rStyle w:val="StyleUnderline"/>
        </w:rPr>
        <w:t xml:space="preserve"> </w:t>
      </w:r>
      <w:r w:rsidRPr="00480C34">
        <w:t>(Bartels, 2016; Purcell</w:t>
      </w:r>
      <w:r w:rsidRPr="00A470C8">
        <w:t xml:space="preserve">, 2013). </w:t>
      </w:r>
      <w:r w:rsidRPr="00077409">
        <w:rPr>
          <w:rStyle w:val="StyleUnderline"/>
          <w:highlight w:val="green"/>
        </w:rPr>
        <w:t>While the state has had moments</w:t>
      </w:r>
      <w:r w:rsidRPr="00DA31FC">
        <w:rPr>
          <w:rStyle w:val="StyleUnderline"/>
        </w:rPr>
        <w:t xml:space="preserve"> of protecting workers, responding to</w:t>
      </w:r>
      <w:r w:rsidRPr="00A470C8">
        <w:t xml:space="preserve"> ecological </w:t>
      </w:r>
      <w:r w:rsidRPr="00DA31FC">
        <w:rPr>
          <w:rStyle w:val="StyleUnderline"/>
        </w:rPr>
        <w:t>crises</w:t>
      </w:r>
      <w:r w:rsidRPr="00A470C8">
        <w:t xml:space="preserve">, and providing welfare, </w:t>
      </w:r>
      <w:r w:rsidRPr="00DA31FC">
        <w:rPr>
          <w:rStyle w:val="StyleUnderline"/>
        </w:rPr>
        <w:t>it has only done so under pressure from social movements and even then</w:t>
      </w:r>
      <w:r w:rsidRPr="00DA31FC">
        <w:rPr>
          <w:rStyle w:val="Emphasis"/>
        </w:rPr>
        <w:t xml:space="preserve">, </w:t>
      </w:r>
      <w:r w:rsidRPr="00077409">
        <w:rPr>
          <w:rStyle w:val="Emphasis"/>
          <w:highlight w:val="green"/>
        </w:rPr>
        <w:t>it has</w:t>
      </w:r>
      <w:r w:rsidRPr="00DA31FC">
        <w:rPr>
          <w:rStyle w:val="Emphasis"/>
        </w:rPr>
        <w:t xml:space="preserve"> often </w:t>
      </w:r>
      <w:r w:rsidRPr="00077409">
        <w:rPr>
          <w:rStyle w:val="Emphasis"/>
          <w:highlight w:val="green"/>
        </w:rPr>
        <w:t xml:space="preserve">been too slow and weak </w:t>
      </w:r>
      <w:r w:rsidRPr="00480C34">
        <w:rPr>
          <w:rStyle w:val="Emphasis"/>
        </w:rPr>
        <w:t>in taking any actions that might curtail the destructive effects of capitalism. For example</w:t>
      </w:r>
      <w:r w:rsidRPr="00480C34">
        <w:t xml:space="preserve">, </w:t>
      </w:r>
      <w:r w:rsidRPr="00480C34">
        <w:rPr>
          <w:rStyle w:val="StyleUnderline"/>
        </w:rPr>
        <w:t xml:space="preserve">while </w:t>
      </w:r>
      <w:proofErr w:type="spellStart"/>
      <w:r w:rsidRPr="00480C34">
        <w:rPr>
          <w:rStyle w:val="StyleUnderline"/>
        </w:rPr>
        <w:t>labour</w:t>
      </w:r>
      <w:proofErr w:type="spellEnd"/>
      <w:r w:rsidRPr="00480C34">
        <w:rPr>
          <w:rStyle w:val="StyleUnderline"/>
        </w:rPr>
        <w:t xml:space="preserve"> movements such as trade unions have fought</w:t>
      </w:r>
      <w:r w:rsidRPr="00DA31FC">
        <w:rPr>
          <w:rStyle w:val="StyleUnderline"/>
        </w:rPr>
        <w:t xml:space="preserve"> for employment rights</w:t>
      </w:r>
      <w:r w:rsidRPr="00A470C8">
        <w:t xml:space="preserve"> and in countries like the UK there is now a broad range of legislation that protects workers from unfair dismissal, leave entitlement </w:t>
      </w:r>
      <w:r w:rsidRPr="00A470C8">
        <w:lastRenderedPageBreak/>
        <w:t xml:space="preserve">and maternity and paternity leave, </w:t>
      </w:r>
      <w:r w:rsidRPr="00DA31FC">
        <w:rPr>
          <w:rStyle w:val="StyleUnderline"/>
        </w:rPr>
        <w:t xml:space="preserve">there has at the same time been an exponential growth in the use of </w:t>
      </w:r>
      <w:proofErr w:type="spellStart"/>
      <w:r w:rsidRPr="00DA31FC">
        <w:rPr>
          <w:rStyle w:val="StyleUnderline"/>
        </w:rPr>
        <w:t>zero-hour</w:t>
      </w:r>
      <w:proofErr w:type="spellEnd"/>
      <w:r w:rsidRPr="00DA31FC">
        <w:rPr>
          <w:rStyle w:val="StyleUnderline"/>
        </w:rPr>
        <w:t xml:space="preserve"> employment contracts</w:t>
      </w:r>
      <w:r w:rsidRPr="00A470C8">
        <w:t xml:space="preserve"> (Frege and Kelly, 2003). These contracts are legal and carefully sidestep employment legislation by enabling employers to avoid providing a stable living wage, </w:t>
      </w:r>
      <w:proofErr w:type="gramStart"/>
      <w:r w:rsidRPr="00A470C8">
        <w:t>holiday</w:t>
      </w:r>
      <w:proofErr w:type="gramEnd"/>
      <w:r w:rsidRPr="00A470C8">
        <w:t xml:space="preserve"> or sick pay (Burgess, 2013). </w:t>
      </w:r>
      <w:r w:rsidRPr="00077409">
        <w:rPr>
          <w:rStyle w:val="Emphasis"/>
          <w:highlight w:val="green"/>
        </w:rPr>
        <w:t>Even when state legislation has been able to</w:t>
      </w:r>
      <w:r w:rsidRPr="00DA31FC">
        <w:rPr>
          <w:rStyle w:val="Emphasis"/>
        </w:rPr>
        <w:t xml:space="preserve"> </w:t>
      </w:r>
      <w:r w:rsidRPr="00DA31FC">
        <w:rPr>
          <w:rStyle w:val="StyleUnderline"/>
        </w:rPr>
        <w:t xml:space="preserve">change or </w:t>
      </w:r>
      <w:r w:rsidRPr="00077409">
        <w:rPr>
          <w:rStyle w:val="Emphasis"/>
          <w:highlight w:val="green"/>
        </w:rPr>
        <w:t>modify capitalist practices</w:t>
      </w:r>
      <w:r w:rsidRPr="00DA31FC">
        <w:rPr>
          <w:rStyle w:val="StyleUnderline"/>
        </w:rPr>
        <w:t xml:space="preserve"> for the benefit of workers or the environment, </w:t>
      </w:r>
      <w:r w:rsidRPr="00DA31FC">
        <w:t>the British vote for Brexit and</w:t>
      </w:r>
      <w:r w:rsidRPr="00DA31FC">
        <w:rPr>
          <w:rStyle w:val="StyleUnderline"/>
        </w:rPr>
        <w:t xml:space="preserve"> </w:t>
      </w:r>
      <w:r w:rsidRPr="00077409">
        <w:rPr>
          <w:rStyle w:val="Emphasis"/>
          <w:highlight w:val="green"/>
        </w:rPr>
        <w:t xml:space="preserve">the </w:t>
      </w:r>
      <w:r w:rsidRPr="00576741">
        <w:rPr>
          <w:rStyle w:val="Emphasis"/>
        </w:rPr>
        <w:t xml:space="preserve">US </w:t>
      </w:r>
      <w:r w:rsidRPr="00077409">
        <w:rPr>
          <w:rStyle w:val="Emphasis"/>
          <w:highlight w:val="green"/>
        </w:rPr>
        <w:t>support for Trump now</w:t>
      </w:r>
      <w:r w:rsidRPr="00DA31FC">
        <w:rPr>
          <w:rStyle w:val="Emphasis"/>
        </w:rPr>
        <w:t xml:space="preserve"> </w:t>
      </w:r>
      <w:r w:rsidRPr="00077409">
        <w:rPr>
          <w:rStyle w:val="Emphasis"/>
          <w:highlight w:val="green"/>
        </w:rPr>
        <w:t>illustrate how unstable</w:t>
      </w:r>
      <w:r w:rsidRPr="00DA31FC">
        <w:rPr>
          <w:rStyle w:val="StyleUnderline"/>
        </w:rPr>
        <w:t xml:space="preserve">, </w:t>
      </w:r>
      <w:proofErr w:type="gramStart"/>
      <w:r w:rsidRPr="00DA31FC">
        <w:rPr>
          <w:rStyle w:val="StyleUnderline"/>
        </w:rPr>
        <w:t>temporary</w:t>
      </w:r>
      <w:proofErr w:type="gramEnd"/>
      <w:r w:rsidRPr="00DA31FC">
        <w:rPr>
          <w:rStyle w:val="StyleUnderline"/>
        </w:rPr>
        <w:t xml:space="preserve"> and fragile such protective </w:t>
      </w:r>
      <w:r w:rsidRPr="00077409">
        <w:rPr>
          <w:rStyle w:val="Emphasis"/>
          <w:highlight w:val="green"/>
        </w:rPr>
        <w:t>acts are.</w:t>
      </w:r>
    </w:p>
    <w:p w14:paraId="6A871EB6" w14:textId="77777777" w:rsidR="005E2123" w:rsidRPr="00A470C8" w:rsidRDefault="005E2123" w:rsidP="005E2123">
      <w:r w:rsidRPr="00077409">
        <w:rPr>
          <w:rStyle w:val="StyleUnderline"/>
          <w:highlight w:val="green"/>
        </w:rPr>
        <w:t>If we reject relying on electoral politics</w:t>
      </w:r>
      <w:r w:rsidRPr="00DA31FC">
        <w:rPr>
          <w:rStyle w:val="StyleUnderline"/>
        </w:rPr>
        <w:t xml:space="preserve"> it becomes more obvious that </w:t>
      </w:r>
      <w:r w:rsidRPr="00077409">
        <w:rPr>
          <w:rStyle w:val="StyleUnderline"/>
          <w:highlight w:val="green"/>
        </w:rPr>
        <w:t>we</w:t>
      </w:r>
      <w:r w:rsidRPr="00DA31FC">
        <w:rPr>
          <w:rStyle w:val="StyleUnderline"/>
        </w:rPr>
        <w:t xml:space="preserve">, as individuals, </w:t>
      </w:r>
      <w:r w:rsidRPr="00077409">
        <w:rPr>
          <w:rStyle w:val="StyleUnderline"/>
          <w:highlight w:val="green"/>
        </w:rPr>
        <w:t>are the ones who</w:t>
      </w:r>
      <w:r w:rsidRPr="00DA31FC">
        <w:rPr>
          <w:rStyle w:val="StyleUnderline"/>
        </w:rPr>
        <w:t xml:space="preserve"> need to, and can, </w:t>
      </w:r>
      <w:r w:rsidRPr="00077409">
        <w:rPr>
          <w:rStyle w:val="StyleUnderline"/>
          <w:highlight w:val="green"/>
        </w:rPr>
        <w:t>act</w:t>
      </w:r>
      <w:r w:rsidRPr="00A470C8">
        <w:t xml:space="preserve"> to build a different type of politics (Wall, 1999; Purcell, 2013</w:t>
      </w:r>
      <w:r w:rsidRPr="00480C34">
        <w:t xml:space="preserve">). </w:t>
      </w:r>
      <w:r w:rsidRPr="00480C34">
        <w:rPr>
          <w:rStyle w:val="StyleUnderline"/>
        </w:rPr>
        <w:t xml:space="preserve">Anarchism has always understood the value of </w:t>
      </w:r>
      <w:proofErr w:type="gramStart"/>
      <w:r w:rsidRPr="00480C34">
        <w:rPr>
          <w:rStyle w:val="StyleUnderline"/>
        </w:rPr>
        <w:t>people-power</w:t>
      </w:r>
      <w:proofErr w:type="gramEnd"/>
      <w:r w:rsidRPr="00480C34">
        <w:rPr>
          <w:rStyle w:val="StyleUnderline"/>
        </w:rPr>
        <w:t>.</w:t>
      </w:r>
      <w:r w:rsidRPr="00480C34">
        <w:t xml:space="preserve"> Although it has been accused of failing to adequately confront power (Mueller, 2003) – </w:t>
      </w:r>
      <w:r w:rsidRPr="00480C34">
        <w:rPr>
          <w:rStyle w:val="StyleUnderline"/>
        </w:rPr>
        <w:t>by seeking to bypass the state and perhaps not always articulating how it would deal with the powerful or the oligarchical elite – anarchism has repeatedly illustrated that that grassroots, autonomous,</w:t>
      </w:r>
      <w:r w:rsidRPr="00DA31FC">
        <w:rPr>
          <w:rStyle w:val="StyleUnderline"/>
        </w:rPr>
        <w:t xml:space="preserve"> solidaristic and </w:t>
      </w:r>
      <w:r w:rsidRPr="00077409">
        <w:rPr>
          <w:rStyle w:val="StyleUnderline"/>
          <w:highlight w:val="green"/>
        </w:rPr>
        <w:t>collective activism can generate international</w:t>
      </w:r>
      <w:r w:rsidRPr="00576741">
        <w:rPr>
          <w:rStyle w:val="StyleUnderline"/>
        </w:rPr>
        <w:t>ly</w:t>
      </w:r>
      <w:r w:rsidRPr="00DA31FC">
        <w:rPr>
          <w:rStyle w:val="StyleUnderline"/>
        </w:rPr>
        <w:t xml:space="preserve"> </w:t>
      </w:r>
      <w:r w:rsidRPr="00077409">
        <w:rPr>
          <w:rStyle w:val="StyleUnderline"/>
          <w:highlight w:val="green"/>
        </w:rPr>
        <w:t>progressive</w:t>
      </w:r>
      <w:r w:rsidRPr="00DA31FC">
        <w:rPr>
          <w:rStyle w:val="StyleUnderline"/>
        </w:rPr>
        <w:t xml:space="preserve"> transformative </w:t>
      </w:r>
      <w:r w:rsidRPr="00077409">
        <w:rPr>
          <w:rStyle w:val="StyleUnderline"/>
          <w:highlight w:val="green"/>
        </w:rPr>
        <w:t>politics</w:t>
      </w:r>
      <w:r w:rsidRPr="00A470C8">
        <w:t xml:space="preserve"> (Scarce, 2016; Springer, 2016; </w:t>
      </w:r>
      <w:proofErr w:type="spellStart"/>
      <w:r w:rsidRPr="00A470C8">
        <w:t>Pickerill</w:t>
      </w:r>
      <w:proofErr w:type="spellEnd"/>
      <w:r w:rsidRPr="00A470C8">
        <w:t xml:space="preserve"> and Chatterton, 2006). </w:t>
      </w:r>
      <w:r w:rsidRPr="00DA31FC">
        <w:rPr>
          <w:rStyle w:val="StyleUnderline"/>
        </w:rPr>
        <w:t xml:space="preserve">This rests on a belief that right-wing populism can be effectively challenged by a left politics of justice, </w:t>
      </w:r>
      <w:proofErr w:type="gramStart"/>
      <w:r w:rsidRPr="00DA31FC">
        <w:rPr>
          <w:rStyle w:val="StyleUnderline"/>
        </w:rPr>
        <w:t>equality</w:t>
      </w:r>
      <w:proofErr w:type="gramEnd"/>
      <w:r w:rsidRPr="00DA31FC">
        <w:rPr>
          <w:rStyle w:val="StyleUnderline"/>
        </w:rPr>
        <w:t xml:space="preserve"> and inclusivity </w:t>
      </w:r>
      <w:r w:rsidRPr="00A470C8">
        <w:t>(Purcell, 2014).</w:t>
      </w:r>
    </w:p>
    <w:p w14:paraId="5CB228B9" w14:textId="77777777" w:rsidR="005E2123" w:rsidRPr="00480C34" w:rsidRDefault="005E2123" w:rsidP="005E2123">
      <w:r w:rsidRPr="00480C34">
        <w:t xml:space="preserve">This </w:t>
      </w:r>
      <w:proofErr w:type="gramStart"/>
      <w:r w:rsidRPr="00480C34">
        <w:rPr>
          <w:rStyle w:val="StyleUnderline"/>
        </w:rPr>
        <w:t>people-power</w:t>
      </w:r>
      <w:proofErr w:type="gramEnd"/>
      <w:r w:rsidRPr="00480C34">
        <w:rPr>
          <w:rStyle w:val="StyleUnderline"/>
        </w:rPr>
        <w:t xml:space="preserve"> can be </w:t>
      </w:r>
      <w:proofErr w:type="spellStart"/>
      <w:r w:rsidRPr="00480C34">
        <w:rPr>
          <w:rStyle w:val="StyleUnderline"/>
        </w:rPr>
        <w:t>mobilised</w:t>
      </w:r>
      <w:proofErr w:type="spellEnd"/>
      <w:r w:rsidRPr="00480C34">
        <w:rPr>
          <w:rStyle w:val="StyleUnderline"/>
        </w:rPr>
        <w:t xml:space="preserve"> visibly and invisibly</w:t>
      </w:r>
      <w:r w:rsidRPr="00480C34">
        <w:t>. While confrontation and public resistance is necessary and timely</w:t>
      </w:r>
      <w:r w:rsidRPr="00480C34">
        <w:rPr>
          <w:rStyle w:val="StyleUnderline"/>
        </w:rPr>
        <w:t>, it is also vital that we attend to the less visible forms of activism that can be crucial</w:t>
      </w:r>
      <w:r w:rsidRPr="00DA31FC">
        <w:rPr>
          <w:rStyle w:val="StyleUnderline"/>
        </w:rPr>
        <w:t xml:space="preserve"> to a successful transformative politics.</w:t>
      </w:r>
      <w:r w:rsidRPr="00A470C8">
        <w:t xml:space="preserve"> In social movement studies these periods have been </w:t>
      </w:r>
      <w:proofErr w:type="spellStart"/>
      <w:r w:rsidRPr="00A470C8">
        <w:t>theorised</w:t>
      </w:r>
      <w:proofErr w:type="spellEnd"/>
      <w:r w:rsidRPr="00A470C8">
        <w:t xml:space="preserve"> as latent or </w:t>
      </w:r>
      <w:proofErr w:type="spellStart"/>
      <w:r w:rsidRPr="00A470C8">
        <w:t>organisational</w:t>
      </w:r>
      <w:proofErr w:type="spellEnd"/>
      <w:r w:rsidRPr="00A470C8">
        <w:t xml:space="preserve"> moments where activists regroup and </w:t>
      </w:r>
      <w:proofErr w:type="spellStart"/>
      <w:r w:rsidRPr="00A470C8">
        <w:t>reorganise</w:t>
      </w:r>
      <w:proofErr w:type="spellEnd"/>
      <w:r w:rsidRPr="00A470C8">
        <w:t xml:space="preserve"> ready for new visible </w:t>
      </w:r>
      <w:proofErr w:type="spellStart"/>
      <w:r w:rsidRPr="00A470C8">
        <w:t>mobilisations</w:t>
      </w:r>
      <w:proofErr w:type="spellEnd"/>
      <w:r w:rsidRPr="00A470C8">
        <w:t xml:space="preserve"> </w:t>
      </w:r>
      <w:proofErr w:type="gramStart"/>
      <w:r w:rsidRPr="00A470C8">
        <w:t>at a later date</w:t>
      </w:r>
      <w:proofErr w:type="gramEnd"/>
      <w:r w:rsidRPr="00A470C8">
        <w:t xml:space="preserve"> (</w:t>
      </w:r>
      <w:proofErr w:type="spellStart"/>
      <w:r w:rsidRPr="00A470C8">
        <w:t>Tarrow</w:t>
      </w:r>
      <w:proofErr w:type="spellEnd"/>
      <w:r w:rsidRPr="00A470C8">
        <w:t>, 2011). But employing less visible forms of prefigurative politics is subtly different</w:t>
      </w:r>
      <w:r w:rsidRPr="00DA31FC">
        <w:rPr>
          <w:rStyle w:val="StyleUnderline"/>
        </w:rPr>
        <w:t xml:space="preserve">. Anarchist prefigurative politics are in themselves a powerful form of change that are not waiting for a future moment of </w:t>
      </w:r>
      <w:proofErr w:type="spellStart"/>
      <w:r w:rsidRPr="00DA31FC">
        <w:rPr>
          <w:rStyle w:val="StyleUnderline"/>
        </w:rPr>
        <w:t>mobilisation</w:t>
      </w:r>
      <w:proofErr w:type="spellEnd"/>
      <w:r w:rsidRPr="00DA31FC">
        <w:rPr>
          <w:rStyle w:val="StyleUnderline"/>
        </w:rPr>
        <w:t xml:space="preserve"> but require living now as if we already inhabit the world we want</w:t>
      </w:r>
      <w:r w:rsidRPr="00A470C8">
        <w:t xml:space="preserve"> (Chatterton and </w:t>
      </w:r>
      <w:proofErr w:type="spellStart"/>
      <w:r w:rsidRPr="00A470C8">
        <w:t>Pickerill</w:t>
      </w:r>
      <w:proofErr w:type="spellEnd"/>
      <w:r w:rsidRPr="00A470C8">
        <w:t xml:space="preserve">, 2010). </w:t>
      </w:r>
      <w:r w:rsidRPr="00DA31FC">
        <w:rPr>
          <w:rStyle w:val="StyleUnderline"/>
        </w:rPr>
        <w:t>It is a way to embody political values and reflect these in daily practices and acts, leading to new social relations</w:t>
      </w:r>
      <w:r w:rsidRPr="00A470C8">
        <w:t xml:space="preserve"> (Ince, 2012). Prefiguration is a process of creation, of optimism; of action in the now that is flexible, </w:t>
      </w:r>
      <w:proofErr w:type="gramStart"/>
      <w:r w:rsidRPr="00A470C8">
        <w:t>local</w:t>
      </w:r>
      <w:proofErr w:type="gramEnd"/>
      <w:r w:rsidRPr="00A470C8">
        <w:t xml:space="preserve"> and diverse. On a micro-</w:t>
      </w:r>
      <w:r w:rsidRPr="00480C34">
        <w:t xml:space="preserve">scale, for example, it is ensuring that our everyday practices do not contradict our politics (‘walking our talk’). Prefigurative acts build an alternative future. </w:t>
      </w:r>
    </w:p>
    <w:p w14:paraId="39D11DAB" w14:textId="77777777" w:rsidR="005E2123" w:rsidRPr="00480C34" w:rsidRDefault="005E2123" w:rsidP="005E2123">
      <w:pPr>
        <w:rPr>
          <w:rStyle w:val="StyleUnderline"/>
        </w:rPr>
      </w:pPr>
      <w:r w:rsidRPr="00480C34">
        <w:rPr>
          <w:rStyle w:val="Emphasis"/>
        </w:rPr>
        <w:t>Sometimes being invisible is incredibly powerful and silences</w:t>
      </w:r>
      <w:r w:rsidRPr="00DA31FC">
        <w:rPr>
          <w:rStyle w:val="Emphasis"/>
        </w:rPr>
        <w:t xml:space="preserve"> useful</w:t>
      </w:r>
      <w:r w:rsidRPr="00A470C8">
        <w:t xml:space="preserve"> (</w:t>
      </w:r>
      <w:proofErr w:type="spellStart"/>
      <w:r w:rsidRPr="00A470C8">
        <w:t>Gatwiri</w:t>
      </w:r>
      <w:proofErr w:type="spellEnd"/>
      <w:r w:rsidRPr="00A470C8">
        <w:t xml:space="preserve"> and Karanja, 2016). </w:t>
      </w:r>
      <w:r w:rsidRPr="00DA31FC">
        <w:rPr>
          <w:rStyle w:val="StyleUnderline"/>
        </w:rPr>
        <w:t xml:space="preserve">This </w:t>
      </w:r>
      <w:r w:rsidRPr="00077409">
        <w:rPr>
          <w:rStyle w:val="StyleUnderline"/>
          <w:highlight w:val="green"/>
        </w:rPr>
        <w:t>invisibility creates space</w:t>
      </w:r>
      <w:r w:rsidRPr="00DA31FC">
        <w:rPr>
          <w:rStyle w:val="StyleUnderline"/>
        </w:rPr>
        <w:t xml:space="preserve"> and time </w:t>
      </w:r>
      <w:r w:rsidRPr="00077409">
        <w:rPr>
          <w:rStyle w:val="StyleUnderline"/>
          <w:highlight w:val="green"/>
        </w:rPr>
        <w:t>to remake ideas</w:t>
      </w:r>
      <w:r w:rsidRPr="00DA31FC">
        <w:rPr>
          <w:rStyle w:val="StyleUnderline"/>
        </w:rPr>
        <w:t xml:space="preserve">, </w:t>
      </w:r>
      <w:r w:rsidRPr="00077409">
        <w:rPr>
          <w:rStyle w:val="StyleUnderline"/>
          <w:highlight w:val="green"/>
        </w:rPr>
        <w:t>resource flows and infrastructures</w:t>
      </w:r>
      <w:r w:rsidRPr="00DA31FC">
        <w:rPr>
          <w:rStyle w:val="StyleUnderline"/>
        </w:rPr>
        <w:t xml:space="preserve"> but also to </w:t>
      </w:r>
      <w:r w:rsidRPr="00077409">
        <w:rPr>
          <w:rStyle w:val="StyleUnderline"/>
          <w:highlight w:val="green"/>
        </w:rPr>
        <w:t>put into practice these ways of being</w:t>
      </w:r>
      <w:r w:rsidRPr="00A470C8">
        <w:t xml:space="preserve">. As Tsing (2015) explores in her examination of invisible networks of trade of matsutake mushrooms, </w:t>
      </w:r>
      <w:r w:rsidRPr="00DA31FC">
        <w:rPr>
          <w:rStyle w:val="StyleUnderline"/>
        </w:rPr>
        <w:t xml:space="preserve">there is much in </w:t>
      </w:r>
      <w:r w:rsidRPr="00576741">
        <w:rPr>
          <w:rStyle w:val="StyleUnderline"/>
        </w:rPr>
        <w:t>the world that exists</w:t>
      </w:r>
      <w:r w:rsidRPr="00DA31FC">
        <w:rPr>
          <w:rStyle w:val="StyleUnderline"/>
        </w:rPr>
        <w:t xml:space="preserve"> and flourishes on the edges of capitalist encroachment. It is </w:t>
      </w:r>
      <w:r w:rsidRPr="00576741">
        <w:rPr>
          <w:rStyle w:val="StyleUnderline"/>
        </w:rPr>
        <w:t>in these ‘unseen’ spaces</w:t>
      </w:r>
      <w:r w:rsidRPr="00DA31FC">
        <w:rPr>
          <w:rStyle w:val="StyleUnderline"/>
        </w:rPr>
        <w:t xml:space="preserve"> that alternative imaginaries are </w:t>
      </w:r>
      <w:proofErr w:type="gramStart"/>
      <w:r w:rsidRPr="00DA31FC">
        <w:rPr>
          <w:rStyle w:val="StyleUnderline"/>
        </w:rPr>
        <w:t>built</w:t>
      </w:r>
      <w:proofErr w:type="gramEnd"/>
      <w:r w:rsidRPr="00DA31FC">
        <w:rPr>
          <w:rStyle w:val="StyleUnderline"/>
        </w:rPr>
        <w:t xml:space="preserve"> and experimental ideas tested, not just as radical spatial interventions but also in our everyday lives in our homes and workplaces</w:t>
      </w:r>
      <w:r w:rsidRPr="00A470C8">
        <w:t xml:space="preserve">. Creative new ways of being and acting are practiced. </w:t>
      </w:r>
      <w:r w:rsidRPr="00DA31FC">
        <w:rPr>
          <w:rStyle w:val="StyleUnderline"/>
        </w:rPr>
        <w:t>There are also, of course, many forms of direct action that seem to appear</w:t>
      </w:r>
      <w:r w:rsidRPr="00A470C8">
        <w:t xml:space="preserve"> (and need to be seen to appear) </w:t>
      </w:r>
      <w:r w:rsidRPr="00DA31FC">
        <w:rPr>
          <w:rStyle w:val="StyleUnderline"/>
        </w:rPr>
        <w:t>from invisible sour</w:t>
      </w:r>
      <w:r w:rsidRPr="00480C34">
        <w:rPr>
          <w:rStyle w:val="StyleUnderline"/>
        </w:rPr>
        <w:t>ces, such as hacking by Anonymous.</w:t>
      </w:r>
    </w:p>
    <w:p w14:paraId="266C0882" w14:textId="77777777" w:rsidR="005E2123" w:rsidRPr="00A470C8" w:rsidRDefault="005E2123" w:rsidP="005E2123">
      <w:r w:rsidRPr="00480C34">
        <w:rPr>
          <w:rStyle w:val="StyleUnderline"/>
        </w:rPr>
        <w:t>There is a huge range of post</w:t>
      </w:r>
      <w:r w:rsidRPr="00480C34">
        <w:t>/non/alter-</w:t>
      </w:r>
      <w:r w:rsidRPr="00480C34">
        <w:rPr>
          <w:rStyle w:val="StyleUnderline"/>
        </w:rPr>
        <w:t>capitalist spaces to be employed here</w:t>
      </w:r>
      <w:r w:rsidRPr="00A470C8">
        <w:t xml:space="preserve">, including </w:t>
      </w:r>
      <w:r w:rsidRPr="00DA31FC">
        <w:rPr>
          <w:rStyle w:val="StyleUnderline"/>
        </w:rPr>
        <w:t xml:space="preserve">eco-communities, squats, online spaces, pop-up shops, secular </w:t>
      </w:r>
      <w:proofErr w:type="gramStart"/>
      <w:r w:rsidRPr="00DA31FC">
        <w:rPr>
          <w:rStyle w:val="StyleUnderline"/>
        </w:rPr>
        <w:t>halls</w:t>
      </w:r>
      <w:proofErr w:type="gramEnd"/>
      <w:r w:rsidRPr="00DA31FC">
        <w:rPr>
          <w:rStyle w:val="StyleUnderline"/>
        </w:rPr>
        <w:t xml:space="preserve"> and social </w:t>
      </w:r>
      <w:proofErr w:type="spellStart"/>
      <w:r w:rsidRPr="00DA31FC">
        <w:rPr>
          <w:rStyle w:val="StyleUnderline"/>
        </w:rPr>
        <w:t>centres</w:t>
      </w:r>
      <w:proofErr w:type="spellEnd"/>
      <w:r w:rsidRPr="00DA31FC">
        <w:rPr>
          <w:rStyle w:val="StyleUnderline"/>
        </w:rPr>
        <w:t>, but informal spaces can also be used, such as people’s homes, or local community spaces</w:t>
      </w:r>
      <w:r w:rsidRPr="00A470C8">
        <w:t xml:space="preserve"> such as village halls, allotments and meeting spaces above shops or in charity offices (Chatterton, 2016; </w:t>
      </w:r>
      <w:proofErr w:type="spellStart"/>
      <w:r w:rsidRPr="00A470C8">
        <w:t>Pickerill</w:t>
      </w:r>
      <w:proofErr w:type="spellEnd"/>
      <w:r w:rsidRPr="00A470C8">
        <w:t>, 2016</w:t>
      </w:r>
      <w:r w:rsidRPr="00480C34">
        <w:t xml:space="preserve">). Crucially, </w:t>
      </w:r>
      <w:r w:rsidRPr="00480C34">
        <w:rPr>
          <w:rStyle w:val="StyleUnderline"/>
        </w:rPr>
        <w:t>many of these spaces are hidden from public view</w:t>
      </w:r>
      <w:r w:rsidRPr="00480C34">
        <w:t xml:space="preserve"> - the squats only</w:t>
      </w:r>
      <w:r w:rsidRPr="00A470C8">
        <w:t xml:space="preserve"> known by its residents, the eco-communities constructed without planning permission on rural fields and the meeting spaces squirrelled away in the back of charity offices all offer space to live and </w:t>
      </w:r>
      <w:proofErr w:type="spellStart"/>
      <w:r w:rsidRPr="00A470C8">
        <w:t>organise</w:t>
      </w:r>
      <w:proofErr w:type="spellEnd"/>
      <w:r w:rsidRPr="00A470C8">
        <w:t xml:space="preserve"> differently (</w:t>
      </w:r>
      <w:proofErr w:type="spellStart"/>
      <w:r w:rsidRPr="00A470C8">
        <w:t>Pickerill</w:t>
      </w:r>
      <w:proofErr w:type="spellEnd"/>
      <w:r w:rsidRPr="00A470C8">
        <w:t>, 2012).</w:t>
      </w:r>
    </w:p>
    <w:p w14:paraId="198F1F79" w14:textId="77777777" w:rsidR="005E2123" w:rsidRPr="00A470C8" w:rsidRDefault="005E2123" w:rsidP="005E2123">
      <w:r w:rsidRPr="00077409">
        <w:rPr>
          <w:rStyle w:val="Emphasis"/>
          <w:highlight w:val="green"/>
        </w:rPr>
        <w:lastRenderedPageBreak/>
        <w:t>It is about seeing what might not</w:t>
      </w:r>
      <w:r w:rsidRPr="00DA31FC">
        <w:rPr>
          <w:rStyle w:val="Emphasis"/>
        </w:rPr>
        <w:t xml:space="preserve"> at first sight </w:t>
      </w:r>
      <w:r w:rsidRPr="00077409">
        <w:rPr>
          <w:rStyle w:val="Emphasis"/>
          <w:highlight w:val="green"/>
        </w:rPr>
        <w:t>be immediately visible</w:t>
      </w:r>
      <w:r w:rsidRPr="00A470C8">
        <w:t xml:space="preserve"> and </w:t>
      </w:r>
      <w:r w:rsidRPr="00077409">
        <w:rPr>
          <w:rStyle w:val="Emphasis"/>
          <w:highlight w:val="green"/>
        </w:rPr>
        <w:t>finding the cracks in places t</w:t>
      </w:r>
      <w:r w:rsidRPr="00DA31FC">
        <w:rPr>
          <w:rStyle w:val="Emphasis"/>
        </w:rPr>
        <w:t>o be occupied o</w:t>
      </w:r>
      <w:r w:rsidRPr="00077409">
        <w:rPr>
          <w:rStyle w:val="Emphasis"/>
          <w:highlight w:val="green"/>
        </w:rPr>
        <w:t>r the moments to be ruptured</w:t>
      </w:r>
      <w:r w:rsidRPr="00A470C8">
        <w:t xml:space="preserve"> (Purcell, 2013). Prefiguration enables the struggle to be grounded in place, for acts to be local, </w:t>
      </w:r>
      <w:proofErr w:type="gramStart"/>
      <w:r w:rsidRPr="00A470C8">
        <w:t>relevant</w:t>
      </w:r>
      <w:proofErr w:type="gramEnd"/>
      <w:r w:rsidRPr="00A470C8">
        <w:t xml:space="preserve"> and culturally appropriate. It is about developing responses to local events regardless of the unpredictability and the fear, of using what space we must </w:t>
      </w:r>
    </w:p>
    <w:p w14:paraId="22B719EF" w14:textId="77777777" w:rsidR="005E2123" w:rsidRPr="00480C34" w:rsidRDefault="005E2123" w:rsidP="005E2123">
      <w:r w:rsidRPr="00A470C8">
        <w:t xml:space="preserve">try out new ways of being (Mason, 2014; </w:t>
      </w:r>
      <w:proofErr w:type="spellStart"/>
      <w:r w:rsidRPr="00A470C8">
        <w:t>Maeckelbergh</w:t>
      </w:r>
      <w:proofErr w:type="spellEnd"/>
      <w:r w:rsidRPr="00A470C8">
        <w:t xml:space="preserve">, 2016). Small daily acts, be that calling out racism, making ethical consumption choices (like where you purchase food and what you eat), or countering gender stereotypes, can appear nonconfrontational, almost invisible and yet </w:t>
      </w:r>
      <w:proofErr w:type="gramStart"/>
      <w:r w:rsidRPr="00A470C8">
        <w:t>open up</w:t>
      </w:r>
      <w:proofErr w:type="gramEnd"/>
      <w:r w:rsidRPr="00A470C8">
        <w:t xml:space="preserve"> space for dialogue with differentiated others. These small acts can seep out into the public space and gradually connect those willing to be attentive to, or moved towards, more participatory radical politics. These seemingly small daily acts </w:t>
      </w:r>
      <w:proofErr w:type="gramStart"/>
      <w:r w:rsidRPr="00A470C8">
        <w:t>open up</w:t>
      </w:r>
      <w:proofErr w:type="gramEnd"/>
      <w:r w:rsidRPr="00A470C8">
        <w:t xml:space="preserve"> a space of dialogue where difficult conversations about how privilege and oppression are structural and replicated can happen. These discussions can be the beginnings of creating the commons. Invisibility helps new necessary alliances (especially with the white working classes) be built. These less visible daily practices are just as important as filling the streets for a protest. This is about using invisibility to intensify our existing practices, to put into practice our creations and ideas, to remake the world without drawing unwanted </w:t>
      </w:r>
      <w:r w:rsidRPr="00480C34">
        <w:t>attention to this creativity and therefore without making visible these spaces of production that are at risk of surveillance and repression. While it is necessary that we signal our withdrawal of consent to state power (especially to Trump) and resist coercion, the state response is predictable – it will be swift, violent, and merciless.</w:t>
      </w:r>
    </w:p>
    <w:p w14:paraId="656AA968" w14:textId="77777777" w:rsidR="005E2123" w:rsidRDefault="005E2123" w:rsidP="005E2123">
      <w:r w:rsidRPr="00480C34">
        <w:t xml:space="preserve">As we enter a new political era it </w:t>
      </w:r>
      <w:r w:rsidRPr="00480C34">
        <w:rPr>
          <w:rStyle w:val="StyleUnderline"/>
        </w:rPr>
        <w:t>is tempting to retreat from overt public political battles</w:t>
      </w:r>
      <w:r w:rsidRPr="00480C34">
        <w:t xml:space="preserve">, but if </w:t>
      </w:r>
      <w:r w:rsidRPr="00480C34">
        <w:rPr>
          <w:rStyle w:val="StyleUnderline"/>
        </w:rPr>
        <w:t xml:space="preserve">we </w:t>
      </w:r>
      <w:r w:rsidRPr="00480C34">
        <w:t xml:space="preserve">do it </w:t>
      </w:r>
      <w:r w:rsidRPr="00480C34">
        <w:rPr>
          <w:rStyle w:val="StyleUnderline"/>
        </w:rPr>
        <w:t>should</w:t>
      </w:r>
      <w:r w:rsidRPr="00480C34">
        <w:t xml:space="preserve"> be to </w:t>
      </w:r>
      <w:r w:rsidRPr="00480C34">
        <w:rPr>
          <w:rStyle w:val="StyleUnderline"/>
        </w:rPr>
        <w:t>put into practice our alternatives</w:t>
      </w:r>
      <w:r w:rsidRPr="00480C34">
        <w:t xml:space="preserve">, continue to literally </w:t>
      </w:r>
      <w:r w:rsidRPr="00480C34">
        <w:rPr>
          <w:rStyle w:val="StyleUnderline"/>
        </w:rPr>
        <w:t>build alternative ways of being and ready ourselves for future public political encounters</w:t>
      </w:r>
      <w:r w:rsidRPr="00480C34">
        <w:t xml:space="preserve">. </w:t>
      </w:r>
      <w:r w:rsidRPr="00480C34">
        <w:rPr>
          <w:rStyle w:val="Emphasis"/>
        </w:rPr>
        <w:t>It is strategic to be as invisible as we are visible</w:t>
      </w:r>
      <w:r w:rsidRPr="00480C34">
        <w:t xml:space="preserve">, </w:t>
      </w:r>
      <w:r w:rsidRPr="00480C34">
        <w:rPr>
          <w:rStyle w:val="StyleUnderline"/>
        </w:rPr>
        <w:t xml:space="preserve">but only if we are </w:t>
      </w:r>
      <w:r w:rsidRPr="00480C34">
        <w:rPr>
          <w:rStyle w:val="Emphasis"/>
        </w:rPr>
        <w:t>practicing anarchist prefigurative politics</w:t>
      </w:r>
      <w:r w:rsidRPr="00480C34">
        <w:rPr>
          <w:rStyle w:val="StyleUnderline"/>
        </w:rPr>
        <w:t xml:space="preserve">, if we are </w:t>
      </w:r>
      <w:r w:rsidRPr="00480C34">
        <w:rPr>
          <w:rStyle w:val="Emphasis"/>
        </w:rPr>
        <w:t>experimenting in ‘unseen’ spaces</w:t>
      </w:r>
      <w:r w:rsidRPr="00480C34">
        <w:rPr>
          <w:rStyle w:val="StyleUnderline"/>
        </w:rPr>
        <w:t xml:space="preserve">, and if we are slowly but surely </w:t>
      </w:r>
      <w:r w:rsidRPr="00480C34">
        <w:rPr>
          <w:rStyle w:val="Emphasis"/>
        </w:rPr>
        <w:t>building new alliances of solidarity.</w:t>
      </w:r>
      <w:r>
        <w:t xml:space="preserve"> </w:t>
      </w:r>
    </w:p>
    <w:p w14:paraId="47F1F4D7" w14:textId="77777777" w:rsidR="005E2123" w:rsidRDefault="005E2123" w:rsidP="005E2123">
      <w:pPr>
        <w:pStyle w:val="Heading2"/>
      </w:pPr>
      <w:r>
        <w:lastRenderedPageBreak/>
        <w:t>1NC- Off</w:t>
      </w:r>
    </w:p>
    <w:p w14:paraId="284AB1D3" w14:textId="77777777" w:rsidR="005E2123" w:rsidRDefault="005E2123" w:rsidP="005E2123">
      <w:pPr>
        <w:pStyle w:val="Heading4"/>
      </w:pPr>
      <w:r>
        <w:t xml:space="preserve">CP: The United States should recognize an unconditional right to strike for worker </w:t>
      </w:r>
      <w:proofErr w:type="gramStart"/>
      <w:r>
        <w:t>with the exception of</w:t>
      </w:r>
      <w:proofErr w:type="gramEnd"/>
      <w:r>
        <w:t xml:space="preserve"> law enforcement </w:t>
      </w:r>
    </w:p>
    <w:p w14:paraId="5494BDB3" w14:textId="77777777" w:rsidR="005E2123" w:rsidRPr="00973241" w:rsidRDefault="005E2123" w:rsidP="005E2123"/>
    <w:p w14:paraId="693E51E5" w14:textId="77777777" w:rsidR="005E2123" w:rsidRDefault="005E2123" w:rsidP="005E2123">
      <w:pPr>
        <w:pStyle w:val="Heading4"/>
        <w:rPr>
          <w:rStyle w:val="Hyperlink"/>
          <w:rFonts w:eastAsia="Times New Roman" w:cs="Calibri"/>
          <w:szCs w:val="22"/>
        </w:rPr>
      </w:pPr>
      <w:r>
        <w:rPr>
          <w:rStyle w:val="Hyperlink"/>
          <w:rFonts w:eastAsia="Times New Roman" w:cs="Calibri"/>
          <w:szCs w:val="22"/>
        </w:rPr>
        <w:t>Police are losing grip of power</w:t>
      </w:r>
    </w:p>
    <w:p w14:paraId="16D89E2D" w14:textId="77777777" w:rsidR="005E2123" w:rsidRDefault="005E2123" w:rsidP="005E2123">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11" w:history="1">
        <w:r w:rsidRPr="000A0B3A">
          <w:rPr>
            <w:rStyle w:val="Hyperlink"/>
          </w:rPr>
          <w:t>https://theappeal.org/police-unions-are-losing-the-war-on-criminal-justice-reform/</w:t>
        </w:r>
      </w:hyperlink>
      <w:r>
        <w:t xml:space="preserve">, </w:t>
      </w:r>
      <w:r w:rsidRPr="0087343A">
        <w:t>Nov 10, 2020</w:t>
      </w:r>
      <w:r>
        <w:t>] SS</w:t>
      </w:r>
    </w:p>
    <w:p w14:paraId="0F38F1FA" w14:textId="77777777" w:rsidR="005E2123" w:rsidRPr="0087343A" w:rsidRDefault="005E2123" w:rsidP="005E2123">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16A7BE31" w14:textId="77777777" w:rsidR="005E2123" w:rsidRDefault="005E2123" w:rsidP="005E2123">
      <w:r>
        <w:t>This commentary is part of The Appeal’s collection of opinion and analysis.</w:t>
      </w:r>
    </w:p>
    <w:p w14:paraId="3C382462" w14:textId="77777777" w:rsidR="005E2123" w:rsidRDefault="005E2123" w:rsidP="005E2123">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maybe </w:t>
      </w:r>
      <w:r w:rsidRPr="00700FA3">
        <w:rPr>
          <w:rStyle w:val="StyleUnderline"/>
        </w:rPr>
        <w:t xml:space="preserve">the </w:t>
      </w:r>
      <w:r w:rsidRPr="00FE2334">
        <w:rPr>
          <w:rStyle w:val="StyleUnderline"/>
          <w:highlight w:val="green"/>
        </w:rPr>
        <w:t>most powerful force in politics that most voters never think twice about</w:t>
      </w:r>
      <w:r w:rsidRPr="00FE2334">
        <w:rPr>
          <w:rStyle w:val="StyleUnderline"/>
        </w:rPr>
        <w:t xml:space="preserve">. </w:t>
      </w:r>
      <w:r w:rsidRPr="00700FA3">
        <w:rPr>
          <w:rStyle w:val="StyleUnderline"/>
        </w:rPr>
        <w:t xml:space="preserve">By </w:t>
      </w:r>
      <w:r w:rsidRPr="00FE2334">
        <w:rPr>
          <w:rStyle w:val="StyleUnderline"/>
          <w:highlight w:val="green"/>
        </w:rPr>
        <w:t>quietly dumping millions of dollars in</w:t>
      </w:r>
      <w:r w:rsidRPr="00FE2334">
        <w:rPr>
          <w:rStyle w:val="StyleUnderline"/>
        </w:rPr>
        <w:t xml:space="preserve"> key prosecutor </w:t>
      </w:r>
      <w:r w:rsidRPr="00FE2334">
        <w:rPr>
          <w:rStyle w:val="StyleUnderline"/>
          <w:highlight w:val="green"/>
        </w:rPr>
        <w:t>elections</w:t>
      </w:r>
      <w:r w:rsidRPr="00FE2334">
        <w:rPr>
          <w:rStyle w:val="StyleUnderline"/>
        </w:rPr>
        <w:t xml:space="preserve"> </w:t>
      </w:r>
      <w:r w:rsidRPr="00FE2334">
        <w:rPr>
          <w:rStyle w:val="StyleUnderline"/>
          <w:highlight w:val="green"/>
        </w:rPr>
        <w:t>and</w:t>
      </w:r>
      <w:r w:rsidRPr="00FE2334">
        <w:rPr>
          <w:rStyle w:val="StyleUnderline"/>
        </w:rPr>
        <w:t xml:space="preserve"> </w:t>
      </w:r>
      <w:r w:rsidRPr="00FE2334">
        <w:rPr>
          <w:rStyle w:val="StyleUnderline"/>
          <w:highlight w:val="green"/>
        </w:rPr>
        <w:t>ballot</w:t>
      </w:r>
      <w:r w:rsidRPr="00FE2334">
        <w:rPr>
          <w:rStyle w:val="StyleUnderline"/>
        </w:rPr>
        <w:t xml:space="preserve"> initiative fights, these organizations </w:t>
      </w:r>
      <w:r w:rsidRPr="00FE2334">
        <w:rPr>
          <w:rStyle w:val="StyleUnderline"/>
          <w:highlight w:val="green"/>
        </w:rPr>
        <w:t>manage to affect everything in the criminal legal system’s orbit</w:t>
      </w:r>
      <w:r w:rsidRPr="00FE2334">
        <w:rPr>
          <w:rStyle w:val="StyleUnderline"/>
        </w:rPr>
        <w:t>, usually while flying well beneath the political radar</w:t>
      </w:r>
      <w:r w:rsidRPr="00FE2334">
        <w:t xml:space="preserve">. Police unions are sort of like </w:t>
      </w:r>
      <w:proofErr w:type="gramStart"/>
      <w:r w:rsidRPr="00FE2334">
        <w:t>gravity, if</w:t>
      </w:r>
      <w:proofErr w:type="gramEnd"/>
      <w:r w:rsidRPr="00FE2334">
        <w:t xml:space="preserve"> gravity played a significant role in enabling agents of the state to systematically terrorize communities of color without facing meaningful</w:t>
      </w:r>
      <w:r>
        <w:t xml:space="preserve"> consequences.</w:t>
      </w:r>
    </w:p>
    <w:p w14:paraId="50D8A17C" w14:textId="77777777" w:rsidR="005E2123" w:rsidRPr="0087343A" w:rsidRDefault="005E2123" w:rsidP="005E2123">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w:t>
      </w:r>
      <w:proofErr w:type="gramStart"/>
      <w:r w:rsidRPr="0087343A">
        <w:rPr>
          <w:sz w:val="13"/>
          <w:szCs w:val="13"/>
        </w:rPr>
        <w:t>contributions</w:t>
      </w:r>
      <w:proofErr w:type="gramEnd"/>
      <w:r w:rsidRPr="0087343A">
        <w:rPr>
          <w:sz w:val="13"/>
          <w:szCs w:val="13"/>
        </w:rPr>
        <w:t xml:space="preserve"> and lobbying expenditures approach $50 million, according to The Guardian. </w:t>
      </w:r>
    </w:p>
    <w:p w14:paraId="21B802BE" w14:textId="77777777" w:rsidR="005E2123" w:rsidRPr="0087343A" w:rsidRDefault="005E2123" w:rsidP="005E2123">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2B4DEDB2" w14:textId="77777777" w:rsidR="005E2123" w:rsidRPr="0087343A" w:rsidRDefault="005E2123" w:rsidP="005E2123">
      <w:pPr>
        <w:rPr>
          <w:rStyle w:val="StyleUnderline"/>
        </w:rPr>
      </w:pPr>
      <w:r w:rsidRPr="0087343A">
        <w:rPr>
          <w:rStyle w:val="StyleUnderline"/>
        </w:rPr>
        <w:t xml:space="preserve">In recent years, </w:t>
      </w:r>
      <w:r w:rsidRPr="0087343A">
        <w:rPr>
          <w:rStyle w:val="StyleUnderline"/>
          <w:highlight w:val="green"/>
        </w:rPr>
        <w:t>however</w:t>
      </w:r>
      <w:r w:rsidRPr="0087343A">
        <w:rPr>
          <w:rStyle w:val="StyleUnderline"/>
        </w:rPr>
        <w:t>—</w:t>
      </w:r>
      <w:r w:rsidRPr="00700FA3">
        <w:rPr>
          <w:rStyle w:val="StyleUnderline"/>
        </w:rPr>
        <w:t xml:space="preserve">and especially </w:t>
      </w:r>
      <w:proofErr w:type="gramStart"/>
      <w:r w:rsidRPr="00FE2334">
        <w:rPr>
          <w:rStyle w:val="StyleUnderline"/>
          <w:highlight w:val="green"/>
        </w:rPr>
        <w:t xml:space="preserve">as </w:t>
      </w:r>
      <w:r w:rsidRPr="00700FA3">
        <w:rPr>
          <w:rStyle w:val="StyleUnderline"/>
        </w:rPr>
        <w:t xml:space="preserve">a </w:t>
      </w:r>
      <w:r w:rsidRPr="00FE2334">
        <w:rPr>
          <w:rStyle w:val="StyleUnderline"/>
          <w:highlight w:val="green"/>
        </w:rPr>
        <w:t>result of</w:t>
      </w:r>
      <w:proofErr w:type="gramEnd"/>
      <w:r w:rsidRPr="00FE2334">
        <w:rPr>
          <w:rStyle w:val="StyleUnderline"/>
          <w:highlight w:val="green"/>
        </w:rPr>
        <w:t xml:space="preserve"> </w:t>
      </w:r>
      <w:r w:rsidRPr="00700FA3">
        <w:rPr>
          <w:rStyle w:val="StyleUnderline"/>
        </w:rPr>
        <w:t xml:space="preserve">the </w:t>
      </w:r>
      <w:r w:rsidRPr="00FE2334">
        <w:rPr>
          <w:rStyle w:val="StyleUnderline"/>
          <w:highlight w:val="green"/>
        </w:rPr>
        <w:t xml:space="preserve">sustained protests of police violence in the aftermath of George Floyd’s killing </w:t>
      </w:r>
      <w:r w:rsidRPr="00700FA3">
        <w:rPr>
          <w:rStyle w:val="StyleUnderline"/>
        </w:rPr>
        <w:t>in Minneapolis—</w:t>
      </w:r>
      <w:r w:rsidRPr="00FE2334">
        <w:rPr>
          <w:rStyle w:val="StyleUnderline"/>
          <w:highlight w:val="green"/>
        </w:rPr>
        <w:t xml:space="preserve">people have grown more attuned to how these organizations bend </w:t>
      </w:r>
      <w:r w:rsidRPr="00700FA3">
        <w:rPr>
          <w:rStyle w:val="StyleUnderline"/>
        </w:rPr>
        <w:t xml:space="preserve">the </w:t>
      </w:r>
      <w:r w:rsidRPr="00FE2334">
        <w:rPr>
          <w:rStyle w:val="StyleUnderline"/>
          <w:highlight w:val="green"/>
        </w:rPr>
        <w:t>criminal legal system</w:t>
      </w:r>
      <w:r w:rsidRPr="00A56BB8">
        <w:rPr>
          <w:rStyle w:val="StyleUnderline"/>
        </w:rPr>
        <w:t xml:space="preserve"> to their will and stymie efforts to reform it. </w:t>
      </w:r>
      <w:r w:rsidRPr="00700FA3">
        <w:rPr>
          <w:rStyle w:val="StyleUnderline"/>
        </w:rPr>
        <w:t xml:space="preserve">A </w:t>
      </w:r>
      <w:r w:rsidRPr="00FE2334">
        <w:rPr>
          <w:rStyle w:val="StyleUnderline"/>
          <w:highlight w:val="green"/>
        </w:rPr>
        <w:t xml:space="preserve">growing number of elected officials have pledged to refuse </w:t>
      </w:r>
      <w:r w:rsidRPr="00700FA3">
        <w:rPr>
          <w:rStyle w:val="StyleUnderline"/>
        </w:rPr>
        <w:t xml:space="preserve">the </w:t>
      </w:r>
      <w:r w:rsidRPr="00FE2334">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67A481C1" w14:textId="77777777" w:rsidR="005E2123" w:rsidRDefault="005E2123" w:rsidP="005E2123">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2D12BCE1" w14:textId="77777777" w:rsidR="005E2123" w:rsidRPr="0087343A" w:rsidRDefault="005E2123" w:rsidP="005E2123">
      <w:pPr>
        <w:rPr>
          <w:rStyle w:val="Emphasis"/>
        </w:rPr>
      </w:pPr>
      <w:r>
        <w:t>On Election Day 2020 in California</w:t>
      </w:r>
      <w:r w:rsidRPr="0087343A">
        <w:rPr>
          <w:rStyle w:val="Emphasis"/>
        </w:rPr>
        <w:t xml:space="preserve">, </w:t>
      </w:r>
      <w:r w:rsidRPr="0087343A">
        <w:rPr>
          <w:rStyle w:val="Emphasis"/>
          <w:highlight w:val="green"/>
        </w:rPr>
        <w:t>voters delivered police unions a series of resounding defeats that threaten to flip this time-honored paradigm on its head</w:t>
      </w:r>
      <w:r w:rsidRPr="0087343A">
        <w:rPr>
          <w:rStyle w:val="Emphasis"/>
        </w:rPr>
        <w:t>.</w:t>
      </w:r>
    </w:p>
    <w:p w14:paraId="42E4CF91" w14:textId="77777777" w:rsidR="005E2123" w:rsidRPr="0087343A" w:rsidRDefault="005E2123" w:rsidP="005E2123">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w:t>
      </w:r>
      <w:r w:rsidRPr="0087343A">
        <w:rPr>
          <w:sz w:val="13"/>
          <w:szCs w:val="13"/>
        </w:rPr>
        <w:lastRenderedPageBreak/>
        <w:t>organizations, who spent some $5 million boosting her candidacy and attacking her opponent’s. And for good reason: During Lacey’s eight years on the job, she reviewed more than 250 fatal shootings by on-duty law enforcement officers. She filed charges in one of them.</w:t>
      </w:r>
    </w:p>
    <w:p w14:paraId="5EFBC09F" w14:textId="77777777" w:rsidR="005E2123" w:rsidRPr="0087343A" w:rsidRDefault="005E2123" w:rsidP="005E2123">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7B197085" w14:textId="77777777" w:rsidR="005E2123" w:rsidRPr="0087343A" w:rsidRDefault="005E2123" w:rsidP="005E2123">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19FE9993" w14:textId="77777777" w:rsidR="005E2123" w:rsidRPr="0087343A" w:rsidRDefault="005E2123" w:rsidP="005E2123">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57566E99" w14:textId="77777777" w:rsidR="005E2123" w:rsidRPr="0087343A" w:rsidRDefault="005E2123" w:rsidP="005E2123">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29DDC763" w14:textId="77777777" w:rsidR="005E2123" w:rsidRPr="0087343A" w:rsidRDefault="005E2123" w:rsidP="005E2123">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3C36F8B5" w14:textId="77777777" w:rsidR="005E2123" w:rsidRPr="0087343A" w:rsidRDefault="005E2123" w:rsidP="005E2123">
      <w:pPr>
        <w:rPr>
          <w:sz w:val="18"/>
          <w:szCs w:val="18"/>
        </w:rPr>
      </w:pPr>
      <w:r w:rsidRPr="00FE2334">
        <w:rPr>
          <w:rStyle w:val="StyleUnderline"/>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23F00622" w14:textId="77777777" w:rsidR="005E2123" w:rsidRDefault="005E2123" w:rsidP="005E2123">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 xml:space="preserve">These losses won’t put an end to incidents of police brutality, or any other strain of rot that pervades the American criminal justice system. But </w:t>
      </w:r>
      <w:r w:rsidRPr="0087343A">
        <w:rPr>
          <w:rStyle w:val="StyleUnderline"/>
          <w:highlight w:val="green"/>
        </w:rPr>
        <w:t xml:space="preserve">they </w:t>
      </w:r>
      <w:r w:rsidRPr="00A56BB8">
        <w:rPr>
          <w:rStyle w:val="StyleUnderline"/>
        </w:rPr>
        <w:t xml:space="preserve">do </w:t>
      </w:r>
      <w:r w:rsidRPr="0087343A">
        <w:rPr>
          <w:rStyle w:val="StyleUnderline"/>
          <w:highlight w:val="green"/>
        </w:rPr>
        <w:t>signal that police unions are likelier to have to answer for their myriad failures</w:t>
      </w:r>
      <w:r w:rsidRPr="0087343A">
        <w:rPr>
          <w:rStyle w:val="StyleUnderline"/>
        </w:rPr>
        <w:t>, instead of relying on beneficiaries of their largesse to pretend that these failures do not exist.</w:t>
      </w:r>
    </w:p>
    <w:p w14:paraId="4A27F9AD" w14:textId="77777777" w:rsidR="005E2123" w:rsidRPr="0087343A" w:rsidRDefault="005E2123" w:rsidP="005E2123">
      <w:pPr>
        <w:rPr>
          <w:rStyle w:val="StyleUnderline"/>
        </w:rPr>
      </w:pPr>
    </w:p>
    <w:p w14:paraId="7AA24BF1" w14:textId="77777777" w:rsidR="005E2123" w:rsidRDefault="005E2123" w:rsidP="005E2123">
      <w:pPr>
        <w:pStyle w:val="Heading4"/>
      </w:pPr>
      <w:r>
        <w:t>The plan reverses that</w:t>
      </w:r>
    </w:p>
    <w:p w14:paraId="3F48648C" w14:textId="77777777" w:rsidR="005E2123" w:rsidRPr="00D6288F" w:rsidRDefault="005E2123" w:rsidP="005E2123">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2" w:history="1">
        <w:r w:rsidRPr="000A0B3A">
          <w:rPr>
            <w:rStyle w:val="Hyperlink"/>
          </w:rPr>
          <w:t>https://www.politico.com/news/magazine/2020/10/14/police-reform-police-unions-qualified-immunity-democratic-party-420122</w:t>
        </w:r>
      </w:hyperlink>
      <w:r>
        <w:t xml:space="preserve">, </w:t>
      </w:r>
      <w:r w:rsidRPr="00920B90">
        <w:t>10/14/2020</w:t>
      </w:r>
      <w:r>
        <w:t>] SS</w:t>
      </w:r>
    </w:p>
    <w:p w14:paraId="57461C69" w14:textId="77777777" w:rsidR="005E2123" w:rsidRDefault="005E2123" w:rsidP="005E2123">
      <w:r w:rsidRPr="00700FA3">
        <w:t>Earlier this year,</w:t>
      </w:r>
      <w:r>
        <w:t xml:space="preserve"> </w:t>
      </w:r>
      <w:r w:rsidRPr="00A56BB8">
        <w:rPr>
          <w:rStyle w:val="Emphasis"/>
        </w:rPr>
        <w:t xml:space="preserve">House Democrats were close to pushing through a </w:t>
      </w:r>
      <w:r w:rsidRPr="00A56BB8">
        <w:rPr>
          <w:rStyle w:val="Emphasis"/>
          <w:highlight w:val="green"/>
        </w:rPr>
        <w:t>bill</w:t>
      </w:r>
      <w:r w:rsidRPr="00A56BB8">
        <w:rPr>
          <w:rStyle w:val="Emphasis"/>
        </w:rPr>
        <w:t xml:space="preserve"> that </w:t>
      </w:r>
      <w:r w:rsidRPr="00A56BB8">
        <w:rPr>
          <w:rStyle w:val="Emphasis"/>
          <w:highlight w:val="green"/>
        </w:rPr>
        <w:t>would</w:t>
      </w:r>
      <w:r w:rsidRPr="00A56BB8">
        <w:rPr>
          <w:rStyle w:val="Emphasis"/>
        </w:rPr>
        <w:t xml:space="preserve"> </w:t>
      </w:r>
      <w:r w:rsidRPr="00A56BB8">
        <w:rPr>
          <w:rStyle w:val="Emphasis"/>
          <w:highlight w:val="green"/>
        </w:rPr>
        <w:t xml:space="preserve">have cemented </w:t>
      </w:r>
      <w:r w:rsidRPr="00700FA3">
        <w:rPr>
          <w:rStyle w:val="Emphasis"/>
        </w:rPr>
        <w:t xml:space="preserve">the </w:t>
      </w:r>
      <w:r w:rsidRPr="00A56BB8">
        <w:rPr>
          <w:rStyle w:val="Emphasis"/>
          <w:highlight w:val="green"/>
        </w:rPr>
        <w:t>power</w:t>
      </w:r>
      <w:r w:rsidRPr="00A56BB8">
        <w:rPr>
          <w:rStyle w:val="Emphasis"/>
        </w:rPr>
        <w:t xml:space="preserve"> </w:t>
      </w:r>
      <w:r w:rsidRPr="00920B90">
        <w:rPr>
          <w:rStyle w:val="Emphasis"/>
          <w:highlight w:val="green"/>
        </w:rPr>
        <w:t>of police unions across the country.</w:t>
      </w:r>
      <w:r>
        <w:t xml:space="preserve"> For a pro-labor party, the bill, </w:t>
      </w:r>
      <w:r w:rsidRPr="00A56BB8">
        <w:rPr>
          <w:rStyle w:val="StyleUnderline"/>
        </w:rPr>
        <w:t>which</w:t>
      </w:r>
      <w:r w:rsidRPr="00D6288F">
        <w:rPr>
          <w:rStyle w:val="StyleUnderline"/>
        </w:rPr>
        <w:t xml:space="preserve"> </w:t>
      </w:r>
      <w:r w:rsidRPr="00920B90">
        <w:rPr>
          <w:rStyle w:val="StyleUnderline"/>
          <w:highlight w:val="green"/>
        </w:rPr>
        <w:t>gave</w:t>
      </w:r>
      <w:r w:rsidRPr="00D6288F">
        <w:rPr>
          <w:rStyle w:val="StyleUnderline"/>
        </w:rPr>
        <w:t xml:space="preserve"> police officers the </w:t>
      </w:r>
      <w:r w:rsidRPr="00920B90">
        <w:rPr>
          <w:rStyle w:val="StyleUnderline"/>
          <w:highlight w:val="green"/>
        </w:rPr>
        <w:t>federal right to collectively bargain on working conditions,</w:t>
      </w:r>
      <w:r w:rsidRPr="00D6288F">
        <w:rPr>
          <w:rStyle w:val="StyleUnderline"/>
        </w:rPr>
        <w:t xml:space="preserve"> appeared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37BCC1E9" w14:textId="77777777" w:rsidR="005E2123" w:rsidRPr="00D6288F" w:rsidRDefault="005E2123" w:rsidP="005E2123">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 would have 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lastRenderedPageBreak/>
        <w:t>police</w:t>
      </w:r>
      <w:r w:rsidRPr="00A56BB8">
        <w:rPr>
          <w:rStyle w:val="StyleUnderline"/>
        </w:rPr>
        <w:t>, including in states that currently prohibit some in public safety from negotiating collectively for wages and working conditions.</w:t>
      </w:r>
    </w:p>
    <w:p w14:paraId="5F67D259" w14:textId="77777777" w:rsidR="005E2123" w:rsidRPr="00D6288F" w:rsidRDefault="005E2123" w:rsidP="005E2123">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formalize the authority of police unions</w:t>
      </w:r>
      <w:r w:rsidRPr="00FE2334">
        <w:rPr>
          <w:rStyle w:val="StyleUnderline"/>
        </w:rPr>
        <w:t xml:space="preserve"> to determine misconduct standards</w:t>
      </w:r>
      <w:r w:rsidRPr="00D6288F">
        <w:rPr>
          <w:rStyle w:val="StyleUnderline"/>
        </w:rPr>
        <w:t xml:space="preserve"> in their contracts, which are </w:t>
      </w:r>
      <w:r w:rsidRPr="00920B90">
        <w:rPr>
          <w:rStyle w:val="StyleUnderline"/>
          <w:highlight w:val="green"/>
        </w:rPr>
        <w:t>increasin</w:t>
      </w:r>
      <w:r w:rsidRPr="00920B90">
        <w:rPr>
          <w:rStyle w:val="StyleUnderline"/>
        </w:rPr>
        <w:t>gly</w:t>
      </w:r>
      <w:r w:rsidRPr="00D6288F">
        <w:rPr>
          <w:rStyle w:val="StyleUnderline"/>
        </w:rPr>
        <w:t xml:space="preserve"> viewed as </w:t>
      </w:r>
      <w:r w:rsidRPr="00D6288F">
        <w:rPr>
          <w:rStyle w:val="Emphasis"/>
        </w:rPr>
        <w:t xml:space="preserve">a </w:t>
      </w:r>
      <w:r w:rsidRPr="00920B90">
        <w:rPr>
          <w:rStyle w:val="Emphasis"/>
          <w:highlight w:val="green"/>
        </w:rPr>
        <w:t>barrier</w:t>
      </w:r>
      <w:r w:rsidRPr="00D6288F">
        <w:rPr>
          <w:rStyle w:val="Emphasis"/>
        </w:rPr>
        <w:t xml:space="preserve"> </w:t>
      </w:r>
      <w:r w:rsidRPr="00920B90">
        <w:rPr>
          <w:rStyle w:val="Emphasis"/>
          <w:highlight w:val="green"/>
        </w:rPr>
        <w:t>to 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2CFD7DD8" w14:textId="77777777" w:rsidR="005E2123" w:rsidRDefault="005E2123" w:rsidP="005E2123">
      <w:r>
        <w:t>But labor organizations weren’t pleased with the idea of singling out police affiliates by restricting their ability to bargain over disciplinary standards in the bill. Then the coronavirus pandemic exploded, and negotiations stalled.</w:t>
      </w:r>
    </w:p>
    <w:p w14:paraId="13D19553" w14:textId="77777777" w:rsidR="005E2123" w:rsidRPr="00D6288F" w:rsidRDefault="005E2123" w:rsidP="005E2123">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 one of the biggest impediments to reform</w:t>
      </w:r>
      <w:r w:rsidRPr="00D6288F">
        <w:rPr>
          <w:rStyle w:val="StyleUnderline"/>
        </w:rPr>
        <w:t>, pushing hard to weaken accountability rules, and preventing new ones from being passed.</w:t>
      </w:r>
    </w:p>
    <w:p w14:paraId="6A5A3A10" w14:textId="77777777" w:rsidR="005E2123" w:rsidRPr="00D6288F" w:rsidRDefault="005E2123" w:rsidP="005E2123">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FE2334">
        <w:rPr>
          <w:rStyle w:val="StyleUnderline"/>
          <w:highlight w:val="green"/>
        </w:rPr>
        <w:t>House</w:t>
      </w:r>
      <w:r>
        <w:t xml:space="preserve"> Democrats rushed to pass a first of its kind police reform bill that would, among other measures, ban choke holds, establish a national database tracking </w:t>
      </w:r>
      <w:proofErr w:type="gramStart"/>
      <w:r>
        <w:t>misconduct</w:t>
      </w:r>
      <w:proofErr w:type="gramEnd"/>
      <w:r>
        <w:t xml:space="preserve"> and end the doctrine of qualified immunity, which shields police officers from civil lawsuits. </w:t>
      </w:r>
      <w:r w:rsidRPr="00D6288F">
        <w:rPr>
          <w:rStyle w:val="StyleUnderline"/>
        </w:rPr>
        <w:t xml:space="preserve">More quietly, they </w:t>
      </w:r>
      <w:r w:rsidRPr="003A48D6">
        <w:rPr>
          <w:rStyle w:val="StyleUnderline"/>
          <w:highlight w:val="green"/>
        </w:rPr>
        <w:t>quickly backed away from</w:t>
      </w:r>
      <w:r w:rsidRPr="00D6288F">
        <w:rPr>
          <w:rStyle w:val="StyleUnderline"/>
        </w:rPr>
        <w:t xml:space="preserve"> the collective-</w:t>
      </w:r>
      <w:r w:rsidRPr="003A48D6">
        <w:rPr>
          <w:rStyle w:val="StyleUnderline"/>
          <w:highlight w:val="green"/>
        </w:rPr>
        <w:t>bargaining 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22725866" w14:textId="77777777" w:rsidR="005E2123" w:rsidRDefault="005E2123" w:rsidP="005E2123">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17B5F9B4" w14:textId="77777777" w:rsidR="005E2123" w:rsidRDefault="005E2123" w:rsidP="005E2123">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3B392E28" w14:textId="77777777" w:rsidR="005E2123" w:rsidRDefault="005E2123" w:rsidP="005E2123">
      <w:pPr>
        <w:rPr>
          <w:rStyle w:val="Emphasis"/>
        </w:rPr>
      </w:pPr>
    </w:p>
    <w:p w14:paraId="1BAC7E1D" w14:textId="77777777" w:rsidR="005E2123" w:rsidRPr="00F01894" w:rsidRDefault="005E2123" w:rsidP="005E2123">
      <w:pPr>
        <w:pStyle w:val="Heading4"/>
      </w:pPr>
      <w:r>
        <w:t>Police strikes allow police to gain overwhelming amount of power</w:t>
      </w:r>
    </w:p>
    <w:p w14:paraId="436EE03F" w14:textId="77777777" w:rsidR="005E2123" w:rsidRPr="00FE2334" w:rsidRDefault="005E2123" w:rsidP="005E2123">
      <w:pPr>
        <w:rPr>
          <w:sz w:val="12"/>
          <w:szCs w:val="12"/>
        </w:rPr>
      </w:pPr>
      <w:r w:rsidRPr="00F01894">
        <w:rPr>
          <w:rStyle w:val="Style13ptBold"/>
        </w:rPr>
        <w:t>Wish 20</w:t>
      </w:r>
      <w:r>
        <w:t xml:space="preserve"> [(</w:t>
      </w:r>
      <w:r w:rsidRPr="00F01894">
        <w:t>Brian E. Wish, PhD</w:t>
      </w:r>
      <w:r>
        <w:t>), “</w:t>
      </w:r>
      <w:r w:rsidRPr="00F01894">
        <w:t>What If The Police Revolt?</w:t>
      </w:r>
      <w:proofErr w:type="gramStart"/>
      <w:r>
        <w:t>” ,</w:t>
      </w:r>
      <w:proofErr w:type="gramEnd"/>
      <w:r>
        <w:t xml:space="preserve"> Medium, </w:t>
      </w:r>
      <w:r w:rsidRPr="00F01894">
        <w:t>https://medium.com/illumination/what-if-the-police-revolt-ca5a44ba4790</w:t>
      </w:r>
      <w:r>
        <w:t xml:space="preserve">, </w:t>
      </w:r>
      <w:r w:rsidRPr="00F01894">
        <w:t>Jun 16, 2020</w:t>
      </w:r>
      <w:r>
        <w:t>] SS</w:t>
      </w:r>
      <w:r w:rsidRPr="00FE2334">
        <w:rPr>
          <w:rStyle w:val="Hyperlink"/>
          <w:szCs w:val="16"/>
        </w:rPr>
        <w:t xml:space="preserve"> </w:t>
      </w:r>
    </w:p>
    <w:p w14:paraId="0F9DB631" w14:textId="77777777" w:rsidR="005E2123" w:rsidRPr="00FE2334" w:rsidRDefault="005E2123" w:rsidP="005E2123">
      <w:pPr>
        <w:rPr>
          <w:rStyle w:val="StyleUnderline"/>
        </w:rPr>
      </w:pPr>
      <w:r w:rsidRPr="00FE2334">
        <w:rPr>
          <w:rStyle w:val="StyleUnderline"/>
        </w:rPr>
        <w:t>Police labor actions are successful</w:t>
      </w:r>
    </w:p>
    <w:p w14:paraId="30633F75" w14:textId="77777777" w:rsidR="005E2123" w:rsidRDefault="005E2123" w:rsidP="005E2123">
      <w:pPr>
        <w:rPr>
          <w:rStyle w:val="Hyperlink"/>
        </w:rPr>
      </w:pPr>
      <w:r w:rsidRPr="00F01894">
        <w:rPr>
          <w:rStyle w:val="Emphasis"/>
          <w:highlight w:val="green"/>
        </w:rPr>
        <w:lastRenderedPageBreak/>
        <w:t>When police go on strike, they usually win</w:t>
      </w:r>
      <w:r w:rsidRPr="00FE2334">
        <w:rPr>
          <w:rStyle w:val="Hyperlink"/>
        </w:rPr>
        <w:t xml:space="preserve">. </w:t>
      </w:r>
      <w:r w:rsidRPr="00F01894">
        <w:rPr>
          <w:rStyle w:val="StyleUnderline"/>
          <w:highlight w:val="green"/>
        </w:rPr>
        <w:t>The most likely outcome of police labor unrest is quick resolution in favor of the police officers</w:t>
      </w:r>
      <w:r w:rsidRPr="00FE2334">
        <w:rPr>
          <w:rStyle w:val="StyleUnderline"/>
        </w:rPr>
        <w:t xml:space="preserve">. The consequences can hurt individual </w:t>
      </w:r>
      <w:proofErr w:type="gramStart"/>
      <w:r w:rsidRPr="00FE2334">
        <w:rPr>
          <w:rStyle w:val="StyleUnderline"/>
        </w:rPr>
        <w:t>officers</w:t>
      </w:r>
      <w:proofErr w:type="gramEnd"/>
      <w:r w:rsidRPr="00FE2334">
        <w:rPr>
          <w:rStyle w:val="StyleUnderline"/>
        </w:rPr>
        <w:t xml:space="preserve"> but </w:t>
      </w:r>
      <w:r w:rsidRPr="00F01894">
        <w:rPr>
          <w:rStyle w:val="StyleUnderline"/>
          <w:highlight w:val="green"/>
        </w:rPr>
        <w:t>police forces</w:t>
      </w:r>
      <w:r w:rsidRPr="00FE2334">
        <w:rPr>
          <w:rStyle w:val="StyleUnderline"/>
        </w:rPr>
        <w:t xml:space="preserve"> as a whole </w:t>
      </w:r>
      <w:r w:rsidRPr="00F01894">
        <w:rPr>
          <w:rStyle w:val="StyleUnderline"/>
          <w:highlight w:val="green"/>
        </w:rPr>
        <w:t>tend to win concessions and solve their problem</w:t>
      </w:r>
      <w:r w:rsidRPr="00F01894">
        <w:rPr>
          <w:rStyle w:val="Hyperlink"/>
          <w:highlight w:val="green"/>
        </w:rPr>
        <w:t>s</w:t>
      </w:r>
      <w:r w:rsidRPr="00FE2334">
        <w:rPr>
          <w:rStyle w:val="Hyperlink"/>
        </w:rPr>
        <w:t>. Politicians realize that if things are bad enough for the police to strike, then the problems won’t go away even if all the strikers are fired.</w:t>
      </w:r>
    </w:p>
    <w:p w14:paraId="6A86342F" w14:textId="77777777" w:rsidR="005E2123" w:rsidRPr="00F01894" w:rsidRDefault="005E2123" w:rsidP="005E2123">
      <w:pPr>
        <w:rPr>
          <w:rStyle w:val="StyleUnderline"/>
        </w:rPr>
      </w:pPr>
      <w:r w:rsidRPr="00F01894">
        <w:rPr>
          <w:rStyle w:val="Hyperlink"/>
        </w:rPr>
        <w:t xml:space="preserve">The September </w:t>
      </w:r>
      <w:r w:rsidRPr="00F01894">
        <w:rPr>
          <w:rStyle w:val="StyleUnderline"/>
          <w:highlight w:val="green"/>
        </w:rPr>
        <w:t>1919 Boston Police Strike</w:t>
      </w:r>
      <w:r w:rsidRPr="00F01894">
        <w:rPr>
          <w:rStyle w:val="StyleUnderline"/>
        </w:rPr>
        <w:t xml:space="preserve"> is the most famous police labor action.</w:t>
      </w:r>
      <w:r w:rsidRPr="00F01894">
        <w:rPr>
          <w:rStyle w:val="Hyperlink"/>
        </w:rPr>
        <w:t xml:space="preserve"> Striking for higher pay, seventy percent of the police department walked out. Vandalism and looting ensued across the city. Calvin Coolidge sent in the state militia, which shot at least eight people over the next few days. The strike was unpopular, coming towards the end of the Red Summer of white rioting and at the beginning of the Red Scare. All striking officers were fired and replaced, with the State Guard staying on until December. Despite the firings, </w:t>
      </w:r>
      <w:r w:rsidRPr="00F01894">
        <w:rPr>
          <w:rStyle w:val="StyleUnderline"/>
          <w:highlight w:val="green"/>
        </w:rPr>
        <w:t>wages and benefits were raised substantially and a pension was instituted.</w:t>
      </w:r>
    </w:p>
    <w:p w14:paraId="398CD042" w14:textId="77777777" w:rsidR="005E2123" w:rsidRPr="00F01894" w:rsidRDefault="005E2123" w:rsidP="005E2123">
      <w:pPr>
        <w:rPr>
          <w:rStyle w:val="Hyperlink"/>
        </w:rPr>
      </w:pPr>
      <w:r w:rsidRPr="00F01894">
        <w:rPr>
          <w:rStyle w:val="StyleUnderline"/>
        </w:rPr>
        <w:t xml:space="preserve">In the </w:t>
      </w:r>
      <w:r w:rsidRPr="00F01894">
        <w:rPr>
          <w:rStyle w:val="StyleUnderline"/>
          <w:highlight w:val="green"/>
        </w:rPr>
        <w:t>modern era</w:t>
      </w:r>
      <w:r w:rsidRPr="00F01894">
        <w:rPr>
          <w:rStyle w:val="StyleUnderline"/>
        </w:rPr>
        <w:t xml:space="preserve">, </w:t>
      </w:r>
      <w:r w:rsidRPr="00F01894">
        <w:rPr>
          <w:rStyle w:val="StyleUnderline"/>
          <w:highlight w:val="green"/>
        </w:rPr>
        <w:t>when finally roused to fig</w:t>
      </w:r>
      <w:r w:rsidRPr="00F01894">
        <w:rPr>
          <w:rStyle w:val="StyleUnderline"/>
        </w:rPr>
        <w:t xml:space="preserve">ht, </w:t>
      </w:r>
      <w:r w:rsidRPr="00F01894">
        <w:rPr>
          <w:rStyle w:val="StyleUnderline"/>
          <w:highlight w:val="green"/>
        </w:rPr>
        <w:t>police labor activity proves successful</w:t>
      </w:r>
      <w:r w:rsidRPr="00F01894">
        <w:rPr>
          <w:rStyle w:val="StyleUnderline"/>
        </w:rPr>
        <w:t xml:space="preserve"> without mass firings</w:t>
      </w:r>
      <w:r w:rsidRPr="00F01894">
        <w:rPr>
          <w:rStyle w:val="Hyperlink"/>
        </w:rPr>
        <w:t>.</w:t>
      </w:r>
    </w:p>
    <w:p w14:paraId="6A1E3E01" w14:textId="0E5C18E6" w:rsidR="005E2123" w:rsidRDefault="005E2123" w:rsidP="005E2123">
      <w:pPr>
        <w:rPr>
          <w:rStyle w:val="Hyperlink"/>
        </w:rPr>
      </w:pPr>
      <w:r w:rsidRPr="00F01894">
        <w:rPr>
          <w:rStyle w:val="StyleUnderline"/>
        </w:rPr>
        <w:t xml:space="preserve">In New York City, in </w:t>
      </w:r>
      <w:r w:rsidRPr="00F01894">
        <w:rPr>
          <w:rStyle w:val="StyleUnderline"/>
          <w:highlight w:val="green"/>
        </w:rPr>
        <w:t>1971</w:t>
      </w:r>
      <w:r w:rsidRPr="00F01894">
        <w:rPr>
          <w:rStyle w:val="StyleUnderline"/>
        </w:rPr>
        <w:t xml:space="preserve">, virtually the </w:t>
      </w:r>
      <w:r w:rsidRPr="00F01894">
        <w:rPr>
          <w:rStyle w:val="StyleUnderline"/>
          <w:highlight w:val="green"/>
        </w:rPr>
        <w:t>entire police department stopped patrolling</w:t>
      </w:r>
      <w:r w:rsidRPr="00F01894">
        <w:rPr>
          <w:rStyle w:val="StyleUnderline"/>
        </w:rPr>
        <w:t xml:space="preserve">, responding only to major crimes. </w:t>
      </w:r>
      <w:r w:rsidRPr="00F01894">
        <w:rPr>
          <w:rStyle w:val="StyleUnderline"/>
          <w:highlight w:val="green"/>
        </w:rPr>
        <w:t>Strikers</w:t>
      </w:r>
      <w:r w:rsidRPr="00F01894">
        <w:rPr>
          <w:rStyle w:val="StyleUnderline"/>
        </w:rPr>
        <w:t xml:space="preserve"> were eventually fined but </w:t>
      </w:r>
      <w:r w:rsidRPr="00F01894">
        <w:rPr>
          <w:rStyle w:val="StyleUnderline"/>
          <w:highlight w:val="green"/>
        </w:rPr>
        <w:t>won pay concessions and back pay to a disputed contract</w:t>
      </w:r>
      <w:r w:rsidRPr="00F01894">
        <w:rPr>
          <w:rStyle w:val="Hyperlink"/>
        </w:rPr>
        <w:t>.</w:t>
      </w:r>
    </w:p>
    <w:p w14:paraId="7E33F7B5" w14:textId="2AB2D7E3" w:rsidR="0046446E" w:rsidRDefault="0046446E" w:rsidP="005E2123">
      <w:pPr>
        <w:rPr>
          <w:rStyle w:val="Hyperlink"/>
        </w:rPr>
      </w:pPr>
    </w:p>
    <w:p w14:paraId="2A10E021" w14:textId="64732276" w:rsidR="0046446E" w:rsidRDefault="0046446E" w:rsidP="005E2123">
      <w:pPr>
        <w:rPr>
          <w:rStyle w:val="Hyperlink"/>
        </w:rPr>
      </w:pPr>
    </w:p>
    <w:p w14:paraId="2FFDE5DB" w14:textId="77777777" w:rsidR="0046446E" w:rsidRPr="00F01894" w:rsidRDefault="0046446E" w:rsidP="005E2123">
      <w:pPr>
        <w:rPr>
          <w:rStyle w:val="Hyperlink"/>
        </w:rPr>
      </w:pPr>
    </w:p>
    <w:p w14:paraId="253D97E3" w14:textId="77777777" w:rsidR="005E2123" w:rsidRPr="00F01894" w:rsidRDefault="005E2123" w:rsidP="005E2123">
      <w:pPr>
        <w:rPr>
          <w:rStyle w:val="Hyperlink"/>
        </w:rPr>
      </w:pPr>
      <w:r w:rsidRPr="00F01894">
        <w:rPr>
          <w:rStyle w:val="Hyperlink"/>
        </w:rPr>
        <w:t xml:space="preserve">In </w:t>
      </w:r>
      <w:r w:rsidRPr="00F01894">
        <w:rPr>
          <w:rStyle w:val="StyleUnderline"/>
        </w:rPr>
        <w:t xml:space="preserve">Baltimore, Maryland, </w:t>
      </w:r>
      <w:r w:rsidRPr="00F01894">
        <w:rPr>
          <w:rStyle w:val="StyleUnderline"/>
          <w:highlight w:val="green"/>
        </w:rPr>
        <w:t>in 197</w:t>
      </w:r>
      <w:r w:rsidRPr="00F01894">
        <w:rPr>
          <w:rStyle w:val="StyleUnderline"/>
        </w:rPr>
        <w:t xml:space="preserve">4, </w:t>
      </w:r>
      <w:r w:rsidRPr="00F01894">
        <w:rPr>
          <w:rStyle w:val="StyleUnderline"/>
          <w:highlight w:val="green"/>
        </w:rPr>
        <w:t>hundreds of police officers went on strike</w:t>
      </w:r>
      <w:r w:rsidRPr="00F01894">
        <w:rPr>
          <w:rStyle w:val="Hyperlink"/>
        </w:rPr>
        <w:t xml:space="preserve">. The </w:t>
      </w:r>
      <w:r w:rsidRPr="00F01894">
        <w:rPr>
          <w:rStyle w:val="StyleUnderline"/>
          <w:highlight w:val="green"/>
        </w:rPr>
        <w:t>city ultimately gave in to pay concessions</w:t>
      </w:r>
      <w:r w:rsidRPr="00F01894">
        <w:rPr>
          <w:rStyle w:val="StyleUnderline"/>
        </w:rPr>
        <w:t>, though the union was disbanded and participating probationary officers were fired</w:t>
      </w:r>
    </w:p>
    <w:p w14:paraId="46F8AC0B" w14:textId="77777777" w:rsidR="005E2123" w:rsidRPr="00F01894" w:rsidRDefault="005E2123" w:rsidP="005E2123">
      <w:pPr>
        <w:rPr>
          <w:rStyle w:val="StyleUnderline"/>
        </w:rPr>
      </w:pPr>
      <w:r w:rsidRPr="00F01894">
        <w:rPr>
          <w:rStyle w:val="StyleUnderline"/>
        </w:rPr>
        <w:t xml:space="preserve">In Boston, Massachusetts, </w:t>
      </w:r>
      <w:r w:rsidRPr="00F01894">
        <w:rPr>
          <w:rStyle w:val="StyleUnderline"/>
          <w:highlight w:val="green"/>
        </w:rPr>
        <w:t>in 1975</w:t>
      </w:r>
      <w:r w:rsidRPr="00F01894">
        <w:rPr>
          <w:rStyle w:val="StyleUnderline"/>
        </w:rPr>
        <w:t>, h</w:t>
      </w:r>
      <w:r w:rsidRPr="00F01894">
        <w:rPr>
          <w:rStyle w:val="StyleUnderline"/>
          <w:highlight w:val="green"/>
        </w:rPr>
        <w:t>undreds of police officers called in sick or skipped work</w:t>
      </w:r>
      <w:r w:rsidRPr="00F01894">
        <w:rPr>
          <w:rStyle w:val="StyleUnderline"/>
        </w:rPr>
        <w:t xml:space="preserve"> to avoid enforcing bussing or suppressing protests; national guard troops deployed to keep the peace</w:t>
      </w:r>
    </w:p>
    <w:p w14:paraId="4CECEDE6" w14:textId="77777777" w:rsidR="005E2123" w:rsidRPr="00F01894" w:rsidRDefault="005E2123" w:rsidP="005E2123">
      <w:pPr>
        <w:rPr>
          <w:rStyle w:val="StyleUnderline"/>
        </w:rPr>
      </w:pPr>
      <w:r w:rsidRPr="00F01894">
        <w:rPr>
          <w:rStyle w:val="StyleUnderline"/>
        </w:rPr>
        <w:t xml:space="preserve">In Milwaukee, </w:t>
      </w:r>
      <w:proofErr w:type="spellStart"/>
      <w:r w:rsidRPr="00F01894">
        <w:rPr>
          <w:rStyle w:val="StyleUnderline"/>
        </w:rPr>
        <w:t>Wisconson</w:t>
      </w:r>
      <w:proofErr w:type="spellEnd"/>
      <w:r w:rsidRPr="00F01894">
        <w:rPr>
          <w:rStyle w:val="StyleUnderline"/>
        </w:rPr>
        <w:t xml:space="preserve">, just before Christmas </w:t>
      </w:r>
      <w:r w:rsidRPr="00F01894">
        <w:rPr>
          <w:rStyle w:val="StyleUnderline"/>
          <w:highlight w:val="green"/>
        </w:rPr>
        <w:t>in 1981, police went on strike</w:t>
      </w:r>
      <w:r w:rsidRPr="00F01894">
        <w:rPr>
          <w:rStyle w:val="StyleUnderline"/>
        </w:rPr>
        <w:t xml:space="preserve"> after an alderman made statements in support of a suspect accused of killing two officers</w:t>
      </w:r>
      <w:r w:rsidRPr="00F01894">
        <w:rPr>
          <w:rStyle w:val="StyleUnderline"/>
          <w:highlight w:val="green"/>
        </w:rPr>
        <w:t>; after sixteen hours the city council repudiated the statement and increased police funding</w:t>
      </w:r>
      <w:r w:rsidRPr="00F01894">
        <w:rPr>
          <w:rStyle w:val="StyleUnderline"/>
        </w:rPr>
        <w:t>.</w:t>
      </w:r>
    </w:p>
    <w:p w14:paraId="386F6A78" w14:textId="77777777" w:rsidR="005E2123" w:rsidRDefault="005E2123" w:rsidP="005E2123">
      <w:pPr>
        <w:rPr>
          <w:rStyle w:val="StyleUnderline"/>
        </w:rPr>
      </w:pPr>
      <w:r w:rsidRPr="00F01894">
        <w:rPr>
          <w:rStyle w:val="StyleUnderline"/>
        </w:rPr>
        <w:t xml:space="preserve">In Columbus, Ohio, in </w:t>
      </w:r>
      <w:r w:rsidRPr="00F01894">
        <w:rPr>
          <w:rStyle w:val="StyleUnderline"/>
          <w:highlight w:val="green"/>
        </w:rPr>
        <w:t>1993</w:t>
      </w:r>
      <w:r w:rsidRPr="00F01894">
        <w:rPr>
          <w:rStyle w:val="StyleUnderline"/>
        </w:rPr>
        <w:t xml:space="preserve">, </w:t>
      </w:r>
      <w:r w:rsidRPr="00F01894">
        <w:rPr>
          <w:rStyle w:val="StyleUnderline"/>
          <w:highlight w:val="green"/>
        </w:rPr>
        <w:t>hundreds of police and firefighter called in sick, quickly winning contract concessions and a 5% raise</w:t>
      </w:r>
      <w:r w:rsidRPr="00F01894">
        <w:rPr>
          <w:rStyle w:val="StyleUnderline"/>
        </w:rPr>
        <w:t>.</w:t>
      </w:r>
    </w:p>
    <w:p w14:paraId="2554563C" w14:textId="77777777" w:rsidR="005E2123" w:rsidRPr="00700FA3" w:rsidRDefault="005E2123" w:rsidP="005E2123">
      <w:pPr>
        <w:rPr>
          <w:rStyle w:val="Hyperlink"/>
          <w:b/>
          <w:u w:val="single"/>
        </w:rPr>
      </w:pPr>
    </w:p>
    <w:p w14:paraId="2F7D1111" w14:textId="24E31A96" w:rsidR="005E2123" w:rsidRPr="00146C9F" w:rsidRDefault="005E2123" w:rsidP="005E2123">
      <w:pPr>
        <w:pStyle w:val="Heading4"/>
      </w:pPr>
      <w:r>
        <w:t>Enables police unions to conceal abuse</w:t>
      </w:r>
      <w:r w:rsidR="007710B3">
        <w:t>s</w:t>
      </w:r>
      <w:r>
        <w:t xml:space="preserve"> of power</w:t>
      </w:r>
    </w:p>
    <w:p w14:paraId="6C0487C6" w14:textId="77777777" w:rsidR="005E2123" w:rsidRDefault="005E2123" w:rsidP="005E2123">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3"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04D9A587" w14:textId="77777777" w:rsidR="005E2123" w:rsidRPr="00146C9F" w:rsidRDefault="005E2123" w:rsidP="005E2123">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however, is that </w:t>
      </w:r>
      <w:r w:rsidRPr="00146C9F">
        <w:rPr>
          <w:rStyle w:val="Emphasis"/>
        </w:rPr>
        <w:t xml:space="preserve">these </w:t>
      </w:r>
      <w:r w:rsidRPr="002E781D">
        <w:rPr>
          <w:rStyle w:val="Emphasis"/>
          <w:highlight w:val="green"/>
        </w:rPr>
        <w:t>unions</w:t>
      </w:r>
      <w:r w:rsidRPr="00146C9F">
        <w:rPr>
          <w:rStyle w:val="Emphasis"/>
        </w:rPr>
        <w:t xml:space="preserve">, </w:t>
      </w:r>
      <w:r w:rsidRPr="00A56BB8">
        <w:rPr>
          <w:rStyle w:val="Emphasis"/>
        </w:rPr>
        <w:t xml:space="preserve">long </w:t>
      </w:r>
      <w:r w:rsidRPr="002E781D">
        <w:rPr>
          <w:rStyle w:val="Emphasis"/>
          <w:highlight w:val="green"/>
        </w:rPr>
        <w:t>considered untoucha</w:t>
      </w:r>
      <w:r w:rsidRPr="00A56BB8">
        <w:rPr>
          <w:rStyle w:val="Emphasis"/>
        </w:rPr>
        <w:t>ble</w:t>
      </w:r>
      <w:r w:rsidRPr="00146C9F">
        <w:rPr>
          <w:rStyle w:val="Hyperlink"/>
          <w:rFonts w:eastAsia="Times New Roman"/>
          <w:szCs w:val="22"/>
        </w:rPr>
        <w:t xml:space="preserve">, </w:t>
      </w:r>
      <w:r w:rsidRPr="005B79A7">
        <w:rPr>
          <w:rStyle w:val="StyleUnderline"/>
          <w:highlight w:val="green"/>
        </w:rPr>
        <w:t>due</w:t>
      </w:r>
      <w:r w:rsidRPr="00146C9F">
        <w:rPr>
          <w:rStyle w:val="StyleUnderline"/>
        </w:rPr>
        <w:t xml:space="preserve"> </w:t>
      </w:r>
      <w:r w:rsidRPr="005B79A7">
        <w:rPr>
          <w:rStyle w:val="StyleUnderline"/>
          <w:highlight w:val="green"/>
        </w:rPr>
        <w:t>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face a potential reckoning,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w:t>
      </w:r>
      <w:r w:rsidRPr="00146C9F">
        <w:rPr>
          <w:rStyle w:val="StyleUnderline"/>
        </w:rPr>
        <w:lastRenderedPageBreak/>
        <w:t xml:space="preserve">first became like traditional unions and won the right to bargain collectively, </w:t>
      </w:r>
      <w:r w:rsidRPr="00A56BB8">
        <w:rPr>
          <w:rStyle w:val="StyleUnderline"/>
        </w:rPr>
        <w:t xml:space="preserve">they </w:t>
      </w:r>
      <w:r w:rsidRPr="005B79A7">
        <w:rPr>
          <w:rStyle w:val="StyleUnderline"/>
          <w:highlight w:val="green"/>
        </w:rPr>
        <w:t>have had a controversial history</w:t>
      </w:r>
      <w:r w:rsidRPr="00146C9F">
        <w:rPr>
          <w:rStyle w:val="Hyperlink"/>
          <w:rFonts w:eastAsia="Times New Roman"/>
          <w:szCs w:val="22"/>
        </w:rPr>
        <w:t xml:space="preserve">. And recent studies suggest that </w:t>
      </w:r>
      <w:r w:rsidRPr="005B79A7">
        <w:rPr>
          <w:rStyle w:val="StyleUnderline"/>
          <w:highlight w:val="green"/>
        </w:rPr>
        <w:t>their political and bargaining power has ena</w:t>
      </w:r>
      <w:r w:rsidRPr="005B79A7">
        <w:rPr>
          <w:rStyle w:val="Hyperlink"/>
          <w:rFonts w:eastAsia="Times New Roman"/>
          <w:szCs w:val="22"/>
          <w:highlight w:val="green"/>
        </w:rPr>
        <w:t>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abuses</w:t>
      </w:r>
      <w:r w:rsidRPr="00146C9F">
        <w:rPr>
          <w:rStyle w:val="Emphasis"/>
        </w:rPr>
        <w:t xml:space="preserve"> </w:t>
      </w:r>
      <w:r w:rsidRPr="005B79A7">
        <w:rPr>
          <w:rStyle w:val="Emphasis"/>
          <w:highlight w:val="green"/>
        </w:rPr>
        <w:t>in</w:t>
      </w:r>
      <w:r w:rsidRPr="00146C9F">
        <w:rPr>
          <w:rStyle w:val="Emphasis"/>
        </w:rPr>
        <w:t xml:space="preserve"> </w:t>
      </w:r>
      <w:r w:rsidRPr="005B79A7">
        <w:rPr>
          <w:rStyle w:val="Emphasis"/>
          <w:highlight w:val="green"/>
        </w:rPr>
        <w:t>the</w:t>
      </w:r>
      <w:r w:rsidRPr="00146C9F">
        <w:rPr>
          <w:rStyle w:val="Emphasis"/>
        </w:rPr>
        <w:t xml:space="preserve"> </w:t>
      </w:r>
      <w:r w:rsidRPr="005B79A7">
        <w:rPr>
          <w:rStyle w:val="Emphasis"/>
          <w:highlight w:val="green"/>
        </w:rPr>
        <w:t>U</w:t>
      </w:r>
      <w:r w:rsidRPr="00146C9F">
        <w:rPr>
          <w:rStyle w:val="Emphasis"/>
        </w:rPr>
        <w:t xml:space="preserve">nited </w:t>
      </w:r>
      <w:r w:rsidRPr="005B79A7">
        <w:rPr>
          <w:rStyle w:val="Emphasis"/>
          <w:highlight w:val="green"/>
        </w:rPr>
        <w:t>S</w:t>
      </w:r>
      <w:r w:rsidRPr="00146C9F">
        <w:rPr>
          <w:rStyle w:val="Emphasis"/>
        </w:rPr>
        <w:t>tates.</w:t>
      </w:r>
    </w:p>
    <w:p w14:paraId="2CAFE36B" w14:textId="77777777" w:rsidR="005E2123" w:rsidRPr="00146C9F" w:rsidRDefault="005E2123" w:rsidP="005E2123">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72B43C43" w14:textId="77777777" w:rsidR="005E2123" w:rsidRPr="00146C9F" w:rsidRDefault="005E2123" w:rsidP="005E2123">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a </w:t>
      </w:r>
      <w:proofErr w:type="gramStart"/>
      <w:r w:rsidRPr="00146C9F">
        <w:rPr>
          <w:rStyle w:val="Hyperlink"/>
          <w:rFonts w:eastAsia="Times New Roman"/>
          <w:szCs w:val="22"/>
        </w:rPr>
        <w:t>professor</w:t>
      </w:r>
      <w:proofErr w:type="gramEnd"/>
      <w:r w:rsidRPr="00146C9F">
        <w:rPr>
          <w:rStyle w:val="Hyperlink"/>
          <w:rFonts w:eastAsia="Times New Roman"/>
          <w:szCs w:val="22"/>
        </w:rPr>
        <w:t xml:space="preserve"> and researcher, concluded that, from the nineteen-fifties to the nineteen-eighties</w:t>
      </w:r>
      <w:r w:rsidRPr="00146C9F">
        <w:rPr>
          <w:rStyle w:val="StyleUnderline"/>
        </w:rPr>
        <w:t xml:space="preserve">, the </w:t>
      </w:r>
      <w:r w:rsidRPr="005B79A7">
        <w:rPr>
          <w:rStyle w:val="StyleUnderline"/>
          <w:highlight w:val="green"/>
        </w:rPr>
        <w:t>ability</w:t>
      </w:r>
      <w:r w:rsidRPr="00146C9F">
        <w:rPr>
          <w:rStyle w:val="StyleUnderline"/>
        </w:rPr>
        <w:t xml:space="preserve"> </w:t>
      </w:r>
      <w:r w:rsidRPr="005B79A7">
        <w:rPr>
          <w:rStyle w:val="StyleUnderline"/>
          <w:highlight w:val="green"/>
        </w:rPr>
        <w:t>of</w:t>
      </w:r>
      <w:r w:rsidRPr="00146C9F">
        <w:rPr>
          <w:rStyle w:val="StyleUnderline"/>
        </w:rPr>
        <w:t xml:space="preserve"> </w:t>
      </w:r>
      <w:r w:rsidRPr="005B79A7">
        <w:rPr>
          <w:rStyle w:val="StyleUnderline"/>
          <w:highlight w:val="green"/>
        </w:rPr>
        <w:t>police</w:t>
      </w:r>
      <w:r w:rsidRPr="00146C9F">
        <w:rPr>
          <w:rStyle w:val="StyleUnderline"/>
        </w:rPr>
        <w:t xml:space="preserve"> </w:t>
      </w:r>
      <w:r w:rsidRPr="005B79A7">
        <w:rPr>
          <w:rStyle w:val="StyleUnderline"/>
          <w:highlight w:val="green"/>
        </w:rPr>
        <w:t>to</w:t>
      </w:r>
      <w:r w:rsidRPr="00146C9F">
        <w:rPr>
          <w:rStyle w:val="StyleUnderline"/>
        </w:rPr>
        <w:t xml:space="preserve"> collectively </w:t>
      </w:r>
      <w:r w:rsidRPr="005B79A7">
        <w:rPr>
          <w:rStyle w:val="StyleUnderline"/>
          <w:highlight w:val="green"/>
        </w:rPr>
        <w:t>bargain</w:t>
      </w:r>
      <w:r w:rsidRPr="00146C9F">
        <w:rPr>
          <w:rStyle w:val="StyleUnderline"/>
        </w:rPr>
        <w:t xml:space="preserve"> led to a </w:t>
      </w:r>
      <w:r w:rsidRPr="005B79A7">
        <w:rPr>
          <w:rStyle w:val="StyleUnderline"/>
          <w:highlight w:val="green"/>
        </w:rPr>
        <w:t>substantial</w:t>
      </w:r>
      <w:r w:rsidRPr="00146C9F">
        <w:rPr>
          <w:rStyle w:val="StyleUnderline"/>
        </w:rPr>
        <w:t xml:space="preserve"> </w:t>
      </w:r>
      <w:r w:rsidRPr="005B79A7">
        <w:rPr>
          <w:rStyle w:val="StyleUnderline"/>
          <w:highlight w:val="green"/>
        </w:rPr>
        <w:t>rise</w:t>
      </w:r>
      <w:r w:rsidRPr="00146C9F">
        <w:rPr>
          <w:rStyle w:val="StyleUnderline"/>
        </w:rPr>
        <w:t xml:space="preserve"> </w:t>
      </w:r>
      <w:r w:rsidRPr="005B79A7">
        <w:rPr>
          <w:rStyle w:val="StyleUnderline"/>
          <w:highlight w:val="green"/>
        </w:rPr>
        <w:t>in</w:t>
      </w:r>
      <w:r w:rsidRPr="00146C9F">
        <w:rPr>
          <w:rStyle w:val="StyleUnderline"/>
        </w:rPr>
        <w:t xml:space="preserve"> </w:t>
      </w:r>
      <w:r w:rsidRPr="005B79A7">
        <w:rPr>
          <w:rStyle w:val="Emphasis"/>
          <w:highlight w:val="green"/>
        </w:rPr>
        <w:t>police killings</w:t>
      </w:r>
      <w:r w:rsidRPr="00146C9F">
        <w:rPr>
          <w:rStyle w:val="Emphasis"/>
        </w:rPr>
        <w:t xml:space="preserve"> of civilians</w:t>
      </w:r>
      <w:r w:rsidRPr="00146C9F">
        <w:rPr>
          <w:rStyle w:val="StyleUnderline"/>
        </w:rPr>
        <w:t xml:space="preserve">, with a </w:t>
      </w:r>
      <w:r w:rsidRPr="005B79A7">
        <w:rPr>
          <w:rStyle w:val="Emphasis"/>
          <w:highlight w:val="green"/>
        </w:rPr>
        <w:t>greater</w:t>
      </w:r>
      <w:r w:rsidRPr="00146C9F">
        <w:rPr>
          <w:rStyle w:val="Emphasis"/>
        </w:rPr>
        <w:t xml:space="preserve"> </w:t>
      </w:r>
      <w:r w:rsidRPr="005B79A7">
        <w:rPr>
          <w:rStyle w:val="Emphasis"/>
          <w:highlight w:val="green"/>
        </w:rPr>
        <w:t>impact 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0778BF9E" w14:textId="77777777" w:rsidR="005E2123" w:rsidRPr="005B79A7" w:rsidRDefault="005E2123" w:rsidP="005E2123">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E5BCBD1" w14:textId="77777777" w:rsidR="005E2123" w:rsidRPr="00146C9F" w:rsidRDefault="005E2123" w:rsidP="005E2123">
      <w:pPr>
        <w:spacing w:line="235" w:lineRule="atLeast"/>
        <w:rPr>
          <w:rStyle w:val="Hyperlink"/>
          <w:rFonts w:eastAsia="Times New Roman"/>
          <w:szCs w:val="22"/>
        </w:rPr>
      </w:pPr>
      <w:r w:rsidRPr="005B79A7">
        <w:rPr>
          <w:rStyle w:val="StyleUnderline"/>
        </w:rPr>
        <w:t xml:space="preserve">To critics, </w:t>
      </w:r>
      <w:proofErr w:type="gramStart"/>
      <w:r w:rsidRPr="005B79A7">
        <w:rPr>
          <w:rStyle w:val="StyleUnderline"/>
        </w:rPr>
        <w:t>all of</w:t>
      </w:r>
      <w:proofErr w:type="gramEnd"/>
      <w:r w:rsidRPr="005B79A7">
        <w:rPr>
          <w:rStyle w:val="StyleUnderline"/>
        </w:rPr>
        <w:t xml:space="preserve">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5B79A7">
        <w:rPr>
          <w:rStyle w:val="StyleUnderline"/>
        </w:rPr>
        <w:t xml:space="preserve">matters of discipline, especially related to the use of force, has </w:t>
      </w:r>
      <w:r w:rsidRPr="005B79A7">
        <w:rPr>
          <w:rStyle w:val="StyleUnderline"/>
          <w:highlight w:val="green"/>
        </w:rPr>
        <w:t>insulated police officers from accountability</w:t>
      </w:r>
      <w:r w:rsidRPr="005B79A7">
        <w:rPr>
          <w:rStyle w:val="StyleUnderline"/>
        </w:rPr>
        <w:t>, and that predictably can increase the problem</w:t>
      </w:r>
      <w:r w:rsidRPr="00146C9F">
        <w:rPr>
          <w:rStyle w:val="Hyperlink"/>
          <w:rFonts w:eastAsia="Times New Roman"/>
          <w:szCs w:val="22"/>
        </w:rPr>
        <w:t>.”</w:t>
      </w:r>
    </w:p>
    <w:p w14:paraId="62A6EC56" w14:textId="77777777" w:rsidR="005E2123" w:rsidRPr="005B79A7" w:rsidRDefault="005E2123" w:rsidP="005E2123">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38C59029" w14:textId="77777777" w:rsidR="005E2123" w:rsidRPr="00146C9F" w:rsidRDefault="005E2123" w:rsidP="005E2123">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0E384479" w14:textId="77777777" w:rsidR="005E2123" w:rsidRPr="00146C9F" w:rsidRDefault="005E2123" w:rsidP="005E2123">
      <w:pPr>
        <w:spacing w:line="235" w:lineRule="atLeast"/>
        <w:rPr>
          <w:rStyle w:val="Hyperlink"/>
          <w:rFonts w:eastAsia="Times New Roman"/>
          <w:szCs w:val="22"/>
        </w:rPr>
      </w:pPr>
      <w:r w:rsidRPr="005B79A7">
        <w:rPr>
          <w:rStyle w:val="StyleUnderline"/>
        </w:rPr>
        <w:lastRenderedPageBreak/>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FA785B0" w14:textId="77777777" w:rsidR="005E2123" w:rsidRDefault="005E2123" w:rsidP="005E2123">
      <w:pPr>
        <w:rPr>
          <w:rStyle w:val="Emphasis"/>
        </w:rPr>
      </w:pPr>
    </w:p>
    <w:p w14:paraId="78C07F76" w14:textId="77777777" w:rsidR="005E2123" w:rsidRDefault="005E2123" w:rsidP="005E2123">
      <w:pPr>
        <w:pStyle w:val="Heading4"/>
      </w:pPr>
      <w:r>
        <w:t xml:space="preserve">Police brutality re-enforces racial stereotypes, creates a public mental and physical health </w:t>
      </w:r>
      <w:proofErr w:type="gramStart"/>
      <w:r>
        <w:t>crisis</w:t>
      </w:r>
      <w:proofErr w:type="gramEnd"/>
      <w:r>
        <w:t xml:space="preserve"> and creates an endless cycle of injustice and hostility</w:t>
      </w:r>
    </w:p>
    <w:p w14:paraId="0BE6B97F" w14:textId="77777777" w:rsidR="005E2123" w:rsidRPr="00725287" w:rsidRDefault="005E2123" w:rsidP="005E2123">
      <w:r w:rsidRPr="001F4471">
        <w:rPr>
          <w:rStyle w:val="Style13ptBold"/>
        </w:rPr>
        <w:t>SNMA 2019</w:t>
      </w:r>
      <w:r>
        <w:t xml:space="preserve"> [(Mavis </w:t>
      </w:r>
      <w:proofErr w:type="spellStart"/>
      <w:r>
        <w:t>Britwum</w:t>
      </w:r>
      <w:proofErr w:type="spellEnd"/>
      <w:r>
        <w:t xml:space="preserve">, Region IX Political Advocacy Liaison), ( </w:t>
      </w:r>
      <w:proofErr w:type="spellStart"/>
      <w:r>
        <w:t>Eloho</w:t>
      </w:r>
      <w:proofErr w:type="spellEnd"/>
      <w:r>
        <w:t xml:space="preserve"> E. </w:t>
      </w:r>
      <w:proofErr w:type="spellStart"/>
      <w:r>
        <w:t>Akpovi</w:t>
      </w:r>
      <w:proofErr w:type="spellEnd"/>
      <w:r>
        <w:t>, HPLA Policy Statements Subcommittee Chairperson), (</w:t>
      </w:r>
      <w:proofErr w:type="spellStart"/>
      <w:r>
        <w:t>Jeniffer</w:t>
      </w:r>
      <w:proofErr w:type="spellEnd"/>
      <w:r>
        <w:t xml:space="preserve"> </w:t>
      </w:r>
      <w:proofErr w:type="spellStart"/>
      <w:r>
        <w:t>Okungbowa-Ikponmwosa</w:t>
      </w:r>
      <w:proofErr w:type="spellEnd"/>
      <w:r>
        <w:t>, HPLA Committee Chairperson), (Veronica Wright, HPLA Committee Chairperson), “</w:t>
      </w:r>
      <w:r w:rsidRPr="001F4471">
        <w:t>Statement on Police Brutality</w:t>
      </w:r>
      <w:r>
        <w:t xml:space="preserve">” , </w:t>
      </w:r>
      <w:r w:rsidRPr="001F4471">
        <w:t>Health Policy and Legislative Affairs Committee</w:t>
      </w:r>
      <w:r>
        <w:t xml:space="preserve">, Third Review, </w:t>
      </w:r>
      <w:hyperlink r:id="rId14" w:history="1">
        <w:r w:rsidRPr="000A0B3A">
          <w:rPr>
            <w:rStyle w:val="Hyperlink"/>
          </w:rPr>
          <w:t>https://cdn.ymaws.com/snma.org/resource/resmgr/hlpa/policy_statements/police_brutality.pdf</w:t>
        </w:r>
      </w:hyperlink>
      <w:r>
        <w:t>, ] SS</w:t>
      </w:r>
    </w:p>
    <w:p w14:paraId="2D66F8B5" w14:textId="77777777" w:rsidR="005E2123" w:rsidRPr="001F4471" w:rsidRDefault="005E2123" w:rsidP="005E2123">
      <w:pPr>
        <w:rPr>
          <w:sz w:val="18"/>
          <w:szCs w:val="18"/>
        </w:rPr>
      </w:pPr>
      <w:r w:rsidRPr="001F4471">
        <w:rPr>
          <w:sz w:val="18"/>
          <w:szCs w:val="18"/>
        </w:rPr>
        <w:t>INTRODUCTION</w:t>
      </w:r>
    </w:p>
    <w:p w14:paraId="625FFABD" w14:textId="77777777" w:rsidR="005E2123" w:rsidRPr="001F4471" w:rsidRDefault="005E2123" w:rsidP="005E2123">
      <w:pPr>
        <w:rPr>
          <w:sz w:val="18"/>
          <w:szCs w:val="18"/>
        </w:rPr>
      </w:pPr>
      <w:r w:rsidRPr="001F4471">
        <w:rPr>
          <w:sz w:val="18"/>
          <w:szCs w:val="18"/>
        </w:rPr>
        <w:t>Established in 1964 by students of Meharry Medical College, the Student National Medical Association (SNMA) is the nation's oldest and largest organization focused on the needs and concerns of medical students of color. In addition, the SNMA is dedicated to practices leading to better health care for minority and underrepresented communities. As these communities are disproportionately subject to the practice and consequences of police brutality, defined as any act of unmerited excessive and aggressive physical, mental, and/or emotional abuse, above and beyond the law, enacted upon by an individual or groups of individuals in law enforcement, 1 the SNMA strongly opposes the medical, social, and political infractions incurred via these acts of excessive force.</w:t>
      </w:r>
    </w:p>
    <w:p w14:paraId="17230D56" w14:textId="77777777" w:rsidR="005E2123" w:rsidRPr="001F4471" w:rsidRDefault="005E2123" w:rsidP="005E2123">
      <w:pPr>
        <w:rPr>
          <w:sz w:val="18"/>
          <w:szCs w:val="18"/>
        </w:rPr>
      </w:pPr>
      <w:r w:rsidRPr="001F4471">
        <w:rPr>
          <w:sz w:val="18"/>
          <w:szCs w:val="18"/>
        </w:rPr>
        <w:t>BACKGROUND</w:t>
      </w:r>
    </w:p>
    <w:p w14:paraId="36C36C91" w14:textId="77777777" w:rsidR="005E2123" w:rsidRPr="001F4471" w:rsidRDefault="005E2123" w:rsidP="005E2123">
      <w:pPr>
        <w:rPr>
          <w:rStyle w:val="Emphasis"/>
        </w:rPr>
      </w:pPr>
      <w:r w:rsidRPr="008D6524">
        <w:rPr>
          <w:rStyle w:val="StyleUnderline"/>
        </w:rPr>
        <w:t>Epidemic levels of racial minorities are being unjustly scrutinized, brutalized, and even killed at the hands of law enforcement in the United States</w:t>
      </w:r>
      <w:r w:rsidRPr="008D6524">
        <w:t xml:space="preserve">. According to limited research that exists, more </w:t>
      </w:r>
      <w:r w:rsidRPr="008D6524">
        <w:rPr>
          <w:rStyle w:val="StyleUnderline"/>
        </w:rPr>
        <w:t>than two thousand individuals have been killed by police officers since 1990</w:t>
      </w:r>
      <w:r w:rsidRPr="001F4471">
        <w:rPr>
          <w:rStyle w:val="StyleUnderline"/>
        </w:rPr>
        <w:t xml:space="preserve"> – 75% of whom were people of color</w:t>
      </w:r>
      <w:r>
        <w:t>.</w:t>
      </w:r>
      <w:r w:rsidRPr="001F4471">
        <w:rPr>
          <w:rStyle w:val="StyleUnderline"/>
        </w:rPr>
        <w:t xml:space="preserve">1 Due to underreporting, some </w:t>
      </w:r>
      <w:r w:rsidRPr="001F4471">
        <w:rPr>
          <w:rStyle w:val="StyleUnderline"/>
          <w:highlight w:val="green"/>
        </w:rPr>
        <w:t xml:space="preserve">incidences of police brutality </w:t>
      </w:r>
      <w:r w:rsidRPr="008D6524">
        <w:rPr>
          <w:rStyle w:val="StyleUnderline"/>
        </w:rPr>
        <w:t xml:space="preserve">that </w:t>
      </w:r>
      <w:r w:rsidRPr="001F4471">
        <w:rPr>
          <w:rStyle w:val="StyleUnderline"/>
        </w:rPr>
        <w:t xml:space="preserve">result in nonfatal civilian injury are unaccounted for, resulting in </w:t>
      </w:r>
      <w:r w:rsidRPr="008D6524">
        <w:rPr>
          <w:rStyle w:val="Emphasis"/>
        </w:rPr>
        <w:t xml:space="preserve">a </w:t>
      </w:r>
      <w:r w:rsidRPr="001F4471">
        <w:rPr>
          <w:rStyle w:val="Emphasis"/>
          <w:highlight w:val="green"/>
        </w:rPr>
        <w:t xml:space="preserve">staggering underestimation well below </w:t>
      </w:r>
      <w:r w:rsidRPr="008D6524">
        <w:rPr>
          <w:rStyle w:val="Emphasis"/>
        </w:rPr>
        <w:t xml:space="preserve">the </w:t>
      </w:r>
      <w:r w:rsidRPr="001F4471">
        <w:rPr>
          <w:rStyle w:val="Emphasis"/>
          <w:highlight w:val="green"/>
        </w:rPr>
        <w:t>actual number.</w:t>
      </w:r>
    </w:p>
    <w:p w14:paraId="0228C5BB" w14:textId="77777777" w:rsidR="005E2123" w:rsidRPr="001F4471" w:rsidRDefault="005E2123" w:rsidP="005E2123">
      <w:pPr>
        <w:rPr>
          <w:rStyle w:val="StyleUnderline"/>
        </w:rPr>
      </w:pPr>
      <w:r>
        <w:t>Police departments are established for the protection of the community they serve, and as such, should be responsible for treating their assigned communities with respect and fairness. Unfortunately</w:t>
      </w:r>
      <w:proofErr w:type="gramStart"/>
      <w:r>
        <w:t>, in reality, that</w:t>
      </w:r>
      <w:proofErr w:type="gramEnd"/>
      <w:r>
        <w:t xml:space="preserve"> is not the case. </w:t>
      </w:r>
      <w:r w:rsidRPr="001F4471">
        <w:rPr>
          <w:rStyle w:val="StyleUnderline"/>
        </w:rPr>
        <w:t>Historicall</w:t>
      </w:r>
      <w:r w:rsidRPr="00126E9B">
        <w:rPr>
          <w:rStyle w:val="StyleUnderline"/>
        </w:rPr>
        <w:t>y,</w:t>
      </w:r>
      <w:r w:rsidRPr="001F4471">
        <w:rPr>
          <w:rStyle w:val="StyleUnderline"/>
        </w:rPr>
        <w:t xml:space="preserve"> </w:t>
      </w:r>
      <w:r w:rsidRPr="001F4471">
        <w:rPr>
          <w:rStyle w:val="StyleUnderline"/>
          <w:highlight w:val="green"/>
        </w:rPr>
        <w:t>society</w:t>
      </w:r>
      <w:r w:rsidRPr="001F4471">
        <w:rPr>
          <w:rStyle w:val="StyleUnderline"/>
        </w:rPr>
        <w:t xml:space="preserve"> </w:t>
      </w:r>
      <w:r w:rsidRPr="001F4471">
        <w:rPr>
          <w:rStyle w:val="StyleUnderline"/>
          <w:highlight w:val="green"/>
        </w:rPr>
        <w:t>has internalized</w:t>
      </w:r>
      <w:r w:rsidRPr="001F4471">
        <w:rPr>
          <w:rStyle w:val="StyleUnderline"/>
        </w:rPr>
        <w:t xml:space="preserve"> the idea that </w:t>
      </w:r>
      <w:r w:rsidRPr="001F4471">
        <w:rPr>
          <w:rStyle w:val="StyleUnderline"/>
          <w:highlight w:val="green"/>
        </w:rPr>
        <w:t>Blackness</w:t>
      </w:r>
      <w:r w:rsidRPr="001F4471">
        <w:rPr>
          <w:rStyle w:val="StyleUnderline"/>
        </w:rPr>
        <w:t xml:space="preserve"> is inherently </w:t>
      </w:r>
      <w:r w:rsidRPr="00126E9B">
        <w:rPr>
          <w:rStyle w:val="StyleUnderline"/>
        </w:rPr>
        <w:t>associated with</w:t>
      </w:r>
      <w:r w:rsidRPr="001F4471">
        <w:rPr>
          <w:rStyle w:val="StyleUnderline"/>
          <w:highlight w:val="green"/>
        </w:rPr>
        <w:t xml:space="preserve"> criminality</w:t>
      </w:r>
      <w:r w:rsidRPr="001F4471">
        <w:rPr>
          <w:rStyle w:val="StyleUnderline"/>
        </w:rPr>
        <w:t xml:space="preserve"> in order </w:t>
      </w:r>
      <w:r w:rsidRPr="00126E9B">
        <w:rPr>
          <w:rStyle w:val="StyleUnderline"/>
        </w:rPr>
        <w:t xml:space="preserve">to </w:t>
      </w:r>
      <w:r w:rsidRPr="001F4471">
        <w:rPr>
          <w:rStyle w:val="StyleUnderline"/>
          <w:highlight w:val="green"/>
        </w:rPr>
        <w:t xml:space="preserve">justify unreasonably use of deadly force </w:t>
      </w:r>
      <w:r w:rsidRPr="00126E9B">
        <w:rPr>
          <w:rStyle w:val="StyleUnderline"/>
        </w:rPr>
        <w:t>on Black/African American men and women</w:t>
      </w:r>
      <w:r w:rsidRPr="001F4471">
        <w:rPr>
          <w:rStyle w:val="StyleUnderline"/>
        </w:rPr>
        <w:t xml:space="preserve"> who are considered to be “suspects” or “persons of interest” in acts of wrongdoing</w:t>
      </w:r>
      <w:r>
        <w:t>.</w:t>
      </w:r>
      <w:r w:rsidRPr="00126E9B">
        <w:rPr>
          <w:rStyle w:val="Emphasis"/>
        </w:rPr>
        <w:t xml:space="preserve">2 This includes the </w:t>
      </w:r>
      <w:r w:rsidRPr="001F4471">
        <w:rPr>
          <w:rStyle w:val="Emphasis"/>
          <w:highlight w:val="green"/>
        </w:rPr>
        <w:t>US law enforcement</w:t>
      </w:r>
      <w:r w:rsidRPr="001F4471">
        <w:rPr>
          <w:rStyle w:val="Emphasis"/>
        </w:rPr>
        <w:t xml:space="preserve"> </w:t>
      </w:r>
      <w:r w:rsidRPr="001F4471">
        <w:rPr>
          <w:rStyle w:val="StyleUnderline"/>
        </w:rPr>
        <w:t>community, members of which have be</w:t>
      </w:r>
      <w:r w:rsidRPr="00126E9B">
        <w:rPr>
          <w:rStyle w:val="StyleUnderline"/>
        </w:rPr>
        <w:t>en</w:t>
      </w:r>
      <w:r w:rsidRPr="001F4471">
        <w:rPr>
          <w:rStyle w:val="StyleUnderline"/>
        </w:rPr>
        <w:t xml:space="preserve"> </w:t>
      </w:r>
      <w:r w:rsidRPr="001F4471">
        <w:rPr>
          <w:rStyle w:val="StyleUnderline"/>
          <w:highlight w:val="green"/>
        </w:rPr>
        <w:t>influenced by</w:t>
      </w:r>
      <w:r w:rsidRPr="001F4471">
        <w:rPr>
          <w:rStyle w:val="Emphasis"/>
          <w:highlight w:val="green"/>
        </w:rPr>
        <w:t xml:space="preserve"> </w:t>
      </w:r>
      <w:r w:rsidRPr="00126E9B">
        <w:rPr>
          <w:rStyle w:val="Emphasis"/>
        </w:rPr>
        <w:t xml:space="preserve">socially </w:t>
      </w:r>
      <w:r w:rsidRPr="001F4471">
        <w:rPr>
          <w:rStyle w:val="Emphasis"/>
          <w:highlight w:val="green"/>
        </w:rPr>
        <w:t xml:space="preserve">ingrained stereotyping </w:t>
      </w:r>
      <w:r w:rsidRPr="00126E9B">
        <w:rPr>
          <w:rStyle w:val="Emphasis"/>
        </w:rPr>
        <w:t xml:space="preserve">and </w:t>
      </w:r>
      <w:r w:rsidRPr="001F4471">
        <w:rPr>
          <w:rStyle w:val="Emphasis"/>
          <w:highlight w:val="green"/>
        </w:rPr>
        <w:t>demonstrated unjust scrutiny against Black</w:t>
      </w:r>
      <w:r w:rsidRPr="00126E9B">
        <w:rPr>
          <w:rStyle w:val="Emphasis"/>
        </w:rPr>
        <w:t>/African American and Hispanic</w:t>
      </w:r>
      <w:r w:rsidRPr="001F4471">
        <w:rPr>
          <w:rStyle w:val="Emphasis"/>
          <w:highlight w:val="green"/>
        </w:rPr>
        <w:t xml:space="preserve">/Latinx </w:t>
      </w:r>
      <w:r w:rsidRPr="001F4471">
        <w:rPr>
          <w:rStyle w:val="StyleUnderline"/>
          <w:highlight w:val="green"/>
        </w:rPr>
        <w:t>members of society.</w:t>
      </w:r>
    </w:p>
    <w:p w14:paraId="71363C3F" w14:textId="77777777" w:rsidR="005E2123" w:rsidRPr="001F4471" w:rsidRDefault="005E2123" w:rsidP="005E2123">
      <w:pPr>
        <w:rPr>
          <w:rStyle w:val="StyleUnderline"/>
        </w:rPr>
      </w:pPr>
      <w:r w:rsidRPr="001F4471">
        <w:rPr>
          <w:rStyle w:val="StyleUnderline"/>
        </w:rPr>
        <w:t xml:space="preserve">In 2015, </w:t>
      </w:r>
      <w:r w:rsidRPr="001F4471">
        <w:rPr>
          <w:rStyle w:val="StyleUnderline"/>
          <w:highlight w:val="green"/>
        </w:rPr>
        <w:t>19% of Black/African American</w:t>
      </w:r>
      <w:r w:rsidRPr="001F4471">
        <w:rPr>
          <w:rStyle w:val="StyleUnderline"/>
        </w:rPr>
        <w:t xml:space="preserve"> </w:t>
      </w:r>
      <w:r w:rsidRPr="001F4471">
        <w:rPr>
          <w:rStyle w:val="StyleUnderline"/>
          <w:highlight w:val="green"/>
        </w:rPr>
        <w:t>and</w:t>
      </w:r>
      <w:r w:rsidRPr="001F4471">
        <w:rPr>
          <w:rStyle w:val="StyleUnderline"/>
        </w:rPr>
        <w:t xml:space="preserve"> </w:t>
      </w:r>
      <w:r w:rsidRPr="001F4471">
        <w:rPr>
          <w:rStyle w:val="StyleUnderline"/>
          <w:highlight w:val="green"/>
        </w:rPr>
        <w:t>17% of Hispanics/Latinxs admitted to being mistreated unfairly by police officers in the past 30 days</w:t>
      </w:r>
      <w:r w:rsidRPr="001F4471">
        <w:rPr>
          <w:rStyle w:val="StyleUnderline"/>
        </w:rPr>
        <w:t>,</w:t>
      </w:r>
      <w:r>
        <w:t xml:space="preserve"> in comparison to 3% of White responders.3 </w:t>
      </w:r>
      <w:r w:rsidRPr="001F4471">
        <w:rPr>
          <w:rStyle w:val="StyleUnderline"/>
        </w:rPr>
        <w:t xml:space="preserve">This scrutiny has, in turn, led to numerous unmerited physical and psychological attacks on </w:t>
      </w:r>
      <w:r w:rsidRPr="001F4471">
        <w:rPr>
          <w:rStyle w:val="StyleUnderline"/>
        </w:rPr>
        <w:lastRenderedPageBreak/>
        <w:t xml:space="preserve">individuals of color, resulting not only in permanent disability, but also death of innocent </w:t>
      </w:r>
      <w:proofErr w:type="gramStart"/>
      <w:r w:rsidRPr="001F4471">
        <w:rPr>
          <w:rStyle w:val="StyleUnderline"/>
        </w:rPr>
        <w:t>law abiding</w:t>
      </w:r>
      <w:proofErr w:type="gramEnd"/>
      <w:r w:rsidRPr="001F4471">
        <w:rPr>
          <w:rStyle w:val="StyleUnderline"/>
        </w:rPr>
        <w:t xml:space="preserve"> Americans. A</w:t>
      </w:r>
      <w:r>
        <w:t xml:space="preserve"> few prominent national cases include Eric Garner, Tamir Rice, Michael Brown, Sandra Bland, and Jordan Edwards. </w:t>
      </w:r>
      <w:r w:rsidRPr="00126E9B">
        <w:rPr>
          <w:rStyle w:val="StyleUnderline"/>
        </w:rPr>
        <w:t xml:space="preserve">Such unwarranted </w:t>
      </w:r>
      <w:r w:rsidRPr="008D6524">
        <w:rPr>
          <w:rStyle w:val="StyleUnderline"/>
        </w:rPr>
        <w:t>incidents resulting in injury and murder constitute direct attacks upon the civil rights of many ethnic minorities in the United States. Police brutality, and the use of unwarranted physical and emotional force,</w:t>
      </w:r>
      <w:r w:rsidRPr="001F4471">
        <w:rPr>
          <w:rStyle w:val="StyleUnderline"/>
        </w:rPr>
        <w:t xml:space="preserve"> ultimately </w:t>
      </w:r>
      <w:r w:rsidRPr="00126E9B">
        <w:rPr>
          <w:rStyle w:val="Emphasis"/>
        </w:rPr>
        <w:t>compromise the physical and mental health of victim</w:t>
      </w:r>
      <w:r w:rsidRPr="00126E9B">
        <w:rPr>
          <w:rStyle w:val="StyleUnderline"/>
        </w:rPr>
        <w:t>s and their families</w:t>
      </w:r>
      <w:r w:rsidRPr="001F4471">
        <w:rPr>
          <w:rStyle w:val="StyleUnderline"/>
        </w:rPr>
        <w:t xml:space="preserve"> while ignoring the need for psychological and social intervention and support of law enforcement officers.</w:t>
      </w:r>
    </w:p>
    <w:p w14:paraId="48B22843" w14:textId="77777777" w:rsidR="005E2123" w:rsidRDefault="005E2123" w:rsidP="005E2123">
      <w:r>
        <w:t>SCOPE OF THE PROBLEM</w:t>
      </w:r>
    </w:p>
    <w:p w14:paraId="75BF67FB" w14:textId="77777777" w:rsidR="005E2123" w:rsidRDefault="005E2123" w:rsidP="005E2123">
      <w:r w:rsidRPr="001F4471">
        <w:rPr>
          <w:rStyle w:val="Emphasis"/>
        </w:rPr>
        <w:t xml:space="preserve">Police brutality results in potentially severe mental and physical injury. The </w:t>
      </w:r>
      <w:r w:rsidRPr="001F4471">
        <w:rPr>
          <w:rStyle w:val="Emphasis"/>
          <w:highlight w:val="green"/>
        </w:rPr>
        <w:t>types of physica</w:t>
      </w:r>
      <w:r w:rsidRPr="001F4471">
        <w:rPr>
          <w:rStyle w:val="Emphasis"/>
        </w:rPr>
        <w:t>l</w:t>
      </w:r>
      <w:r>
        <w:t xml:space="preserve"> </w:t>
      </w:r>
      <w:r w:rsidRPr="001F4471">
        <w:rPr>
          <w:rStyle w:val="StyleUnderline"/>
          <w:highlight w:val="green"/>
        </w:rPr>
        <w:t>injuries</w:t>
      </w:r>
      <w:r w:rsidRPr="001F4471">
        <w:rPr>
          <w:rStyle w:val="StyleUnderline"/>
        </w:rPr>
        <w:t xml:space="preserve"> sustained are </w:t>
      </w:r>
      <w:proofErr w:type="gramStart"/>
      <w:r w:rsidRPr="001F4471">
        <w:rPr>
          <w:rStyle w:val="StyleUnderline"/>
        </w:rPr>
        <w:t>similar to</w:t>
      </w:r>
      <w:proofErr w:type="gramEnd"/>
      <w:r w:rsidRPr="001F4471">
        <w:rPr>
          <w:rStyle w:val="StyleUnderline"/>
        </w:rPr>
        <w:t xml:space="preserve"> those experienced by victims of violent crime such as assault and homicide</w:t>
      </w:r>
      <w:r>
        <w:t>. These injuries commonly result from night-stick or baton beatings, pistol whippings, beatings by fist or boot, restraint holds, and shootings</w:t>
      </w:r>
      <w:r w:rsidRPr="001F4471">
        <w:rPr>
          <w:rStyle w:val="StyleUnderline"/>
        </w:rPr>
        <w:t xml:space="preserve">. </w:t>
      </w:r>
      <w:r w:rsidRPr="001F4471">
        <w:rPr>
          <w:rStyle w:val="StyleUnderline"/>
          <w:highlight w:val="green"/>
        </w:rPr>
        <w:t>Examples</w:t>
      </w:r>
      <w:r w:rsidRPr="001F4471">
        <w:rPr>
          <w:rStyle w:val="StyleUnderline"/>
        </w:rPr>
        <w:t xml:space="preserve"> </w:t>
      </w:r>
      <w:r w:rsidRPr="001F4471">
        <w:rPr>
          <w:rStyle w:val="StyleUnderline"/>
          <w:highlight w:val="green"/>
        </w:rPr>
        <w:t>of</w:t>
      </w:r>
      <w:r w:rsidRPr="001F4471">
        <w:rPr>
          <w:rStyle w:val="StyleUnderline"/>
        </w:rPr>
        <w:t xml:space="preserve"> physical injuries include, but are not limited to, skin abrasion/</w:t>
      </w:r>
      <w:r w:rsidRPr="001F4471">
        <w:rPr>
          <w:rStyle w:val="StyleUnderline"/>
          <w:highlight w:val="green"/>
        </w:rPr>
        <w:t>laceration</w:t>
      </w:r>
      <w:r w:rsidRPr="001F4471">
        <w:rPr>
          <w:rStyle w:val="StyleUnderline"/>
        </w:rPr>
        <w:t xml:space="preserve">, bone fracture, </w:t>
      </w:r>
      <w:r w:rsidRPr="001F4471">
        <w:rPr>
          <w:rStyle w:val="StyleUnderline"/>
          <w:highlight w:val="green"/>
        </w:rPr>
        <w:t>asphyxiation</w:t>
      </w:r>
      <w:r w:rsidRPr="001F4471">
        <w:rPr>
          <w:rStyle w:val="StyleUnderline"/>
        </w:rPr>
        <w:t xml:space="preserve">, parenchymal nerve injury, contusion, </w:t>
      </w:r>
      <w:r w:rsidRPr="001F4471">
        <w:rPr>
          <w:rStyle w:val="StyleUnderline"/>
          <w:highlight w:val="green"/>
        </w:rPr>
        <w:t>concussion</w:t>
      </w:r>
      <w:r w:rsidRPr="001F4471">
        <w:rPr>
          <w:rStyle w:val="StyleUnderline"/>
        </w:rPr>
        <w:t xml:space="preserve">, </w:t>
      </w:r>
      <w:r w:rsidRPr="001F4471">
        <w:rPr>
          <w:rStyle w:val="StyleUnderline"/>
          <w:highlight w:val="green"/>
        </w:rPr>
        <w:t>skull</w:t>
      </w:r>
      <w:r w:rsidRPr="001F4471">
        <w:rPr>
          <w:rStyle w:val="StyleUnderline"/>
        </w:rPr>
        <w:t xml:space="preserve"> fracture, epidural and subdural hematomas, pneumothorax, and hemothorax.</w:t>
      </w:r>
      <w:r>
        <w:t xml:space="preserve"> </w:t>
      </w:r>
      <w:r w:rsidRPr="001F4471">
        <w:rPr>
          <w:rStyle w:val="StyleUnderline"/>
        </w:rPr>
        <w:t>Complications</w:t>
      </w:r>
      <w:r>
        <w:t xml:space="preserve"> of such injuries include post-</w:t>
      </w:r>
      <w:r w:rsidRPr="001F4471">
        <w:rPr>
          <w:rStyle w:val="StyleUnderline"/>
        </w:rPr>
        <w:t xml:space="preserve">traumatic cerebral edema, </w:t>
      </w:r>
      <w:r w:rsidRPr="001F4471">
        <w:rPr>
          <w:rStyle w:val="StyleUnderline"/>
          <w:highlight w:val="green"/>
        </w:rPr>
        <w:t>infections</w:t>
      </w:r>
      <w:r w:rsidRPr="001F4471">
        <w:rPr>
          <w:rStyle w:val="StyleUnderline"/>
        </w:rPr>
        <w:t xml:space="preserve">, hydrocephalus (secondary to blood or infection in the subarachnoid space), </w:t>
      </w:r>
      <w:r w:rsidRPr="001F4471">
        <w:rPr>
          <w:rStyle w:val="StyleUnderline"/>
          <w:highlight w:val="green"/>
        </w:rPr>
        <w:t>post-traumatic epilepsy</w:t>
      </w:r>
      <w:r w:rsidRPr="001F4471">
        <w:rPr>
          <w:rStyle w:val="StyleUnderline"/>
        </w:rPr>
        <w:t xml:space="preserve"> (secondary to sustained contusions and lacerations), </w:t>
      </w:r>
      <w:r w:rsidRPr="001F4471">
        <w:rPr>
          <w:rStyle w:val="StyleUnderline"/>
          <w:highlight w:val="green"/>
        </w:rPr>
        <w:t>paralysis</w:t>
      </w:r>
      <w:r w:rsidRPr="001F4471">
        <w:rPr>
          <w:rStyle w:val="StyleUnderline"/>
        </w:rPr>
        <w:t xml:space="preserve">, </w:t>
      </w:r>
      <w:r w:rsidRPr="001F4471">
        <w:rPr>
          <w:rStyle w:val="StyleUnderline"/>
          <w:highlight w:val="green"/>
        </w:rPr>
        <w:t xml:space="preserve">permanent </w:t>
      </w:r>
      <w:proofErr w:type="gramStart"/>
      <w:r w:rsidRPr="001F4471">
        <w:rPr>
          <w:rStyle w:val="StyleUnderline"/>
          <w:highlight w:val="green"/>
        </w:rPr>
        <w:t>disability</w:t>
      </w:r>
      <w:proofErr w:type="gramEnd"/>
      <w:r w:rsidRPr="001F4471">
        <w:rPr>
          <w:rStyle w:val="StyleUnderline"/>
          <w:highlight w:val="green"/>
        </w:rPr>
        <w:t xml:space="preserve"> and death</w:t>
      </w:r>
      <w:r w:rsidRPr="001F4471">
        <w:rPr>
          <w:rStyle w:val="StyleUnderline"/>
        </w:rPr>
        <w:t>.2</w:t>
      </w:r>
    </w:p>
    <w:p w14:paraId="3A238D65" w14:textId="77777777" w:rsidR="0046446E" w:rsidRDefault="005E2123" w:rsidP="005E2123">
      <w:pPr>
        <w:rPr>
          <w:rStyle w:val="StyleUnderline"/>
        </w:rPr>
      </w:pPr>
      <w:r w:rsidRPr="00126E9B">
        <w:rPr>
          <w:rStyle w:val="Emphasis"/>
        </w:rPr>
        <w:t xml:space="preserve">Damage caused by police brutality goes beyond the physical manifestations. </w:t>
      </w:r>
      <w:r w:rsidRPr="00126E9B">
        <w:rPr>
          <w:rStyle w:val="StyleUnderline"/>
        </w:rPr>
        <w:t>Ps</w:t>
      </w:r>
      <w:r w:rsidRPr="001F4471">
        <w:rPr>
          <w:rStyle w:val="StyleUnderline"/>
        </w:rPr>
        <w:t xml:space="preserve">ychological </w:t>
      </w:r>
      <w:r w:rsidRPr="001F4471">
        <w:rPr>
          <w:rStyle w:val="StyleUnderline"/>
          <w:highlight w:val="green"/>
        </w:rPr>
        <w:t>trauma</w:t>
      </w:r>
      <w:r w:rsidRPr="001F4471">
        <w:rPr>
          <w:rStyle w:val="StyleUnderline"/>
        </w:rPr>
        <w:t xml:space="preserve"> faced by victims manifests itself in many ways, such as </w:t>
      </w:r>
      <w:r w:rsidRPr="001F4471">
        <w:rPr>
          <w:rStyle w:val="StyleUnderline"/>
          <w:highlight w:val="green"/>
        </w:rPr>
        <w:t>stress, anxiety, fear, paranoia, distrust, insomnia, anorexia, and depression</w:t>
      </w:r>
      <w:r w:rsidRPr="001F4471">
        <w:rPr>
          <w:rStyle w:val="StyleUnderline"/>
        </w:rPr>
        <w:t>.</w:t>
      </w:r>
    </w:p>
    <w:p w14:paraId="34548CF7" w14:textId="77777777" w:rsidR="0046446E" w:rsidRDefault="0046446E" w:rsidP="005E2123">
      <w:pPr>
        <w:rPr>
          <w:rStyle w:val="StyleUnderline"/>
        </w:rPr>
      </w:pPr>
    </w:p>
    <w:p w14:paraId="5941CDE9" w14:textId="77777777" w:rsidR="0046446E" w:rsidRDefault="0046446E" w:rsidP="005E2123">
      <w:pPr>
        <w:rPr>
          <w:rStyle w:val="StyleUnderline"/>
        </w:rPr>
      </w:pPr>
    </w:p>
    <w:p w14:paraId="4B04F9A0" w14:textId="2AB0BCA5" w:rsidR="005E2123" w:rsidRDefault="005E2123" w:rsidP="005E2123">
      <w:r w:rsidRPr="001F4471">
        <w:rPr>
          <w:rStyle w:val="StyleUnderline"/>
        </w:rPr>
        <w:t xml:space="preserve"> </w:t>
      </w:r>
      <w:r>
        <w:t>Such psychological symptoms can further be manifested as Acute Stress Disorder (</w:t>
      </w:r>
      <w:r w:rsidRPr="001F4471">
        <w:rPr>
          <w:rStyle w:val="StyleUnderline"/>
          <w:highlight w:val="green"/>
        </w:rPr>
        <w:t>ASD</w:t>
      </w:r>
      <w:r>
        <w:t>) and Post-Traumatic Stress Disorder (</w:t>
      </w:r>
      <w:r w:rsidRPr="001F4471">
        <w:rPr>
          <w:highlight w:val="green"/>
        </w:rPr>
        <w:t>PTSD</w:t>
      </w:r>
      <w:r>
        <w:t xml:space="preserve">). </w:t>
      </w:r>
      <w:r w:rsidRPr="001F4471">
        <w:rPr>
          <w:rStyle w:val="StyleUnderline"/>
        </w:rPr>
        <w:t xml:space="preserve">Psychological stress often consumes many facets of victims’ lives, adversely </w:t>
      </w:r>
      <w:r w:rsidRPr="001F4471">
        <w:rPr>
          <w:rStyle w:val="StyleUnderline"/>
          <w:highlight w:val="green"/>
        </w:rPr>
        <w:t>affecting</w:t>
      </w:r>
      <w:r w:rsidRPr="001F4471">
        <w:rPr>
          <w:rStyle w:val="StyleUnderline"/>
        </w:rPr>
        <w:t xml:space="preserve"> job performance, </w:t>
      </w:r>
      <w:r w:rsidRPr="001F4471">
        <w:rPr>
          <w:rStyle w:val="StyleUnderline"/>
          <w:highlight w:val="green"/>
        </w:rPr>
        <w:t>ability to sustain employment</w:t>
      </w:r>
      <w:r w:rsidRPr="001F4471">
        <w:rPr>
          <w:rStyle w:val="StyleUnderline"/>
        </w:rPr>
        <w:t xml:space="preserve">, </w:t>
      </w:r>
      <w:r w:rsidRPr="001F4471">
        <w:rPr>
          <w:rStyle w:val="StyleUnderline"/>
          <w:highlight w:val="green"/>
        </w:rPr>
        <w:t>and</w:t>
      </w:r>
      <w:r w:rsidRPr="001F4471">
        <w:rPr>
          <w:rStyle w:val="StyleUnderline"/>
        </w:rPr>
        <w:t xml:space="preserve"> everyday </w:t>
      </w:r>
      <w:r w:rsidRPr="001F4471">
        <w:rPr>
          <w:rStyle w:val="StyleUnderline"/>
          <w:highlight w:val="green"/>
        </w:rPr>
        <w:t>interactions with family</w:t>
      </w:r>
      <w:r w:rsidRPr="001F4471">
        <w:rPr>
          <w:rStyle w:val="StyleUnderline"/>
        </w:rPr>
        <w:t xml:space="preserve"> and associates. 2</w:t>
      </w:r>
      <w:r>
        <w:t xml:space="preserve"> Moreover, the </w:t>
      </w:r>
      <w:r w:rsidRPr="001F4471">
        <w:rPr>
          <w:rStyle w:val="StyleUnderline"/>
          <w:highlight w:val="green"/>
        </w:rPr>
        <w:t xml:space="preserve">families of fatally injured victims </w:t>
      </w:r>
      <w:r w:rsidRPr="008D6524">
        <w:rPr>
          <w:rStyle w:val="StyleUnderline"/>
        </w:rPr>
        <w:t xml:space="preserve">often </w:t>
      </w:r>
      <w:r w:rsidRPr="001F4471">
        <w:rPr>
          <w:rStyle w:val="StyleUnderline"/>
          <w:highlight w:val="green"/>
        </w:rPr>
        <w:t xml:space="preserve">suffer </w:t>
      </w:r>
      <w:r w:rsidRPr="008D6524">
        <w:rPr>
          <w:rStyle w:val="StyleUnderline"/>
        </w:rPr>
        <w:t xml:space="preserve">many of the </w:t>
      </w:r>
      <w:r w:rsidRPr="001F4471">
        <w:rPr>
          <w:rStyle w:val="StyleUnderline"/>
          <w:highlight w:val="green"/>
        </w:rPr>
        <w:t>same psychological tolls</w:t>
      </w:r>
      <w:r w:rsidRPr="001F4471">
        <w:rPr>
          <w:rStyle w:val="StyleUnderline"/>
        </w:rPr>
        <w:t>.</w:t>
      </w:r>
      <w:r>
        <w:t xml:space="preserve"> Police brutality must be recognized, investigated, and acted upon as a serious health concern because of its obvious deleterious effects on individuals, their </w:t>
      </w:r>
      <w:proofErr w:type="gramStart"/>
      <w:r>
        <w:t>families</w:t>
      </w:r>
      <w:proofErr w:type="gramEnd"/>
      <w:r>
        <w:t xml:space="preserve"> and communities.</w:t>
      </w:r>
    </w:p>
    <w:p w14:paraId="18E94944" w14:textId="77777777" w:rsidR="005E2123" w:rsidRDefault="005E2123" w:rsidP="005E2123">
      <w:r>
        <w:t>A Public Health Issue</w:t>
      </w:r>
    </w:p>
    <w:p w14:paraId="48AC7CE3" w14:textId="77777777" w:rsidR="005E2123" w:rsidRPr="001F4471" w:rsidRDefault="005E2123" w:rsidP="005E2123">
      <w:pPr>
        <w:rPr>
          <w:rStyle w:val="StyleUnderline"/>
        </w:rPr>
      </w:pPr>
      <w:r w:rsidRPr="001F4471">
        <w:rPr>
          <w:rStyle w:val="Emphasis"/>
          <w:highlight w:val="green"/>
        </w:rPr>
        <w:t>Police brutality</w:t>
      </w:r>
      <w:r w:rsidRPr="00126E9B">
        <w:rPr>
          <w:rStyle w:val="Emphasis"/>
        </w:rPr>
        <w:t xml:space="preserve">, which was once thought of as isolated incidences, </w:t>
      </w:r>
      <w:r w:rsidRPr="001F4471">
        <w:rPr>
          <w:rStyle w:val="Emphasis"/>
          <w:highlight w:val="green"/>
        </w:rPr>
        <w:t>has grown into a public health issue</w:t>
      </w:r>
      <w:r w:rsidRPr="001F4471">
        <w:rPr>
          <w:rStyle w:val="Emphasis"/>
        </w:rPr>
        <w:t>.</w:t>
      </w:r>
      <w:r w:rsidRPr="001F4471">
        <w:rPr>
          <w:rStyle w:val="StyleUnderline"/>
        </w:rPr>
        <w:t>4 Police violence not only negatively affects those individuals directly involved but also creates a tidal wave of chaos that spans across state and regions lines</w:t>
      </w:r>
      <w:r>
        <w:t>. Police brutality directly increases the divide between communities of color and police officials, which present in multiple way</w:t>
      </w:r>
      <w:r w:rsidRPr="001F4471">
        <w:rPr>
          <w:rStyle w:val="StyleUnderline"/>
        </w:rPr>
        <w:t xml:space="preserve">. </w:t>
      </w:r>
      <w:r w:rsidRPr="00126E9B">
        <w:rPr>
          <w:rStyle w:val="StyleUnderline"/>
        </w:rPr>
        <w:t xml:space="preserve">It has </w:t>
      </w:r>
      <w:r w:rsidRPr="001F4471">
        <w:rPr>
          <w:rStyle w:val="StyleUnderline"/>
          <w:highlight w:val="green"/>
        </w:rPr>
        <w:t>resulted in an increasing number of individuals and communities that feel distrust toward police officials</w:t>
      </w:r>
      <w:r>
        <w:t xml:space="preserve">.4 </w:t>
      </w:r>
      <w:r w:rsidRPr="001F4471">
        <w:rPr>
          <w:rStyle w:val="StyleUnderline"/>
        </w:rPr>
        <w:t>They are, therefore, reluctant to report instances to police and bypass the unjust judicial systems by taking matters into their own hands.</w:t>
      </w:r>
    </w:p>
    <w:p w14:paraId="1C3FD95F" w14:textId="77777777" w:rsidR="005E2123" w:rsidRDefault="005E2123" w:rsidP="005E2123">
      <w:r w:rsidRPr="00126E9B">
        <w:rPr>
          <w:rStyle w:val="StyleUnderline"/>
        </w:rPr>
        <w:lastRenderedPageBreak/>
        <w:t>The media’s coverage of incidences of police brutality is often presented in a manner that skews the lines of victim and perpetrator</w:t>
      </w:r>
      <w:r w:rsidRPr="001F4471">
        <w:rPr>
          <w:rStyle w:val="StyleUnderline"/>
        </w:rPr>
        <w:t xml:space="preserve">. </w:t>
      </w:r>
      <w:r>
        <w:t xml:space="preserve">One of the most common examples of subliminal biases can be seen in the choice of photographs selected to accompany police violence coverage. This is often achieved by presenting a picture of the officer cloaked in his uniform and heavily decorated in awards while the civilian, often a Black/African American male, is pictured in “street clothes” and often in surroundings as to perpetuate stereotypes such as thug, uneducated or violent. This </w:t>
      </w:r>
      <w:r w:rsidRPr="001F4471">
        <w:rPr>
          <w:rStyle w:val="StyleUnderline"/>
        </w:rPr>
        <w:t>type of bias representation further increases racial divides, creating a barrier among civilians and law enforcement</w:t>
      </w:r>
      <w:r>
        <w:t xml:space="preserve">.5 To look one step further, </w:t>
      </w:r>
      <w:r w:rsidRPr="001F4471">
        <w:rPr>
          <w:rStyle w:val="Emphasis"/>
          <w:highlight w:val="green"/>
        </w:rPr>
        <w:t xml:space="preserve">the failure to prosecute police officers in cases where “excessive force” was documented, further alienates </w:t>
      </w:r>
      <w:proofErr w:type="gramStart"/>
      <w:r w:rsidRPr="001F4471">
        <w:rPr>
          <w:rStyle w:val="Emphasis"/>
          <w:highlight w:val="green"/>
        </w:rPr>
        <w:t>minorities</w:t>
      </w:r>
      <w:proofErr w:type="gramEnd"/>
      <w:r w:rsidRPr="001F4471">
        <w:rPr>
          <w:rStyle w:val="Emphasis"/>
          <w:highlight w:val="green"/>
        </w:rPr>
        <w:t xml:space="preserve"> and perpetuates social injustices and oppression.</w:t>
      </w:r>
      <w:r>
        <w:t xml:space="preserve"> While there are some national statutes in place, the United States Department of Justice has been unable to eliminate this growing issue. Any hopes of eradicating this public health issue will come with collaboration of federal and local reform.5</w:t>
      </w:r>
    </w:p>
    <w:p w14:paraId="5882E13C" w14:textId="77777777" w:rsidR="005E2123" w:rsidRDefault="005E2123" w:rsidP="005E2123">
      <w:r>
        <w:t>Furthermore, increases in police sensitivity training, higher educational requirements for officer recruits, community policing, and other progressive approaches have not produced a measurable decrease in police brutality against Black/African American males because none of these initiatives specifically address the larger societal issues of police brutality (case study).2</w:t>
      </w:r>
    </w:p>
    <w:p w14:paraId="30079ED4" w14:textId="77777777" w:rsidR="005E2123" w:rsidRPr="001F4471" w:rsidRDefault="005E2123" w:rsidP="005E2123">
      <w:pPr>
        <w:rPr>
          <w:rStyle w:val="Emphasis"/>
        </w:rPr>
      </w:pPr>
      <w:r w:rsidRPr="001F4471">
        <w:rPr>
          <w:rStyle w:val="Emphasis"/>
          <w:highlight w:val="green"/>
        </w:rPr>
        <w:t>Psychological Impact on Members of the Target Population</w:t>
      </w:r>
    </w:p>
    <w:p w14:paraId="2F64F14D" w14:textId="77777777" w:rsidR="005E2123" w:rsidRDefault="005E2123" w:rsidP="005E2123">
      <w:r w:rsidRPr="001F4471">
        <w:rPr>
          <w:rStyle w:val="StyleUnderline"/>
        </w:rPr>
        <w:t>Police violence has been linked to negative impacts on the mental health of victims, specifically leading to the development of anxiety and depressive symptoms</w:t>
      </w:r>
      <w:r>
        <w:t xml:space="preserve">. As </w:t>
      </w:r>
      <w:r w:rsidRPr="001F4471">
        <w:rPr>
          <w:rStyle w:val="StyleUnderline"/>
        </w:rPr>
        <w:t xml:space="preserve">the number of incidents and level of police violence used increases, </w:t>
      </w:r>
      <w:r w:rsidRPr="008D6524">
        <w:rPr>
          <w:rStyle w:val="StyleUnderline"/>
        </w:rPr>
        <w:t xml:space="preserve">the likelihood of the victim developing PTSD </w:t>
      </w:r>
      <w:r w:rsidRPr="008D6524">
        <w:t>also</w:t>
      </w:r>
      <w:r>
        <w:t xml:space="preserve"> increases.6 PTSD is associated with </w:t>
      </w:r>
      <w:r w:rsidRPr="001F4471">
        <w:rPr>
          <w:rStyle w:val="StyleUnderline"/>
        </w:rPr>
        <w:t xml:space="preserve">an </w:t>
      </w:r>
      <w:r w:rsidRPr="001F4471">
        <w:rPr>
          <w:rStyle w:val="StyleUnderline"/>
          <w:highlight w:val="green"/>
        </w:rPr>
        <w:t>increased risk for maladaptive behaviors such as alcohol and drug dependence most notably in Black/African Americans</w:t>
      </w:r>
      <w:r>
        <w:t xml:space="preserve">.7 This risk is further compounded by the negative impacts of PTSD on one’s perception of self. </w:t>
      </w:r>
      <w:r w:rsidRPr="001F4471">
        <w:rPr>
          <w:rStyle w:val="StyleUnderline"/>
        </w:rPr>
        <w:t>Traumatic experiences such as police violence cannot only cause an individual to develop an altered sense of self, but they can also alter a victim’s perceptions of those around them leading to an almost global sense of mistrust</w:t>
      </w:r>
      <w:r>
        <w:t>; with victims reporting increased skepticism of the world and a decreased feeling of safety in society.</w:t>
      </w:r>
      <w:r w:rsidRPr="001F4471">
        <w:rPr>
          <w:rStyle w:val="StyleUnderline"/>
        </w:rPr>
        <w:t>7 At the most extreme, victims have described their experience following an incidence of police violence as one of agoraphobia; t</w:t>
      </w:r>
      <w:r>
        <w:t>hey are afraid to leave their homes, afraid to interact with large groups of people.</w:t>
      </w:r>
    </w:p>
    <w:p w14:paraId="4E89D8FC" w14:textId="77777777" w:rsidR="005E2123" w:rsidRPr="00126E9B" w:rsidRDefault="005E2123" w:rsidP="005E2123">
      <w:r>
        <w:t>While treatment strategies for individuals with PTSD following acts of violence are improving, barriers to treatment still exist specifically in the Black/African American community.</w:t>
      </w:r>
      <w:r w:rsidRPr="001F4471">
        <w:rPr>
          <w:rStyle w:val="StyleUnderline"/>
        </w:rPr>
        <w:t xml:space="preserve">2 Some </w:t>
      </w:r>
      <w:r w:rsidRPr="00126E9B">
        <w:rPr>
          <w:rStyle w:val="StyleUnderline"/>
        </w:rPr>
        <w:t>barriers are financial. These include decreased access to mental health services due to lower health insurance rates and incomprehensive policies</w:t>
      </w:r>
      <w:r w:rsidRPr="00126E9B">
        <w:rPr>
          <w:rStyle w:val="Emphasis"/>
        </w:rPr>
        <w:t>. Other barriers are related to cultural stigma associated with seeking mental health treatment. T</w:t>
      </w:r>
      <w:r w:rsidRPr="00126E9B">
        <w:t>hese include but are not limited to negative perceptions of mental health treatment and question of its utility.</w:t>
      </w:r>
    </w:p>
    <w:p w14:paraId="1956165D" w14:textId="77777777" w:rsidR="005E2123" w:rsidRDefault="005E2123" w:rsidP="005E2123">
      <w:r w:rsidRPr="00126E9B">
        <w:t xml:space="preserve">Many patients </w:t>
      </w:r>
      <w:proofErr w:type="gramStart"/>
      <w:r w:rsidRPr="00126E9B">
        <w:t>have a preference for</w:t>
      </w:r>
      <w:proofErr w:type="gramEnd"/>
      <w:r w:rsidRPr="00126E9B">
        <w:t xml:space="preserve"> a mental health practitioner of the same </w:t>
      </w:r>
      <w:r w:rsidRPr="00126E9B">
        <w:rPr>
          <w:rStyle w:val="StyleUnderline"/>
        </w:rPr>
        <w:t>race. However, the</w:t>
      </w:r>
      <w:r w:rsidRPr="001F4471">
        <w:rPr>
          <w:rStyle w:val="StyleUnderline"/>
        </w:rPr>
        <w:t xml:space="preserve"> </w:t>
      </w:r>
      <w:r w:rsidRPr="001F4471">
        <w:rPr>
          <w:rStyle w:val="StyleUnderline"/>
          <w:highlight w:val="green"/>
        </w:rPr>
        <w:t>healthcare system harbors an underrepresentation of Black/African American mental health workers,</w:t>
      </w:r>
      <w:r w:rsidRPr="001F4471">
        <w:rPr>
          <w:rStyle w:val="StyleUnderline"/>
        </w:rPr>
        <w:t>7 as almost 90% of mental/behavioral health workers identify as non-Hispanic White and the other 10% is comprised of those that identify as “racial and ethnic minorities</w:t>
      </w:r>
      <w:r>
        <w:t>.”8 Though true, the effects of police brutality reach beyond victim and the resources available to them. Broadly it touches families, friends and loved ones in many ways</w:t>
      </w:r>
      <w:r w:rsidRPr="001F4471">
        <w:rPr>
          <w:rStyle w:val="StyleUnderline"/>
        </w:rPr>
        <w:t>. The growing issue of police brutality shows that American societies have not socially developed very far from the days of oppressive and violent tactics that were prevalent during previous times of intense social climates such as those seen during desegregation and the civil rights movements.</w:t>
      </w:r>
      <w:r>
        <w:t xml:space="preserve"> A generation that marched on the front line for social justice decades ago so that their children and grandchildren could grow up in a more accepting society must still endure the tragedies of systemic racism and oppression.</w:t>
      </w:r>
    </w:p>
    <w:p w14:paraId="16A4A6F5" w14:textId="77777777" w:rsidR="005E2123" w:rsidRDefault="005E2123" w:rsidP="005E2123">
      <w:r>
        <w:lastRenderedPageBreak/>
        <w:t xml:space="preserve">A parent’s first instinct is to protect and nurture their offspring to the best of their ability. However, in the face of police brutality, parents are left feeling betrayed and helpless at the hands of the very individuals who are embarked with the responsibility to protect and serve. These feelings of grief and bereavement for their lost loved ones is compounded by mental anguish, frustrations, and anger when families learn that no one will be prosecuted for these crimes, </w:t>
      </w:r>
      <w:proofErr w:type="gramStart"/>
      <w:r>
        <w:t>often times</w:t>
      </w:r>
      <w:proofErr w:type="gramEnd"/>
      <w:r>
        <w:t xml:space="preserve"> in the presence of substantial evidence.8 </w:t>
      </w:r>
    </w:p>
    <w:p w14:paraId="45A5CF2F" w14:textId="77777777" w:rsidR="005E2123" w:rsidRPr="008D6524" w:rsidRDefault="005E2123" w:rsidP="005E2123">
      <w:pPr>
        <w:rPr>
          <w:b/>
          <w:u w:val="single"/>
        </w:rPr>
      </w:pPr>
      <w:r w:rsidRPr="001F4471">
        <w:rPr>
          <w:rStyle w:val="Emphasis"/>
          <w:highlight w:val="green"/>
        </w:rPr>
        <w:t>Members of the community</w:t>
      </w:r>
      <w:r w:rsidRPr="001F4471">
        <w:rPr>
          <w:rStyle w:val="StyleUnderline"/>
        </w:rPr>
        <w:t xml:space="preserve"> who do not have a loved one directly affected by police brutality and violence are still </w:t>
      </w:r>
      <w:r w:rsidRPr="001F4471">
        <w:rPr>
          <w:rStyle w:val="Emphasis"/>
          <w:highlight w:val="green"/>
        </w:rPr>
        <w:t xml:space="preserve">mentally affected in ways that often change their outlook on the world and </w:t>
      </w:r>
      <w:r w:rsidRPr="008D6524">
        <w:rPr>
          <w:rStyle w:val="Emphasis"/>
        </w:rPr>
        <w:t>consequently how they carry themselves in societ</w:t>
      </w:r>
      <w:r w:rsidRPr="008D6524">
        <w:rPr>
          <w:rStyle w:val="StyleUnderline"/>
        </w:rPr>
        <w:t>y.</w:t>
      </w:r>
      <w:r>
        <w:t xml:space="preserve"> </w:t>
      </w:r>
      <w:r w:rsidRPr="001F4471">
        <w:rPr>
          <w:rStyle w:val="StyleUnderline"/>
          <w:highlight w:val="green"/>
        </w:rPr>
        <w:t>Witnessing police brutality instills distrust in the younger generation w</w:t>
      </w:r>
      <w:r w:rsidRPr="008D6524">
        <w:rPr>
          <w:rStyle w:val="StyleUnderline"/>
        </w:rPr>
        <w:t xml:space="preserve">hich undoubtedly </w:t>
      </w:r>
      <w:r w:rsidRPr="001F4471">
        <w:rPr>
          <w:rStyle w:val="StyleUnderline"/>
          <w:highlight w:val="green"/>
        </w:rPr>
        <w:t xml:space="preserve">grows </w:t>
      </w:r>
      <w:r w:rsidRPr="008D6524">
        <w:rPr>
          <w:rStyle w:val="StyleUnderline"/>
        </w:rPr>
        <w:t xml:space="preserve">the </w:t>
      </w:r>
      <w:r w:rsidRPr="001F4471">
        <w:rPr>
          <w:rStyle w:val="StyleUnderline"/>
          <w:highlight w:val="green"/>
        </w:rPr>
        <w:t>separation between minorities and police officers</w:t>
      </w:r>
      <w:r w:rsidRPr="001F4471">
        <w:rPr>
          <w:rStyle w:val="StyleUnderline"/>
        </w:rPr>
        <w:t>. Many younger individuals will take on a sense of hopelessness and believe that their societies do not value individuals of color. Because the parents in these situations are undergoing their own grieving process, the mental effects of police brutality on young children are often undertreated.5</w:t>
      </w:r>
    </w:p>
    <w:p w14:paraId="050A112C" w14:textId="77777777" w:rsidR="005E2123" w:rsidRPr="00084AEF" w:rsidRDefault="005E2123" w:rsidP="005E2123">
      <w:pPr>
        <w:pStyle w:val="Heading2"/>
      </w:pPr>
      <w:r>
        <w:lastRenderedPageBreak/>
        <w:t>Case</w:t>
      </w:r>
    </w:p>
    <w:p w14:paraId="6E418951" w14:textId="77777777" w:rsidR="005E2123" w:rsidRDefault="005E2123" w:rsidP="005E2123">
      <w:pPr>
        <w:pStyle w:val="Heading3"/>
        <w:rPr>
          <w:rFonts w:cs="Arial"/>
        </w:rPr>
      </w:pPr>
      <w:r>
        <w:rPr>
          <w:rFonts w:cs="Arial"/>
        </w:rPr>
        <w:lastRenderedPageBreak/>
        <w:t>1NC</w:t>
      </w:r>
      <w:r w:rsidRPr="00E71691">
        <w:rPr>
          <w:rFonts w:cs="Arial"/>
        </w:rPr>
        <w:t xml:space="preserve"> – Democracy </w:t>
      </w:r>
    </w:p>
    <w:p w14:paraId="633DDB70" w14:textId="77777777" w:rsidR="005E2123" w:rsidRPr="00796C6E" w:rsidRDefault="005E2123" w:rsidP="005E2123">
      <w:pPr>
        <w:pStyle w:val="Heading4"/>
        <w:rPr>
          <w:rStyle w:val="Style13ptBold"/>
          <w:b/>
          <w:bCs w:val="0"/>
        </w:rPr>
      </w:pPr>
      <w:r>
        <w:rPr>
          <w:rStyle w:val="Style13ptBold"/>
          <w:b/>
          <w:bCs w:val="0"/>
        </w:rPr>
        <w:t xml:space="preserve">Democracy doesn’t deliver instead causes lack of accountability that </w:t>
      </w:r>
      <w:r>
        <w:rPr>
          <w:rStyle w:val="Style13ptBold"/>
          <w:b/>
          <w:bCs w:val="0"/>
          <w:u w:val="single"/>
        </w:rPr>
        <w:t>destroys</w:t>
      </w:r>
      <w:r>
        <w:rPr>
          <w:rStyle w:val="Style13ptBold"/>
          <w:b/>
          <w:bCs w:val="0"/>
        </w:rPr>
        <w:t xml:space="preserve"> infrastructure</w:t>
      </w:r>
    </w:p>
    <w:p w14:paraId="571850FF" w14:textId="77777777" w:rsidR="005E2123" w:rsidRPr="00CB7C58" w:rsidRDefault="005E2123" w:rsidP="005E2123">
      <w:pPr>
        <w:spacing w:after="0" w:line="240" w:lineRule="auto"/>
        <w:rPr>
          <w:rFonts w:ascii="Times New Roman" w:eastAsia="Times New Roman" w:hAnsi="Times New Roman" w:cs="Times New Roman"/>
          <w:sz w:val="24"/>
        </w:rPr>
      </w:pPr>
      <w:proofErr w:type="spellStart"/>
      <w:r w:rsidRPr="00CB7C58">
        <w:rPr>
          <w:rStyle w:val="Style13ptBold"/>
        </w:rPr>
        <w:t>Moyo</w:t>
      </w:r>
      <w:proofErr w:type="spellEnd"/>
      <w:r w:rsidRPr="00CB7C58">
        <w:rPr>
          <w:rStyle w:val="Style13ptBold"/>
        </w:rPr>
        <w:t xml:space="preserve"> 18</w:t>
      </w:r>
      <w:r>
        <w:t xml:space="preserve"> </w:t>
      </w:r>
      <w:r w:rsidRPr="00CB7C58">
        <w:t>[(</w:t>
      </w:r>
      <w:r w:rsidRPr="007D2468">
        <w:t xml:space="preserve">Dambisa </w:t>
      </w:r>
      <w:proofErr w:type="spellStart"/>
      <w:r w:rsidRPr="007D2468">
        <w:t>Moyo</w:t>
      </w:r>
      <w:proofErr w:type="spellEnd"/>
      <w:r>
        <w:t xml:space="preserve">, </w:t>
      </w:r>
      <w:r w:rsidRPr="007D2468">
        <w:t xml:space="preserve">international </w:t>
      </w:r>
      <w:proofErr w:type="gramStart"/>
      <w:r w:rsidRPr="007D2468">
        <w:t>economist</w:t>
      </w:r>
      <w:proofErr w:type="gramEnd"/>
      <w:r w:rsidRPr="007D2468">
        <w:t xml:space="preserve"> and the author, most recently, of Edge of Chaos: Why Democracy Is Failing to Deliver Economic Growth—and How to Fix It. She serves on the boards of 3M and Chevron</w:t>
      </w:r>
      <w:r>
        <w:t xml:space="preserve">), “Why </w:t>
      </w:r>
      <w:r w:rsidRPr="00CB7C58">
        <w:rPr>
          <w:rStyle w:val="StyleUnderline"/>
          <w:highlight w:val="green"/>
        </w:rPr>
        <w:t>Democracy Doesn’t Deliver</w:t>
      </w:r>
      <w:r>
        <w:t xml:space="preserve">”, Foreign Policy, </w:t>
      </w:r>
      <w:hyperlink r:id="rId15" w:history="1">
        <w:r w:rsidRPr="00261E27">
          <w:rPr>
            <w:rStyle w:val="Hyperlink"/>
          </w:rPr>
          <w:t>https://foreignpolicy.com/2018/04/26/why-democracy-doesnt-deliver/</w:t>
        </w:r>
      </w:hyperlink>
      <w:r>
        <w:t>, April 26, 2018] SS</w:t>
      </w:r>
    </w:p>
    <w:p w14:paraId="5AE82366" w14:textId="77777777" w:rsidR="005E2123" w:rsidRPr="007D2468" w:rsidRDefault="005E2123" w:rsidP="005E2123">
      <w:r w:rsidRPr="007D2468">
        <w:rPr>
          <w:rStyle w:val="Emphasis"/>
          <w:highlight w:val="green"/>
        </w:rPr>
        <w:t>Only 19 percent o</w:t>
      </w:r>
      <w:r w:rsidRPr="007D2468">
        <w:t xml:space="preserve">f Americans </w:t>
      </w:r>
      <w:r w:rsidRPr="007D2468">
        <w:rPr>
          <w:rStyle w:val="StyleUnderline"/>
        </w:rPr>
        <w:t>today say they can</w:t>
      </w:r>
      <w:r w:rsidRPr="007D2468">
        <w:t xml:space="preserve"> </w:t>
      </w:r>
      <w:r w:rsidRPr="007D2468">
        <w:rPr>
          <w:rStyle w:val="Emphasis"/>
          <w:highlight w:val="green"/>
        </w:rPr>
        <w:t>trust</w:t>
      </w:r>
      <w:r w:rsidRPr="007D2468">
        <w:t xml:space="preserve"> </w:t>
      </w:r>
      <w:r w:rsidRPr="007D2468">
        <w:rPr>
          <w:rStyle w:val="StyleUnderline"/>
        </w:rPr>
        <w:t xml:space="preserve">their </w:t>
      </w:r>
      <w:r w:rsidRPr="007D2468">
        <w:rPr>
          <w:rStyle w:val="StyleUnderline"/>
          <w:highlight w:val="green"/>
        </w:rPr>
        <w:t>government</w:t>
      </w:r>
      <w:r w:rsidRPr="007D2468">
        <w:rPr>
          <w:rStyle w:val="StyleUnderline"/>
        </w:rPr>
        <w:t xml:space="preserve"> to do what is right</w:t>
      </w:r>
      <w:r w:rsidRPr="007D2468">
        <w:t xml:space="preserve">. Meanwhile, </w:t>
      </w:r>
      <w:r w:rsidRPr="007D2468">
        <w:rPr>
          <w:rStyle w:val="StyleUnderline"/>
          <w:highlight w:val="green"/>
        </w:rPr>
        <w:t>citizens</w:t>
      </w:r>
      <w:r w:rsidRPr="007D2468">
        <w:rPr>
          <w:rStyle w:val="StyleUnderline"/>
        </w:rPr>
        <w:t xml:space="preserve"> </w:t>
      </w:r>
      <w:r w:rsidRPr="007D2468">
        <w:rPr>
          <w:rStyle w:val="StyleUnderline"/>
          <w:highlight w:val="green"/>
        </w:rPr>
        <w:t>in</w:t>
      </w:r>
      <w:r w:rsidRPr="007D2468">
        <w:rPr>
          <w:rStyle w:val="StyleUnderline"/>
        </w:rPr>
        <w:t xml:space="preserve"> developing </w:t>
      </w:r>
      <w:r w:rsidRPr="007D2468">
        <w:rPr>
          <w:rStyle w:val="StyleUnderline"/>
          <w:highlight w:val="green"/>
        </w:rPr>
        <w:t>countries</w:t>
      </w:r>
      <w:r w:rsidRPr="007D2468">
        <w:rPr>
          <w:rStyle w:val="StyleUnderline"/>
        </w:rPr>
        <w:t xml:space="preserve"> </w:t>
      </w:r>
      <w:r w:rsidRPr="007D2468">
        <w:rPr>
          <w:rStyle w:val="StyleUnderline"/>
          <w:highlight w:val="green"/>
        </w:rPr>
        <w:t>see</w:t>
      </w:r>
      <w:r w:rsidRPr="007D2468">
        <w:rPr>
          <w:rStyle w:val="StyleUnderline"/>
        </w:rPr>
        <w:t xml:space="preserve"> </w:t>
      </w:r>
      <w:r w:rsidRPr="007D2468">
        <w:rPr>
          <w:rStyle w:val="StyleUnderline"/>
          <w:highlight w:val="green"/>
        </w:rPr>
        <w:t>authoritarian</w:t>
      </w:r>
      <w:r w:rsidRPr="007D2468">
        <w:rPr>
          <w:rStyle w:val="StyleUnderline"/>
        </w:rPr>
        <w:t xml:space="preserve"> leaders as </w:t>
      </w:r>
      <w:r w:rsidRPr="007D2468">
        <w:rPr>
          <w:rStyle w:val="StyleUnderline"/>
          <w:highlight w:val="green"/>
        </w:rPr>
        <w:t>more</w:t>
      </w:r>
      <w:r w:rsidRPr="007D2468">
        <w:rPr>
          <w:rStyle w:val="StyleUnderline"/>
        </w:rPr>
        <w:t xml:space="preserve"> </w:t>
      </w:r>
      <w:r w:rsidRPr="007D2468">
        <w:rPr>
          <w:rStyle w:val="StyleUnderline"/>
          <w:highlight w:val="green"/>
        </w:rPr>
        <w:t>trustworthy</w:t>
      </w:r>
      <w:r w:rsidRPr="007D2468">
        <w:rPr>
          <w:rStyle w:val="StyleUnderline"/>
        </w:rPr>
        <w:t xml:space="preserve"> than democratic politicians</w:t>
      </w:r>
      <w:r w:rsidRPr="007D2468">
        <w:t xml:space="preserve">. Increasingly, it seems that </w:t>
      </w:r>
      <w:r w:rsidRPr="007D2468">
        <w:rPr>
          <w:rStyle w:val="StyleUnderline"/>
        </w:rPr>
        <w:t>people across the globe are skeptical of the ability of democratic governments to act effectively</w:t>
      </w:r>
      <w:r w:rsidRPr="007D2468">
        <w:t xml:space="preserve"> — including as </w:t>
      </w:r>
      <w:r w:rsidRPr="007D2468">
        <w:rPr>
          <w:rStyle w:val="StyleUnderline"/>
        </w:rPr>
        <w:t>good custodians of the economy. Indeed, the liberal democratic system is unwittingly undermining the economic growth that is necessary for its continued survival</w:t>
      </w:r>
      <w:r w:rsidRPr="007D2468">
        <w:t>.</w:t>
      </w:r>
    </w:p>
    <w:p w14:paraId="16A2D4F4" w14:textId="77777777" w:rsidR="005E2123" w:rsidRPr="007D2468" w:rsidRDefault="005E2123" w:rsidP="005E2123">
      <w:r w:rsidRPr="007D2468">
        <w:t xml:space="preserve">At the root of the problem is a predilection for short-​termism that has become embedded in the political and business culture of modern democracies. By design, </w:t>
      </w:r>
      <w:r w:rsidRPr="00F74DFA">
        <w:rPr>
          <w:rStyle w:val="StyleUnderline"/>
          <w:highlight w:val="green"/>
        </w:rPr>
        <w:t>Western politicians</w:t>
      </w:r>
      <w:r w:rsidRPr="007D2468">
        <w:rPr>
          <w:rStyle w:val="StyleUnderline"/>
        </w:rPr>
        <w:t xml:space="preserve"> </w:t>
      </w:r>
      <w:r w:rsidRPr="00F74DFA">
        <w:rPr>
          <w:rStyle w:val="StyleUnderline"/>
          <w:highlight w:val="green"/>
        </w:rPr>
        <w:t>have</w:t>
      </w:r>
      <w:r w:rsidRPr="007D2468">
        <w:rPr>
          <w:rStyle w:val="StyleUnderline"/>
        </w:rPr>
        <w:t xml:space="preserve"> relatively </w:t>
      </w:r>
      <w:r w:rsidRPr="00F74DFA">
        <w:rPr>
          <w:rStyle w:val="StyleUnderline"/>
          <w:highlight w:val="green"/>
        </w:rPr>
        <w:t>short</w:t>
      </w:r>
      <w:r w:rsidRPr="007D2468">
        <w:rPr>
          <w:rStyle w:val="StyleUnderline"/>
        </w:rPr>
        <w:t xml:space="preserve"> political horizons; they are often in office for </w:t>
      </w:r>
      <w:r w:rsidRPr="00F74DFA">
        <w:rPr>
          <w:rStyle w:val="StyleUnderline"/>
          <w:highlight w:val="green"/>
        </w:rPr>
        <w:t>terms</w:t>
      </w:r>
      <w:r w:rsidRPr="007D2468">
        <w:rPr>
          <w:rStyle w:val="StyleUnderline"/>
        </w:rPr>
        <w:t xml:space="preserve"> of less than five ye</w:t>
      </w:r>
      <w:r w:rsidRPr="007D2468">
        <w:t xml:space="preserve">ars. </w:t>
      </w:r>
      <w:proofErr w:type="gramStart"/>
      <w:r w:rsidRPr="007D2468">
        <w:t>So</w:t>
      </w:r>
      <w:proofErr w:type="gramEnd"/>
      <w:r w:rsidRPr="007D2468">
        <w:t xml:space="preserve"> they find their duties regularly interrupted by elections that distract from the job of addressing long-​term policy challenges. </w:t>
      </w:r>
      <w:r w:rsidRPr="007D2468">
        <w:rPr>
          <w:rStyle w:val="StyleUnderline"/>
        </w:rPr>
        <w:t xml:space="preserve">As a </w:t>
      </w:r>
      <w:r w:rsidRPr="00F74DFA">
        <w:rPr>
          <w:rStyle w:val="StyleUnderline"/>
          <w:highlight w:val="green"/>
        </w:rPr>
        <w:t>result</w:t>
      </w:r>
      <w:r w:rsidRPr="007D2468">
        <w:rPr>
          <w:rStyle w:val="StyleUnderline"/>
        </w:rPr>
        <w:t xml:space="preserve">, politicians are </w:t>
      </w:r>
      <w:r w:rsidRPr="00F74DFA">
        <w:rPr>
          <w:rStyle w:val="StyleUnderline"/>
          <w:highlight w:val="green"/>
        </w:rPr>
        <w:t>naturally</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rationally</w:t>
      </w:r>
      <w:r w:rsidRPr="007D2468">
        <w:rPr>
          <w:rStyle w:val="StyleUnderline"/>
        </w:rPr>
        <w:t xml:space="preserve"> </w:t>
      </w:r>
      <w:r w:rsidRPr="00F74DFA">
        <w:rPr>
          <w:rStyle w:val="StyleUnderline"/>
          <w:highlight w:val="green"/>
        </w:rPr>
        <w:t>drawn to focus their efforts on seducing their electorates with short-​term sweeteners</w:t>
      </w:r>
      <w:r w:rsidRPr="007D2468">
        <w:t xml:space="preserve"> — </w:t>
      </w:r>
      <w:r w:rsidRPr="00F74DFA">
        <w:rPr>
          <w:rStyle w:val="StyleUnderline"/>
          <w:highlight w:val="green"/>
        </w:rPr>
        <w:t>including economic policies</w:t>
      </w:r>
      <w:r w:rsidRPr="007D2468">
        <w:rPr>
          <w:rStyle w:val="StyleUnderline"/>
        </w:rPr>
        <w:t xml:space="preserve"> designed </w:t>
      </w:r>
      <w:r w:rsidRPr="00F74DFA">
        <w:rPr>
          <w:rStyle w:val="StyleUnderline"/>
          <w:highlight w:val="green"/>
        </w:rPr>
        <w:t>to</w:t>
      </w:r>
      <w:r w:rsidRPr="007D2468">
        <w:rPr>
          <w:rStyle w:val="StyleUnderline"/>
        </w:rPr>
        <w:t xml:space="preserve"> quickly </w:t>
      </w:r>
      <w:r w:rsidRPr="00F74DFA">
        <w:rPr>
          <w:rStyle w:val="StyleUnderline"/>
          <w:highlight w:val="green"/>
        </w:rPr>
        <w:t>produce</w:t>
      </w:r>
      <w:r w:rsidRPr="007D2468">
        <w:rPr>
          <w:rStyle w:val="StyleUnderline"/>
        </w:rPr>
        <w:t xml:space="preserve"> favorable monthly </w:t>
      </w:r>
      <w:r w:rsidRPr="00F74DFA">
        <w:rPr>
          <w:rStyle w:val="StyleUnderline"/>
          <w:highlight w:val="green"/>
        </w:rPr>
        <w:t>inflation</w:t>
      </w:r>
      <w:r w:rsidRPr="007D2468">
        <w:rPr>
          <w:rStyle w:val="StyleUnderline"/>
        </w:rPr>
        <w:t xml:space="preserve">, </w:t>
      </w:r>
      <w:r w:rsidRPr="00F74DFA">
        <w:rPr>
          <w:rStyle w:val="StyleUnderline"/>
          <w:highlight w:val="green"/>
        </w:rPr>
        <w:t>unemployment</w:t>
      </w:r>
      <w:r w:rsidRPr="007D2468">
        <w:rPr>
          <w:rStyle w:val="StyleUnderline"/>
        </w:rPr>
        <w:t xml:space="preserve">, </w:t>
      </w:r>
      <w:r w:rsidRPr="00F74DFA">
        <w:rPr>
          <w:rStyle w:val="StyleUnderline"/>
          <w:highlight w:val="green"/>
        </w:rPr>
        <w:t>and</w:t>
      </w:r>
      <w:r w:rsidRPr="007D2468">
        <w:rPr>
          <w:rStyle w:val="StyleUnderline"/>
        </w:rPr>
        <w:t xml:space="preserve"> </w:t>
      </w:r>
      <w:r w:rsidRPr="00F74DFA">
        <w:rPr>
          <w:rStyle w:val="StyleUnderline"/>
          <w:highlight w:val="green"/>
        </w:rPr>
        <w:t>GDP numbers</w:t>
      </w:r>
      <w:r w:rsidRPr="007D2468">
        <w:t>.</w:t>
      </w:r>
    </w:p>
    <w:p w14:paraId="7FD04065" w14:textId="77777777" w:rsidR="005E2123" w:rsidRPr="007D2468" w:rsidRDefault="005E2123" w:rsidP="005E2123">
      <w:pPr>
        <w:rPr>
          <w:rStyle w:val="StyleUnderline"/>
        </w:rPr>
      </w:pPr>
      <w:r w:rsidRPr="007D2468">
        <w:t>Voters generally favor policies that enhance their own well-​being with little consideration for that of future generations or for long-​term outcomes. </w:t>
      </w:r>
      <w:r w:rsidRPr="007D2468">
        <w:rPr>
          <w:rStyle w:val="StyleUnderline"/>
        </w:rPr>
        <w:t xml:space="preserve">Politicians are rewarded for pandering to voters’ immediate demands and desires, to the </w:t>
      </w:r>
      <w:r w:rsidRPr="00F74DFA">
        <w:rPr>
          <w:rStyle w:val="StyleUnderline"/>
          <w:highlight w:val="green"/>
        </w:rPr>
        <w:t>detriment of growth over the long te</w:t>
      </w:r>
      <w:r w:rsidRPr="007D2468">
        <w:rPr>
          <w:rStyle w:val="StyleUnderline"/>
        </w:rPr>
        <w:t>rm</w:t>
      </w:r>
      <w:r w:rsidRPr="007D2468">
        <w:t xml:space="preserve">. Because </w:t>
      </w:r>
      <w:r w:rsidRPr="00F74DFA">
        <w:rPr>
          <w:rStyle w:val="Emphasis"/>
          <w:highlight w:val="green"/>
        </w:rPr>
        <w:t>democratic systems encourage such short-​termism</w:t>
      </w:r>
      <w:r w:rsidRPr="007D2468">
        <w:rPr>
          <w:rStyle w:val="Emphasis"/>
        </w:rPr>
        <w:t>,</w:t>
      </w:r>
      <w:r w:rsidRPr="007D2468">
        <w:rPr>
          <w:rStyle w:val="StyleUnderline"/>
        </w:rPr>
        <w:t xml:space="preserve"> it will be difficult to solve many of the seemingly </w:t>
      </w:r>
      <w:r w:rsidRPr="00F74DFA">
        <w:rPr>
          <w:rStyle w:val="StyleUnderline"/>
          <w:highlight w:val="green"/>
        </w:rPr>
        <w:t>intractable</w:t>
      </w:r>
      <w:r w:rsidRPr="007D2468">
        <w:rPr>
          <w:rStyle w:val="StyleUnderline"/>
        </w:rPr>
        <w:t xml:space="preserve"> </w:t>
      </w:r>
      <w:r w:rsidRPr="00F74DFA">
        <w:rPr>
          <w:rStyle w:val="StyleUnderline"/>
          <w:highlight w:val="green"/>
        </w:rPr>
        <w:t>structural</w:t>
      </w:r>
      <w:r w:rsidRPr="007D2468">
        <w:rPr>
          <w:rStyle w:val="StyleUnderline"/>
        </w:rPr>
        <w:t xml:space="preserve"> </w:t>
      </w:r>
      <w:r w:rsidRPr="00F74DFA">
        <w:rPr>
          <w:rStyle w:val="StyleUnderline"/>
          <w:highlight w:val="green"/>
        </w:rPr>
        <w:t>problems slowing global growth</w:t>
      </w:r>
      <w:r w:rsidRPr="007D2468">
        <w:rPr>
          <w:rStyle w:val="StyleUnderline"/>
        </w:rPr>
        <w:t xml:space="preserve"> without an overhaul of democracy.</w:t>
      </w:r>
    </w:p>
    <w:p w14:paraId="734365E3" w14:textId="77777777" w:rsidR="005E2123" w:rsidRPr="007D2468" w:rsidRDefault="005E2123" w:rsidP="005E2123">
      <w:pPr>
        <w:rPr>
          <w:rStyle w:val="StyleUnderline"/>
        </w:rPr>
      </w:pPr>
      <w:r w:rsidRPr="007D2468">
        <w:t xml:space="preserve">One of the most fundamental obstacles to effective governance is the short </w:t>
      </w:r>
      <w:r w:rsidRPr="007D2468">
        <w:rPr>
          <w:rStyle w:val="StyleUnderline"/>
        </w:rPr>
        <w:t>electoral cycle embedded in many democratic system</w:t>
      </w:r>
      <w:r w:rsidRPr="007D2468">
        <w:t xml:space="preserve">s. </w:t>
      </w:r>
      <w:r w:rsidRPr="00F74DFA">
        <w:rPr>
          <w:rStyle w:val="StyleUnderline"/>
          <w:highlight w:val="green"/>
        </w:rPr>
        <w:t>Frequent elections taint policymaking,</w:t>
      </w:r>
      <w:r w:rsidRPr="007D2468">
        <w:rPr>
          <w:rStyle w:val="StyleUnderline"/>
        </w:rPr>
        <w:t xml:space="preserve"> as politicians, driven by the rational desire to win elections, </w:t>
      </w:r>
      <w:r w:rsidRPr="00F74DFA">
        <w:rPr>
          <w:rStyle w:val="StyleUnderline"/>
          <w:highlight w:val="green"/>
        </w:rPr>
        <w:t>opt</w:t>
      </w:r>
      <w:r w:rsidRPr="007D2468">
        <w:rPr>
          <w:rStyle w:val="StyleUnderline"/>
        </w:rPr>
        <w:t xml:space="preserve"> </w:t>
      </w:r>
      <w:r w:rsidRPr="00F74DFA">
        <w:rPr>
          <w:rStyle w:val="StyleUnderline"/>
          <w:highlight w:val="green"/>
        </w:rPr>
        <w:t xml:space="preserve">for quick fixes that </w:t>
      </w:r>
      <w:proofErr w:type="gramStart"/>
      <w:r w:rsidRPr="00F74DFA">
        <w:rPr>
          <w:rStyle w:val="StyleUnderline"/>
          <w:highlight w:val="green"/>
        </w:rPr>
        <w:t>have a tendency to</w:t>
      </w:r>
      <w:proofErr w:type="gramEnd"/>
      <w:r w:rsidRPr="00F74DFA">
        <w:rPr>
          <w:rStyle w:val="StyleUnderline"/>
          <w:highlight w:val="green"/>
        </w:rPr>
        <w:t xml:space="preserve"> undermine long-term growth</w:t>
      </w:r>
      <w:r w:rsidRPr="007D2468">
        <w:t xml:space="preserve">. Meanwhile, they </w:t>
      </w:r>
      <w:r w:rsidRPr="007D2468">
        <w:rPr>
          <w:rStyle w:val="StyleUnderline"/>
        </w:rPr>
        <w:t>neglect to address more entrenched, longer-​term economic challenges, such as worsening education standards, the imminent pension crisis, and deteriorating physical infrastructure, that don’t promise immediate political rewards.</w:t>
      </w:r>
    </w:p>
    <w:p w14:paraId="2E6241F2" w14:textId="77777777" w:rsidR="0046446E" w:rsidRDefault="005E2123" w:rsidP="005E2123">
      <w:pPr>
        <w:rPr>
          <w:rStyle w:val="StyleUnderline"/>
        </w:rPr>
      </w:pPr>
      <w:r w:rsidRPr="00F74DFA">
        <w:rPr>
          <w:rStyle w:val="StyleUnderline"/>
          <w:highlight w:val="green"/>
        </w:rPr>
        <w:t>America’s</w:t>
      </w:r>
      <w:r w:rsidRPr="007D2468">
        <w:rPr>
          <w:rStyle w:val="StyleUnderline"/>
        </w:rPr>
        <w:t xml:space="preserve"> </w:t>
      </w:r>
      <w:r w:rsidRPr="00F74DFA">
        <w:rPr>
          <w:rStyle w:val="Emphasis"/>
          <w:highlight w:val="green"/>
        </w:rPr>
        <w:t>failing infrastructure</w:t>
      </w:r>
      <w:r w:rsidRPr="007D2468">
        <w:rPr>
          <w:rStyle w:val="StyleUnderline"/>
        </w:rPr>
        <w:t xml:space="preserve"> </w:t>
      </w:r>
      <w:r w:rsidRPr="00F74DFA">
        <w:rPr>
          <w:rStyle w:val="StyleUnderline"/>
          <w:highlight w:val="green"/>
        </w:rPr>
        <w:t>encapsulates</w:t>
      </w:r>
      <w:r w:rsidRPr="007D2468">
        <w:rPr>
          <w:rStyle w:val="StyleUnderline"/>
        </w:rPr>
        <w:t xml:space="preserve"> the </w:t>
      </w:r>
      <w:r w:rsidRPr="00F74DFA">
        <w:rPr>
          <w:rStyle w:val="StyleUnderline"/>
          <w:highlight w:val="green"/>
        </w:rPr>
        <w:t>problem</w:t>
      </w:r>
      <w:r w:rsidRPr="007D2468">
        <w:rPr>
          <w:rStyle w:val="StyleUnderline"/>
        </w:rPr>
        <w:t xml:space="preserve"> of both public and private myopia</w:t>
      </w:r>
      <w:r w:rsidRPr="007D2468">
        <w:t xml:space="preserve">. A 2017 report by the American Society of Civil Engineers (ASCE) gave the country a grade </w:t>
      </w:r>
      <w:r w:rsidRPr="007D2468">
        <w:rPr>
          <w:rStyle w:val="StyleUnderline"/>
        </w:rPr>
        <w:t xml:space="preserve">of </w:t>
      </w:r>
      <w:r w:rsidRPr="00F74DFA">
        <w:rPr>
          <w:rStyle w:val="StyleUnderline"/>
          <w:highlight w:val="green"/>
        </w:rPr>
        <w:t>D+ for overall infrastructure</w:t>
      </w:r>
      <w:r w:rsidRPr="007D2468">
        <w:t xml:space="preserve">, citing 2,170 high-​hazard dams, 56,007 structurally deficient bridges (9.1 percent of the nation’s total), and $1 trillion in </w:t>
      </w:r>
      <w:r w:rsidRPr="00F74DFA">
        <w:rPr>
          <w:rStyle w:val="StyleUnderline"/>
          <w:highlight w:val="green"/>
        </w:rPr>
        <w:t>needed upgrades to drinking water systems</w:t>
      </w:r>
      <w:r w:rsidRPr="007D2468">
        <w:rPr>
          <w:rStyle w:val="StyleUnderline"/>
        </w:rPr>
        <w:t xml:space="preserve"> </w:t>
      </w:r>
    </w:p>
    <w:p w14:paraId="39299E87" w14:textId="77777777" w:rsidR="0046446E" w:rsidRDefault="0046446E" w:rsidP="005E2123">
      <w:pPr>
        <w:rPr>
          <w:rStyle w:val="StyleUnderline"/>
        </w:rPr>
      </w:pPr>
    </w:p>
    <w:p w14:paraId="5DD6F241" w14:textId="77777777" w:rsidR="0046446E" w:rsidRDefault="0046446E" w:rsidP="005E2123">
      <w:pPr>
        <w:rPr>
          <w:rStyle w:val="StyleUnderline"/>
        </w:rPr>
      </w:pPr>
    </w:p>
    <w:p w14:paraId="7BA8B7C3" w14:textId="0CB383E0" w:rsidR="005E2123" w:rsidRPr="007D2468" w:rsidRDefault="005E2123" w:rsidP="005E2123">
      <w:r w:rsidRPr="007D2468">
        <w:t>over the next 25 years.</w:t>
      </w:r>
    </w:p>
    <w:p w14:paraId="129EAF40" w14:textId="77777777" w:rsidR="005E2123" w:rsidRPr="007D2468" w:rsidRDefault="005E2123" w:rsidP="005E2123">
      <w:pPr>
        <w:rPr>
          <w:rStyle w:val="StyleUnderline"/>
        </w:rPr>
      </w:pPr>
      <w:r w:rsidRPr="007D2468">
        <w:t>At a minimum, the ASCE suggests that a $2 trillion investment is needed by 2020 to address the significant backlog of overdue maintenance and the pressing need for modernization. The effects of increased infrastructure investment on the prospects of low-​</w:t>
      </w:r>
      <w:r w:rsidRPr="007D2468">
        <w:lastRenderedPageBreak/>
        <w:t xml:space="preserve">skilled labor could be substantial. Investing in infrastructure would have all sorts of other benefits, but </w:t>
      </w:r>
      <w:r w:rsidRPr="007D2468">
        <w:rPr>
          <w:rStyle w:val="StyleUnderline"/>
        </w:rPr>
        <w:t xml:space="preserve">the </w:t>
      </w:r>
      <w:r w:rsidRPr="00F74DFA">
        <w:rPr>
          <w:rStyle w:val="StyleUnderline"/>
          <w:highlight w:val="green"/>
        </w:rPr>
        <w:t>prevailing democratic political system discourages the sort of long-​term thinking necessary to do so.</w:t>
      </w:r>
    </w:p>
    <w:p w14:paraId="6CB5E404" w14:textId="77777777" w:rsidR="005E2123" w:rsidRPr="007D2468" w:rsidRDefault="005E2123" w:rsidP="005E2123">
      <w:pPr>
        <w:rPr>
          <w:szCs w:val="16"/>
        </w:rPr>
      </w:pPr>
      <w:r w:rsidRPr="007D2468">
        <w:rPr>
          <w:szCs w:val="16"/>
        </w:rPr>
        <w:t>Clearly there have been periods in the past when governments have chosen to undertake large infrastructure projects without succumbing to political myopia. In the United States, for example, the federal government drove the rollout of the Work Projects Administration (WPA) in the 1930s. Launched under President Franklin D. Roosevelt’s New Deal to help address America’s chronic unemployment, the WPA was America’s largest and most ambitious project dedicated to constructing public buildings, roads, bridges, schools, and courthouses. It was possible because the short-​term political incentive of reducing mass unemployment through the rapid creation of jobs aligned with a long-​term agenda.</w:t>
      </w:r>
    </w:p>
    <w:p w14:paraId="18F96F62" w14:textId="77777777" w:rsidR="005E2123" w:rsidRDefault="005E2123" w:rsidP="005E2123">
      <w:pPr>
        <w:rPr>
          <w:rStyle w:val="StyleUnderline"/>
        </w:rPr>
      </w:pPr>
      <w:r w:rsidRPr="007D2468">
        <w:rPr>
          <w:rStyle w:val="StyleUnderline"/>
        </w:rPr>
        <w:t xml:space="preserve">Today, when it comes to infrastructure, </w:t>
      </w:r>
      <w:r w:rsidRPr="00F74DFA">
        <w:rPr>
          <w:rStyle w:val="Emphasis"/>
          <w:highlight w:val="green"/>
        </w:rPr>
        <w:t>China and India</w:t>
      </w:r>
      <w:r w:rsidRPr="007D2468">
        <w:rPr>
          <w:rStyle w:val="StyleUnderline"/>
        </w:rPr>
        <w:t xml:space="preserve"> present a useful study in contrasts. Both countries needed roads to </w:t>
      </w:r>
      <w:r w:rsidRPr="00F74DFA">
        <w:rPr>
          <w:rStyle w:val="Emphasis"/>
          <w:highlight w:val="green"/>
        </w:rPr>
        <w:t>increase productivi</w:t>
      </w:r>
      <w:r w:rsidRPr="007D2468">
        <w:rPr>
          <w:rStyle w:val="Emphasis"/>
        </w:rPr>
        <w:t>ty.</w:t>
      </w:r>
      <w:r w:rsidRPr="007D2468">
        <w:t xml:space="preserve"> </w:t>
      </w:r>
      <w:r w:rsidRPr="007D2468">
        <w:rPr>
          <w:rStyle w:val="StyleUnderline"/>
        </w:rPr>
        <w:t xml:space="preserve">China built them, but </w:t>
      </w:r>
      <w:r w:rsidRPr="00F74DFA">
        <w:rPr>
          <w:rStyle w:val="StyleUnderline"/>
          <w:highlight w:val="green"/>
        </w:rPr>
        <w:t>India’s infrastructure programs got bogged down in red tape</w:t>
      </w:r>
      <w:r w:rsidRPr="007D2468">
        <w:rPr>
          <w:rStyle w:val="StyleUnderline"/>
        </w:rPr>
        <w:t xml:space="preserve"> and political wrangling born of political fissures in its democratic system</w:t>
      </w:r>
      <w:r w:rsidRPr="007D2468">
        <w:t>. Because vested interests in India have a stranglehold on policymaking and implementation</w:t>
      </w:r>
      <w:r w:rsidRPr="007D2468">
        <w:rPr>
          <w:rStyle w:val="StyleUnderline"/>
        </w:rPr>
        <w:t xml:space="preserve">, </w:t>
      </w:r>
      <w:r w:rsidRPr="00F74DFA">
        <w:rPr>
          <w:rStyle w:val="StyleUnderline"/>
          <w:highlight w:val="green"/>
        </w:rPr>
        <w:t>India’s democratic processes stifled decisions that could have helped drive economic growt</w:t>
      </w:r>
      <w:r w:rsidRPr="007D2468">
        <w:rPr>
          <w:rStyle w:val="StyleUnderline"/>
        </w:rPr>
        <w:t>h</w:t>
      </w:r>
      <w:r w:rsidRPr="007D2468">
        <w:t>. In the 2016-2017 World Economic Forum Global Competitiveness Report, India was ranked 68th of 138 countries for overall infrastructure, well behind China, which was ranked 42nd. The effects of underinvestment in infrastructure on the economy are real</w:t>
      </w:r>
      <w:r w:rsidRPr="007D2468">
        <w:rPr>
          <w:rStyle w:val="StyleUnderline"/>
        </w:rPr>
        <w:t>: For India</w:t>
      </w:r>
      <w:r w:rsidRPr="00F74DFA">
        <w:rPr>
          <w:rStyle w:val="StyleUnderline"/>
          <w:highlight w:val="green"/>
        </w:rPr>
        <w:t>, spending 1 percent of GDP on infrastructure is likely to boost the country’s GDP by 2 percent and create as many as 1.4 million jobs</w:t>
      </w:r>
      <w:r w:rsidRPr="007D2468">
        <w:rPr>
          <w:rStyle w:val="StyleUnderline"/>
        </w:rPr>
        <w:t>.</w:t>
      </w:r>
    </w:p>
    <w:p w14:paraId="3432B4E1" w14:textId="77777777" w:rsidR="005E2123" w:rsidRPr="007D2468" w:rsidRDefault="005E2123" w:rsidP="005E2123"/>
    <w:p w14:paraId="1851F102" w14:textId="6EF72483" w:rsidR="005E2123" w:rsidRDefault="005E2123" w:rsidP="005E2123">
      <w:pPr>
        <w:pStyle w:val="Heading4"/>
      </w:pPr>
      <w:r>
        <w:t xml:space="preserve">Infrastructure reform </w:t>
      </w:r>
      <w:r w:rsidRPr="007D2468">
        <w:t>needed to solve Climate Change</w:t>
      </w:r>
    </w:p>
    <w:p w14:paraId="1A97A854" w14:textId="77777777" w:rsidR="005E2123" w:rsidRPr="00387727" w:rsidRDefault="005E2123" w:rsidP="005E2123">
      <w:r w:rsidRPr="00387727">
        <w:rPr>
          <w:rStyle w:val="Style13ptBold"/>
        </w:rPr>
        <w:t>USA Today</w:t>
      </w:r>
      <w:r>
        <w:rPr>
          <w:rStyle w:val="Style13ptBold"/>
        </w:rPr>
        <w:t xml:space="preserve"> 7/20 </w:t>
      </w:r>
      <w:r w:rsidRPr="007D2468">
        <w:t>[(The Editorial Board</w:t>
      </w:r>
      <w:r>
        <w:t xml:space="preserve">, </w:t>
      </w:r>
      <w:r w:rsidRPr="007D2468">
        <w:t>USA TODAY),</w:t>
      </w:r>
      <w:r w:rsidRPr="00387727">
        <w:t xml:space="preserve"> "Climate change is at 'code red' status for the planet, and inaction is no longer an option</w:t>
      </w:r>
      <w:r>
        <w:t xml:space="preserve">” USA Today” , </w:t>
      </w:r>
      <w:hyperlink r:id="rId16" w:history="1">
        <w:r w:rsidRPr="007313BB">
          <w:rPr>
            <w:rStyle w:val="Hyperlink"/>
          </w:rPr>
          <w:t>https://www.usatoday.com/story/opinion/todaysdebate/2021/07/20/climate-change-biden-infrastructure-bill-good-start/7877118002/</w:t>
        </w:r>
      </w:hyperlink>
      <w:r>
        <w:rPr>
          <w:rStyle w:val="Hyperlink"/>
        </w:rPr>
        <w:t xml:space="preserve">, Published </w:t>
      </w:r>
      <w:r>
        <w:t>July 2021 Updated Aug. 9, 2021] SS</w:t>
      </w:r>
    </w:p>
    <w:p w14:paraId="472166BF" w14:textId="77777777" w:rsidR="005E2123" w:rsidRDefault="005E2123" w:rsidP="005E2123">
      <w:r>
        <w:t xml:space="preserve">Not long ago, climate change for many Americans was like a distant bell. </w:t>
      </w:r>
      <w:r w:rsidRPr="00F74DFA">
        <w:rPr>
          <w:rStyle w:val="StyleUnderline"/>
        </w:rPr>
        <w:t>News of starving polar bears or melting glaciers was tragic and disturbing</w:t>
      </w:r>
      <w:r>
        <w:t>, but other worldly.</w:t>
      </w:r>
    </w:p>
    <w:p w14:paraId="676F8B1F" w14:textId="77777777" w:rsidR="005E2123" w:rsidRDefault="005E2123" w:rsidP="005E2123">
      <w:r>
        <w:t xml:space="preserve">Not </w:t>
      </w:r>
      <w:proofErr w:type="spellStart"/>
      <w:proofErr w:type="gramStart"/>
      <w:r>
        <w:t>any more</w:t>
      </w:r>
      <w:proofErr w:type="spellEnd"/>
      <w:proofErr w:type="gramEnd"/>
      <w:r>
        <w:t>.</w:t>
      </w:r>
    </w:p>
    <w:p w14:paraId="3D390705" w14:textId="77777777" w:rsidR="005E2123" w:rsidRDefault="005E2123" w:rsidP="005E2123">
      <w:r w:rsidRPr="00693A13">
        <w:rPr>
          <w:rStyle w:val="StyleUnderline"/>
          <w:highlight w:val="green"/>
        </w:rPr>
        <w:t>Top climate scientists</w:t>
      </w:r>
      <w:r w:rsidRPr="00F74DFA">
        <w:rPr>
          <w:rStyle w:val="StyleUnderline"/>
        </w:rPr>
        <w:t xml:space="preserve"> from around the world </w:t>
      </w:r>
      <w:r w:rsidRPr="00693A13">
        <w:rPr>
          <w:rStyle w:val="StyleUnderline"/>
          <w:highlight w:val="green"/>
        </w:rPr>
        <w:t>warned</w:t>
      </w:r>
      <w:r w:rsidRPr="00F74DFA">
        <w:rPr>
          <w:rStyle w:val="StyleUnderline"/>
        </w:rPr>
        <w:t xml:space="preserve"> of a "</w:t>
      </w:r>
      <w:r w:rsidRPr="00693A13">
        <w:rPr>
          <w:rStyle w:val="StyleUnderline"/>
          <w:highlight w:val="green"/>
        </w:rPr>
        <w:t>code red for humanit</w:t>
      </w:r>
      <w:r w:rsidRPr="00693A13">
        <w:rPr>
          <w:highlight w:val="green"/>
        </w:rPr>
        <w:t>y</w:t>
      </w:r>
      <w:r>
        <w:t xml:space="preserve">" in a report issued Monday that says severe, human-caused global warming is become unassailable. Proof of the findings by the United Nations' Intergovernmental Panel on Climate Change is a now a factor of daily life. </w:t>
      </w:r>
    </w:p>
    <w:p w14:paraId="4FCF0DBA" w14:textId="77777777" w:rsidR="005E2123" w:rsidRPr="00F74DFA" w:rsidRDefault="005E2123" w:rsidP="005E2123">
      <w:pPr>
        <w:rPr>
          <w:rStyle w:val="StyleUnderline"/>
        </w:rPr>
      </w:pPr>
      <w:r w:rsidRPr="00693A13">
        <w:rPr>
          <w:rStyle w:val="StyleUnderline"/>
          <w:highlight w:val="green"/>
        </w:rPr>
        <w:t>Due to intense heat waves and drought, 107 wildfires – including the largest ever in California</w:t>
      </w:r>
      <w:r w:rsidRPr="00F74DFA">
        <w:rPr>
          <w:rStyle w:val="StyleUnderline"/>
        </w:rPr>
        <w:t xml:space="preserve"> – are now raging across the West, </w:t>
      </w:r>
      <w:r w:rsidRPr="00693A13">
        <w:rPr>
          <w:rStyle w:val="StyleUnderline"/>
          <w:highlight w:val="green"/>
        </w:rPr>
        <w:t>consuming 2.3 million acres</w:t>
      </w:r>
      <w:r w:rsidRPr="00F74DFA">
        <w:rPr>
          <w:rStyle w:val="StyleUnderline"/>
        </w:rPr>
        <w:t xml:space="preserve">. </w:t>
      </w:r>
    </w:p>
    <w:p w14:paraId="554E7A47" w14:textId="77777777" w:rsidR="005E2123" w:rsidRDefault="005E2123" w:rsidP="005E2123">
      <w:r>
        <w:t xml:space="preserve">Earlier this </w:t>
      </w:r>
      <w:r w:rsidRPr="00F74DFA">
        <w:rPr>
          <w:rStyle w:val="StyleUnderline"/>
        </w:rPr>
        <w:t>summer, hundreds of people died in unprecedented triple-digit heat in Oregon</w:t>
      </w:r>
      <w:r>
        <w:t xml:space="preserve">, </w:t>
      </w:r>
      <w:proofErr w:type="gramStart"/>
      <w:r>
        <w:t>Washington</w:t>
      </w:r>
      <w:proofErr w:type="gramEnd"/>
      <w:r>
        <w:t xml:space="preserve"> and western Canada, when </w:t>
      </w:r>
      <w:r w:rsidRPr="00F74DFA">
        <w:rPr>
          <w:rStyle w:val="StyleUnderline"/>
        </w:rPr>
        <w:t>a "heat dome" of enormous proportions settled over the region for days</w:t>
      </w:r>
      <w:r>
        <w:t xml:space="preserve">. </w:t>
      </w:r>
      <w:r w:rsidRPr="00F74DFA">
        <w:rPr>
          <w:rStyle w:val="StyleUnderline"/>
        </w:rPr>
        <w:t>Some victims brought by stretcher into crowded hospital wards had body temperatures so high, their nervous systems had shut down. People</w:t>
      </w:r>
      <w:r>
        <w:t xml:space="preserve"> collapsed trying to make their way to cooling shelters.</w:t>
      </w:r>
    </w:p>
    <w:p w14:paraId="3EB5CA3D" w14:textId="77777777" w:rsidR="005E2123" w:rsidRDefault="005E2123" w:rsidP="005E2123">
      <w:r>
        <w:t>Heat-trapping greenhouse gases</w:t>
      </w:r>
    </w:p>
    <w:p w14:paraId="5F1C54D5" w14:textId="77777777" w:rsidR="005E2123" w:rsidRDefault="005E2123" w:rsidP="005E2123">
      <w:r w:rsidRPr="00693A13">
        <w:rPr>
          <w:rStyle w:val="StyleUnderline"/>
          <w:highlight w:val="green"/>
        </w:rPr>
        <w:t>Scientists say the event was almost certainly made worse and more intransigent by human-caused climate change</w:t>
      </w:r>
      <w:r>
        <w:t>. They attribute it to a combination of warming Arctic temperatures and a growing accumulation of heat-tra</w:t>
      </w:r>
      <w:r w:rsidRPr="00F74DFA">
        <w:rPr>
          <w:rStyle w:val="StyleUnderline"/>
        </w:rPr>
        <w:t>pping greenhouse gases caused by the burning of fossil fuels.</w:t>
      </w:r>
      <w:r>
        <w:t xml:space="preserve"> </w:t>
      </w:r>
    </w:p>
    <w:p w14:paraId="5CEF64F1" w14:textId="77777777" w:rsidR="005E2123" w:rsidRDefault="005E2123" w:rsidP="005E2123">
      <w:r>
        <w:t xml:space="preserve">The consequences of what mankind has done to the </w:t>
      </w:r>
      <w:r w:rsidRPr="00693A13">
        <w:rPr>
          <w:rStyle w:val="StyleUnderline"/>
          <w:highlight w:val="green"/>
        </w:rPr>
        <w:t>atmosphere are now inescapable</w:t>
      </w:r>
      <w:r w:rsidRPr="00F74DFA">
        <w:rPr>
          <w:rStyle w:val="StyleUnderline"/>
        </w:rPr>
        <w:t xml:space="preserve">. Periods of extreme heat are projected to double in the lower 48 states by 2100. Heat deaths are far outpacing </w:t>
      </w:r>
      <w:r w:rsidRPr="00F74DFA">
        <w:rPr>
          <w:rStyle w:val="StyleUnderline"/>
        </w:rPr>
        <w:lastRenderedPageBreak/>
        <w:t>every other form of weather killer in a 30-year average</w:t>
      </w:r>
      <w:r>
        <w:t>. A persistent megadrought in America's West continues to create tinder-dry conditions that augur another devastating wildfire season. And scientists say warming oceans are fueling ever more powerful storms, evidenced by Elsa and the early arrival of hurricane season this year.</w:t>
      </w:r>
    </w:p>
    <w:p w14:paraId="67004B2A" w14:textId="77777777" w:rsidR="005E2123" w:rsidRPr="00F74DFA" w:rsidRDefault="005E2123" w:rsidP="005E2123">
      <w:pPr>
        <w:rPr>
          <w:rStyle w:val="StyleUnderline"/>
        </w:rPr>
      </w:pPr>
      <w:r w:rsidRPr="00F74DFA">
        <w:rPr>
          <w:rStyle w:val="StyleUnderline"/>
        </w:rPr>
        <w:t xml:space="preserve">Increasingly severe weather is </w:t>
      </w:r>
      <w:r w:rsidRPr="00693A13">
        <w:rPr>
          <w:rStyle w:val="StyleUnderline"/>
          <w:highlight w:val="green"/>
        </w:rPr>
        <w:t>causing an estimated $100 billion in damage to the United States every year.</w:t>
      </w:r>
      <w:r w:rsidRPr="00F74DFA">
        <w:rPr>
          <w:rStyle w:val="StyleUnderline"/>
        </w:rPr>
        <w:t xml:space="preserve"> </w:t>
      </w:r>
    </w:p>
    <w:p w14:paraId="11506D64" w14:textId="77777777" w:rsidR="005E2123" w:rsidRDefault="005E2123" w:rsidP="005E2123">
      <w:r>
        <w:t xml:space="preserve">"It is honestly surreal to see your projections manifesting themselves in real time, with all the suffering that accompanies them. It is heartbreaking," said climate scientist Katharine </w:t>
      </w:r>
      <w:proofErr w:type="spellStart"/>
      <w:r>
        <w:t>Hayhoe</w:t>
      </w:r>
      <w:proofErr w:type="spellEnd"/>
      <w:r>
        <w:t xml:space="preserve">. </w:t>
      </w:r>
    </w:p>
    <w:p w14:paraId="558154B7" w14:textId="77777777" w:rsidR="005E2123" w:rsidRDefault="005E2123" w:rsidP="005E2123">
      <w:r>
        <w:t>Rising seas from global warming</w:t>
      </w:r>
    </w:p>
    <w:p w14:paraId="5D9BE3F2" w14:textId="77777777" w:rsidR="005E2123" w:rsidRPr="00F74DFA" w:rsidRDefault="005E2123" w:rsidP="005E2123">
      <w:pPr>
        <w:rPr>
          <w:rStyle w:val="StyleUnderline"/>
        </w:rPr>
      </w:pPr>
      <w:r>
        <w:t xml:space="preserve">Investigators are still trying to determine what led to the collapse of a Miami-area condominium that left more than 100 dead or missing. </w:t>
      </w:r>
      <w:r w:rsidRPr="00F74DFA">
        <w:rPr>
          <w:rStyle w:val="StyleUnderline"/>
        </w:rPr>
        <w:t>But one concerning factor is the corrosive effect on reinforced steel structures of encroaching saltwater, made worse in Florida by a foot of rising seas from global warming since the 1900s.</w:t>
      </w:r>
    </w:p>
    <w:p w14:paraId="4084913B" w14:textId="77777777" w:rsidR="005E2123" w:rsidRDefault="005E2123" w:rsidP="005E2123">
      <w:r>
        <w:t>The clock is ticking for planet Earth. While the U.N. report concludes some level of severe climate change is now unavoidable, there is still a window of time when far more catastrophic events can be mitigated. But mankind must act soon to curb the release of heat-trapping gases.</w:t>
      </w:r>
    </w:p>
    <w:p w14:paraId="38C467DD" w14:textId="77777777" w:rsidR="005E2123" w:rsidRPr="00F74DFA" w:rsidRDefault="005E2123" w:rsidP="005E2123">
      <w:pPr>
        <w:rPr>
          <w:rStyle w:val="StyleUnderline"/>
        </w:rPr>
      </w:pPr>
      <w:r w:rsidRPr="00F74DFA">
        <w:rPr>
          <w:rStyle w:val="StyleUnderline"/>
        </w:rPr>
        <w:t xml:space="preserve">Global temperature has risen nearly 2 degrees Fahrenheit since the pre-industrial era of the late 19th century. Scientists warn that in a decade, it could surpass a 2.7-degree increase. </w:t>
      </w:r>
      <w:r w:rsidRPr="00693A13">
        <w:rPr>
          <w:rStyle w:val="StyleUnderline"/>
          <w:highlight w:val="green"/>
        </w:rPr>
        <w:t>That's enough warming to cause catastrophic climate changes.</w:t>
      </w:r>
    </w:p>
    <w:p w14:paraId="61D1648C" w14:textId="77777777" w:rsidR="005E2123" w:rsidRDefault="005E2123" w:rsidP="005E2123">
      <w:r>
        <w:t xml:space="preserve">After a brief decline in global greenhouse gas emissions during the pandemic, pollution is on the rise. Years that could have been devoted to addressing the crisis were wasted during a feckless period of inaction by the Trump administration. </w:t>
      </w:r>
    </w:p>
    <w:p w14:paraId="390B31D7" w14:textId="77777777" w:rsidR="005E2123" w:rsidRDefault="005E2123" w:rsidP="005E2123">
      <w:r>
        <w:t>Congress must act</w:t>
      </w:r>
    </w:p>
    <w:p w14:paraId="7D83DCEB" w14:textId="77777777" w:rsidR="005E2123" w:rsidRDefault="005E2123" w:rsidP="005E2123">
      <w:r>
        <w:t xml:space="preserve">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
    <w:p w14:paraId="46BF1F14" w14:textId="77777777" w:rsidR="005E2123" w:rsidRDefault="005E2123" w:rsidP="005E2123">
      <w:proofErr w:type="gramStart"/>
      <w:r>
        <w:t>So</w:t>
      </w:r>
      <w:proofErr w:type="gramEnd"/>
      <w:r>
        <w:t xml:space="preserve"> what's at issue?</w:t>
      </w:r>
    </w:p>
    <w:p w14:paraId="39BACA59" w14:textId="77777777" w:rsidR="0046446E" w:rsidRDefault="005E2123" w:rsidP="005E2123">
      <w:pPr>
        <w:rPr>
          <w:rStyle w:val="StyleUnderline"/>
          <w:highlight w:val="green"/>
        </w:rPr>
      </w:pPr>
      <w:r w:rsidRPr="00F74DFA">
        <w:rPr>
          <w:rStyle w:val="StyleUnderline"/>
        </w:rPr>
        <w:t xml:space="preserve">A </w:t>
      </w:r>
      <w:proofErr w:type="gramStart"/>
      <w:r w:rsidRPr="00693A13">
        <w:rPr>
          <w:rStyle w:val="StyleUnderline"/>
          <w:highlight w:val="green"/>
        </w:rPr>
        <w:t>trillion dollar</w:t>
      </w:r>
      <w:proofErr w:type="gramEnd"/>
      <w:r w:rsidRPr="00693A13">
        <w:rPr>
          <w:rStyle w:val="StyleUnderline"/>
          <w:highlight w:val="green"/>
        </w:rPr>
        <w:t xml:space="preserve"> infrastructure bill negotiated between Biden and a group of centrist senators</w:t>
      </w:r>
      <w:r w:rsidRPr="00F74DFA">
        <w:rPr>
          <w:rStyle w:val="StyleUnderline"/>
        </w:rPr>
        <w:t xml:space="preserve"> (including 10 Republicans) </w:t>
      </w:r>
      <w:r w:rsidRPr="00693A13">
        <w:rPr>
          <w:rStyle w:val="StyleUnderline"/>
          <w:highlight w:val="green"/>
        </w:rPr>
        <w:t>is a start</w:t>
      </w:r>
      <w:r w:rsidRPr="00F74DFA">
        <w:rPr>
          <w:rStyle w:val="StyleUnderline"/>
        </w:rPr>
        <w:t xml:space="preserve">. </w:t>
      </w:r>
      <w:r>
        <w:t xml:space="preserve">In </w:t>
      </w:r>
      <w:r w:rsidRPr="00F74DFA">
        <w:rPr>
          <w:rStyle w:val="StyleUnderline"/>
        </w:rPr>
        <w:t xml:space="preserve">addition to </w:t>
      </w:r>
      <w:r w:rsidRPr="00693A13">
        <w:rPr>
          <w:rStyle w:val="StyleUnderline"/>
          <w:highlight w:val="green"/>
        </w:rPr>
        <w:t>repairing</w:t>
      </w:r>
      <w:r w:rsidRPr="00F74DFA">
        <w:rPr>
          <w:rStyle w:val="StyleUnderline"/>
        </w:rPr>
        <w:t xml:space="preserve"> </w:t>
      </w:r>
      <w:r w:rsidRPr="00693A13">
        <w:rPr>
          <w:rStyle w:val="StyleUnderline"/>
          <w:highlight w:val="green"/>
        </w:rPr>
        <w:t>bridges</w:t>
      </w:r>
      <w:r w:rsidRPr="00F74DFA">
        <w:rPr>
          <w:rStyle w:val="StyleUnderline"/>
        </w:rPr>
        <w:t xml:space="preserve">, </w:t>
      </w:r>
      <w:proofErr w:type="gramStart"/>
      <w:r w:rsidRPr="00693A13">
        <w:rPr>
          <w:rStyle w:val="StyleUnderline"/>
          <w:highlight w:val="green"/>
        </w:rPr>
        <w:t>roads</w:t>
      </w:r>
      <w:proofErr w:type="gramEnd"/>
      <w:r w:rsidRPr="00693A13">
        <w:rPr>
          <w:rStyle w:val="StyleUnderline"/>
          <w:highlight w:val="green"/>
        </w:rPr>
        <w:t xml:space="preserve"> and rails</w:t>
      </w:r>
      <w:r w:rsidRPr="00F74DFA">
        <w:rPr>
          <w:rStyle w:val="StyleUnderline"/>
        </w:rPr>
        <w:t xml:space="preserve">, it would </w:t>
      </w:r>
      <w:r w:rsidRPr="00693A13">
        <w:rPr>
          <w:rStyle w:val="StyleUnderline"/>
          <w:highlight w:val="green"/>
        </w:rPr>
        <w:t>improve</w:t>
      </w:r>
      <w:r w:rsidRPr="00F74DFA">
        <w:rPr>
          <w:rStyle w:val="StyleUnderline"/>
        </w:rPr>
        <w:t xml:space="preserve"> </w:t>
      </w:r>
      <w:r w:rsidRPr="00693A13">
        <w:rPr>
          <w:rStyle w:val="StyleUnderline"/>
          <w:highlight w:val="green"/>
        </w:rPr>
        <w:t>access</w:t>
      </w:r>
      <w:r w:rsidRPr="00F74DFA">
        <w:rPr>
          <w:rStyle w:val="StyleUnderline"/>
        </w:rPr>
        <w:t xml:space="preserve"> </w:t>
      </w:r>
      <w:r w:rsidRPr="00693A13">
        <w:rPr>
          <w:rStyle w:val="StyleUnderline"/>
          <w:highlight w:val="green"/>
        </w:rPr>
        <w:t>by</w:t>
      </w:r>
      <w:r w:rsidRPr="00F74DFA">
        <w:rPr>
          <w:rStyle w:val="StyleUnderline"/>
        </w:rPr>
        <w:t xml:space="preserve"> the nation's power </w:t>
      </w:r>
      <w:r w:rsidRPr="00693A13">
        <w:rPr>
          <w:rStyle w:val="StyleUnderline"/>
          <w:highlight w:val="green"/>
        </w:rPr>
        <w:t>infrastructure</w:t>
      </w:r>
      <w:r w:rsidRPr="00F74DFA">
        <w:rPr>
          <w:rStyle w:val="StyleUnderline"/>
        </w:rPr>
        <w:t xml:space="preserve"> </w:t>
      </w:r>
      <w:r w:rsidRPr="00693A13">
        <w:rPr>
          <w:rStyle w:val="StyleUnderline"/>
          <w:highlight w:val="green"/>
        </w:rPr>
        <w:t>to renewable energy sources</w:t>
      </w:r>
      <w:r w:rsidRPr="00F74DFA">
        <w:rPr>
          <w:rStyle w:val="StyleUnderline"/>
        </w:rPr>
        <w:t xml:space="preserve">, </w:t>
      </w:r>
      <w:r w:rsidRPr="00693A13">
        <w:rPr>
          <w:rStyle w:val="StyleUnderline"/>
          <w:highlight w:val="green"/>
        </w:rPr>
        <w:t>cap millions of abandoned oil and gas</w:t>
      </w:r>
    </w:p>
    <w:p w14:paraId="454E0D01" w14:textId="77777777" w:rsidR="0046446E" w:rsidRDefault="0046446E" w:rsidP="005E2123">
      <w:pPr>
        <w:rPr>
          <w:rStyle w:val="StyleUnderline"/>
          <w:highlight w:val="green"/>
        </w:rPr>
      </w:pPr>
    </w:p>
    <w:p w14:paraId="19EE0EB8" w14:textId="77777777" w:rsidR="0046446E" w:rsidRDefault="0046446E" w:rsidP="005E2123">
      <w:pPr>
        <w:rPr>
          <w:rStyle w:val="StyleUnderline"/>
          <w:highlight w:val="green"/>
        </w:rPr>
      </w:pPr>
    </w:p>
    <w:p w14:paraId="2D1817E9" w14:textId="5E55BAD9" w:rsidR="005E2123" w:rsidRDefault="005E2123" w:rsidP="005E2123">
      <w:r w:rsidRPr="00693A13">
        <w:rPr>
          <w:rStyle w:val="StyleUnderline"/>
          <w:highlight w:val="green"/>
        </w:rPr>
        <w:t xml:space="preserve"> wells spewing greenhouse </w:t>
      </w:r>
      <w:proofErr w:type="gramStart"/>
      <w:r w:rsidRPr="00693A13">
        <w:rPr>
          <w:rStyle w:val="StyleUnderline"/>
          <w:highlight w:val="green"/>
        </w:rPr>
        <w:t>gases, and</w:t>
      </w:r>
      <w:proofErr w:type="gramEnd"/>
      <w:r w:rsidRPr="00693A13">
        <w:rPr>
          <w:rStyle w:val="StyleUnderline"/>
          <w:highlight w:val="green"/>
        </w:rPr>
        <w:t xml:space="preserve"> harden structures against climate change</w:t>
      </w:r>
      <w:r w:rsidRPr="00693A13">
        <w:rPr>
          <w:highlight w:val="green"/>
        </w:rPr>
        <w:t>.</w:t>
      </w:r>
    </w:p>
    <w:p w14:paraId="105A10BA" w14:textId="77777777" w:rsidR="005E2123" w:rsidRDefault="005E2123" w:rsidP="005E2123">
      <w:r>
        <w:t xml:space="preserve">It also </w:t>
      </w:r>
      <w:r w:rsidRPr="00693A13">
        <w:rPr>
          <w:rStyle w:val="StyleUnderline"/>
          <w:highlight w:val="green"/>
        </w:rPr>
        <w:t>offers</w:t>
      </w:r>
      <w:r w:rsidRPr="00F74DFA">
        <w:rPr>
          <w:rStyle w:val="StyleUnderline"/>
        </w:rPr>
        <w:t xml:space="preserve"> </w:t>
      </w:r>
      <w:r w:rsidRPr="00693A13">
        <w:rPr>
          <w:rStyle w:val="StyleUnderline"/>
          <w:highlight w:val="green"/>
        </w:rPr>
        <w:t>tax</w:t>
      </w:r>
      <w:r w:rsidRPr="00F74DFA">
        <w:rPr>
          <w:rStyle w:val="StyleUnderline"/>
        </w:rPr>
        <w:t xml:space="preserve"> </w:t>
      </w:r>
      <w:r w:rsidRPr="00693A13">
        <w:rPr>
          <w:rStyle w:val="StyleUnderline"/>
          <w:highlight w:val="green"/>
        </w:rPr>
        <w:t>credits for</w:t>
      </w:r>
      <w:r w:rsidRPr="00F74DFA">
        <w:rPr>
          <w:rStyle w:val="StyleUnderline"/>
        </w:rPr>
        <w:t xml:space="preserve"> the purchase of </w:t>
      </w:r>
      <w:r w:rsidRPr="00693A13">
        <w:rPr>
          <w:rStyle w:val="StyleUnderline"/>
          <w:highlight w:val="green"/>
        </w:rPr>
        <w:t>electric vehicles</w:t>
      </w:r>
      <w:r w:rsidRPr="00F74DFA">
        <w:rPr>
          <w:rStyle w:val="StyleUnderline"/>
        </w:rPr>
        <w:t xml:space="preserve"> </w:t>
      </w:r>
      <w:r w:rsidRPr="00693A13">
        <w:rPr>
          <w:rStyle w:val="StyleUnderline"/>
          <w:highlight w:val="green"/>
        </w:rPr>
        <w:t>and</w:t>
      </w:r>
      <w:r w:rsidRPr="00F74DFA">
        <w:rPr>
          <w:rStyle w:val="StyleUnderline"/>
        </w:rPr>
        <w:t xml:space="preserve"> </w:t>
      </w:r>
      <w:r w:rsidRPr="00693A13">
        <w:rPr>
          <w:rStyle w:val="StyleUnderline"/>
          <w:highlight w:val="green"/>
        </w:rPr>
        <w:t>funds</w:t>
      </w:r>
      <w:r w:rsidRPr="00F74DFA">
        <w:rPr>
          <w:rStyle w:val="StyleUnderline"/>
        </w:rPr>
        <w:t xml:space="preserve"> the </w:t>
      </w:r>
      <w:r w:rsidRPr="00693A13">
        <w:rPr>
          <w:rStyle w:val="StyleUnderline"/>
          <w:highlight w:val="green"/>
        </w:rPr>
        <w:t>construction</w:t>
      </w:r>
      <w:r w:rsidRPr="00F74DFA">
        <w:rPr>
          <w:rStyle w:val="StyleUnderline"/>
        </w:rPr>
        <w:t xml:space="preserve"> </w:t>
      </w:r>
      <w:r w:rsidRPr="00693A13">
        <w:rPr>
          <w:rStyle w:val="StyleUnderline"/>
          <w:highlight w:val="green"/>
        </w:rPr>
        <w:t>of charging stations</w:t>
      </w:r>
      <w:r>
        <w:t>. (The nation's largest source of climate pollution are gas-powered vehicles.)</w:t>
      </w:r>
    </w:p>
    <w:p w14:paraId="6A406332" w14:textId="77777777" w:rsidR="005E2123" w:rsidRDefault="005E2123" w:rsidP="005E2123"/>
    <w:p w14:paraId="432A54C6" w14:textId="77777777" w:rsidR="005E2123" w:rsidRPr="00F74DFA" w:rsidRDefault="005E2123" w:rsidP="005E2123">
      <w:pPr>
        <w:keepNext/>
        <w:keepLines/>
        <w:spacing w:before="40" w:after="0" w:line="276" w:lineRule="auto"/>
        <w:outlineLvl w:val="3"/>
        <w:rPr>
          <w:rFonts w:eastAsiaTheme="majorEastAsia" w:cs="Arial"/>
          <w:b/>
          <w:bCs/>
          <w:sz w:val="26"/>
          <w:szCs w:val="26"/>
        </w:rPr>
      </w:pPr>
      <w:r w:rsidRPr="00F74DFA">
        <w:rPr>
          <w:rFonts w:eastAsiaTheme="majorEastAsia" w:cs="Arial"/>
          <w:b/>
          <w:bCs/>
          <w:sz w:val="26"/>
          <w:szCs w:val="26"/>
        </w:rPr>
        <w:t xml:space="preserve">Warming causes extinction – any reduction should be prioritized above </w:t>
      </w:r>
      <w:r w:rsidRPr="00F74DFA">
        <w:rPr>
          <w:rFonts w:eastAsiaTheme="majorEastAsia" w:cs="Arial"/>
          <w:b/>
          <w:bCs/>
          <w:sz w:val="26"/>
          <w:szCs w:val="26"/>
          <w:u w:val="single"/>
        </w:rPr>
        <w:t>every other impact</w:t>
      </w:r>
    </w:p>
    <w:p w14:paraId="4A030114" w14:textId="77777777" w:rsidR="005E2123" w:rsidRPr="00AC4611" w:rsidRDefault="005E2123" w:rsidP="005E2123">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w:t>
      </w:r>
      <w:r w:rsidRPr="00AC4611">
        <w:lastRenderedPageBreak/>
        <w:t xml:space="preserve">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04D2B3D" w14:textId="77777777" w:rsidR="005E2123" w:rsidRPr="00360D1B" w:rsidRDefault="005E2123" w:rsidP="005E2123">
      <w:pPr>
        <w:spacing w:line="276" w:lineRule="auto"/>
        <w:rPr>
          <w:sz w:val="14"/>
        </w:rPr>
      </w:pPr>
      <w:r w:rsidRPr="00D73DBA">
        <w:rPr>
          <w:b/>
          <w:bCs/>
          <w:szCs w:val="22"/>
          <w:highlight w:val="green"/>
          <w:u w:val="single"/>
        </w:rPr>
        <w:t>Climate change is</w:t>
      </w:r>
      <w:r w:rsidRPr="00D73DBA">
        <w:rPr>
          <w:b/>
          <w:bCs/>
          <w:szCs w:val="22"/>
          <w:u w:val="single"/>
        </w:rPr>
        <w:t xml:space="preserve"> becoming </w:t>
      </w:r>
      <w:r w:rsidRPr="00D73DBA">
        <w:rPr>
          <w:b/>
          <w:bCs/>
          <w:szCs w:val="22"/>
          <w:highlight w:val="green"/>
          <w:u w:val="single"/>
        </w:rPr>
        <w:t>an existential threat</w:t>
      </w:r>
      <w:r w:rsidRPr="00D73DBA">
        <w:rPr>
          <w:b/>
          <w:bCs/>
          <w:szCs w:val="22"/>
          <w:u w:val="single"/>
        </w:rPr>
        <w:t xml:space="preserve"> </w:t>
      </w:r>
      <w:r w:rsidRPr="00D73DBA">
        <w:rPr>
          <w:b/>
          <w:bCs/>
          <w:szCs w:val="22"/>
          <w:highlight w:val="green"/>
          <w:u w:val="single"/>
        </w:rPr>
        <w:t xml:space="preserve">with warming </w:t>
      </w:r>
      <w:proofErr w:type="gramStart"/>
      <w:r w:rsidRPr="00D73DBA">
        <w:rPr>
          <w:b/>
          <w:bCs/>
          <w:szCs w:val="22"/>
          <w:highlight w:val="green"/>
          <w:u w:val="single"/>
        </w:rPr>
        <w:t>in excess of</w:t>
      </w:r>
      <w:proofErr w:type="gramEnd"/>
      <w:r w:rsidRPr="00D73DBA">
        <w:rPr>
          <w:b/>
          <w:bCs/>
          <w:szCs w:val="22"/>
          <w:highlight w:val="green"/>
          <w:u w:val="single"/>
        </w:rPr>
        <w:t xml:space="preserve"> 2°C within the next three decades</w:t>
      </w:r>
      <w:r w:rsidRPr="00D73DBA">
        <w:rPr>
          <w:b/>
          <w:bCs/>
          <w:szCs w:val="22"/>
          <w:u w:val="single"/>
        </w:rPr>
        <w:t xml:space="preserve"> </w:t>
      </w:r>
      <w:r w:rsidRPr="00D73DBA">
        <w:rPr>
          <w:b/>
          <w:bCs/>
          <w:szCs w:val="22"/>
          <w:highlight w:val="green"/>
          <w:u w:val="single"/>
        </w:rPr>
        <w:t>and 4</w:t>
      </w:r>
      <w:r w:rsidRPr="00D73DBA">
        <w:rPr>
          <w:b/>
          <w:bCs/>
          <w:szCs w:val="22"/>
          <w:u w:val="single"/>
        </w:rPr>
        <w:t xml:space="preserve">°C </w:t>
      </w:r>
      <w:r w:rsidRPr="00D73DBA">
        <w:rPr>
          <w:b/>
          <w:bCs/>
          <w:szCs w:val="22"/>
          <w:highlight w:val="green"/>
          <w:u w:val="single"/>
        </w:rPr>
        <w:t>to 6</w:t>
      </w:r>
      <w:r w:rsidRPr="00D73DBA">
        <w:rPr>
          <w:b/>
          <w:bCs/>
          <w:szCs w:val="22"/>
          <w:u w:val="single"/>
        </w:rPr>
        <w:t>°C with</w:t>
      </w:r>
      <w:r w:rsidRPr="00D73DBA">
        <w:rPr>
          <w:b/>
          <w:bCs/>
          <w:szCs w:val="22"/>
          <w:highlight w:val="green"/>
          <w:u w:val="single"/>
        </w:rPr>
        <w:t>in the next several</w:t>
      </w:r>
      <w:r w:rsidRPr="00D73DBA">
        <w:rPr>
          <w:b/>
          <w:bCs/>
          <w:szCs w:val="22"/>
          <w:u w:val="single"/>
        </w:rPr>
        <w:t xml:space="preserve"> decades. </w:t>
      </w:r>
      <w:r w:rsidRPr="00D73DBA">
        <w:rPr>
          <w:b/>
          <w:bCs/>
          <w:szCs w:val="22"/>
          <w:highlight w:val="green"/>
          <w:u w:val="single"/>
        </w:rPr>
        <w:t>Warming of such magnitude</w:t>
      </w:r>
      <w:r w:rsidRPr="00D73DBA">
        <w:rPr>
          <w:b/>
          <w:bCs/>
          <w:szCs w:val="22"/>
          <w:u w:val="single"/>
        </w:rPr>
        <w:t xml:space="preserve">s will </w:t>
      </w:r>
      <w:r w:rsidRPr="00D73DBA">
        <w:rPr>
          <w:b/>
          <w:bCs/>
          <w:szCs w:val="22"/>
          <w:highlight w:val="green"/>
          <w:u w:val="single"/>
        </w:rPr>
        <w:t>expose</w:t>
      </w:r>
      <w:r w:rsidRPr="00D73DBA">
        <w:rPr>
          <w:b/>
          <w:bCs/>
          <w:szCs w:val="22"/>
          <w:u w:val="single"/>
        </w:rPr>
        <w:t xml:space="preserve"> as many as </w:t>
      </w:r>
      <w:r w:rsidRPr="00D73DBA">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B80AE3B" w14:textId="77777777" w:rsidR="005E2123" w:rsidRPr="00360D1B" w:rsidRDefault="005E2123" w:rsidP="005E2123">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73DBA">
        <w:rPr>
          <w:b/>
          <w:bCs/>
          <w:szCs w:val="22"/>
          <w:highlight w:val="green"/>
          <w:u w:val="single"/>
        </w:rPr>
        <w:t>emissions</w:t>
      </w:r>
      <w:r w:rsidRPr="00D73DBA">
        <w:rPr>
          <w:b/>
          <w:bCs/>
          <w:szCs w:val="22"/>
          <w:u w:val="single"/>
        </w:rPr>
        <w:t xml:space="preserve"> of greenhouse gases and air pollutants </w:t>
      </w:r>
      <w:r w:rsidRPr="00D73DBA">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2A8FD00" w14:textId="77777777" w:rsidR="005E2123" w:rsidRPr="00360D1B" w:rsidRDefault="005E2123" w:rsidP="005E2123">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7FED499" w14:textId="77777777" w:rsidR="005E2123" w:rsidRPr="00360D1B" w:rsidRDefault="005E2123" w:rsidP="005E2123">
      <w:pPr>
        <w:spacing w:line="276" w:lineRule="auto"/>
        <w:rPr>
          <w:sz w:val="14"/>
        </w:rPr>
      </w:pPr>
      <w:r w:rsidRPr="00D73DBA">
        <w:rPr>
          <w:b/>
          <w:bCs/>
          <w:szCs w:val="22"/>
          <w:highlight w:val="green"/>
          <w:u w:val="single"/>
        </w:rPr>
        <w:t>The climate has already warmed by 1°C.</w:t>
      </w:r>
      <w:r w:rsidRPr="00D73DBA">
        <w:rPr>
          <w:b/>
          <w:bCs/>
          <w:szCs w:val="22"/>
          <w:u w:val="single"/>
        </w:rPr>
        <w:t xml:space="preserve"> The problem is running ahead of us, </w:t>
      </w:r>
      <w:r w:rsidRPr="00D73DBA">
        <w:rPr>
          <w:b/>
          <w:bCs/>
          <w:szCs w:val="22"/>
          <w:highlight w:val="green"/>
          <w:u w:val="single"/>
        </w:rPr>
        <w:t>and under current trends we</w:t>
      </w:r>
      <w:r w:rsidRPr="00D73DBA">
        <w:rPr>
          <w:b/>
          <w:bCs/>
          <w:szCs w:val="22"/>
          <w:u w:val="single"/>
        </w:rPr>
        <w:t xml:space="preserve"> </w:t>
      </w:r>
      <w:r w:rsidRPr="00D73DBA">
        <w:rPr>
          <w:b/>
          <w:bCs/>
          <w:szCs w:val="22"/>
          <w:highlight w:val="green"/>
          <w:u w:val="single"/>
        </w:rPr>
        <w:t>will</w:t>
      </w:r>
      <w:r w:rsidRPr="00D73DBA">
        <w:rPr>
          <w:b/>
          <w:bCs/>
          <w:szCs w:val="22"/>
          <w:u w:val="single"/>
        </w:rPr>
        <w:t xml:space="preserve"> likely reach 1.5°C in the next fifteen years and </w:t>
      </w:r>
      <w:r w:rsidRPr="00D73DBA">
        <w:rPr>
          <w:b/>
          <w:bCs/>
          <w:szCs w:val="22"/>
          <w:highlight w:val="green"/>
          <w:u w:val="single"/>
        </w:rPr>
        <w:t xml:space="preserve">surpass </w:t>
      </w:r>
      <w:r w:rsidRPr="00D73DBA">
        <w:rPr>
          <w:b/>
          <w:bCs/>
          <w:szCs w:val="22"/>
          <w:u w:val="single"/>
        </w:rPr>
        <w:t xml:space="preserve">the </w:t>
      </w:r>
      <w:r w:rsidRPr="00D73DBA">
        <w:rPr>
          <w:b/>
          <w:bCs/>
          <w:szCs w:val="22"/>
          <w:highlight w:val="green"/>
          <w:u w:val="single"/>
        </w:rPr>
        <w:t>2°C</w:t>
      </w:r>
      <w:r w:rsidRPr="00D73DBA">
        <w:rPr>
          <w:b/>
          <w:bCs/>
          <w:szCs w:val="22"/>
          <w:u w:val="single"/>
        </w:rPr>
        <w:t xml:space="preserve"> guardrail </w:t>
      </w:r>
      <w:r w:rsidRPr="00D73DBA">
        <w:rPr>
          <w:b/>
          <w:bCs/>
          <w:szCs w:val="22"/>
          <w:highlight w:val="green"/>
          <w:u w:val="single"/>
        </w:rPr>
        <w:t>by mid-century</w:t>
      </w:r>
      <w:r w:rsidRPr="00D73DBA">
        <w:rPr>
          <w:b/>
          <w:bCs/>
          <w:szCs w:val="22"/>
          <w:u w:val="single"/>
        </w:rPr>
        <w:t xml:space="preserve"> </w:t>
      </w:r>
      <w:r w:rsidRPr="00D73DBA">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662EC520" w14:textId="77777777" w:rsidR="005E2123" w:rsidRPr="00D73DBA" w:rsidRDefault="005E2123" w:rsidP="005E2123">
      <w:pPr>
        <w:spacing w:line="276" w:lineRule="auto"/>
        <w:rPr>
          <w:b/>
          <w:bCs/>
          <w:szCs w:val="22"/>
        </w:rPr>
      </w:pPr>
      <w:r w:rsidRPr="00360D1B">
        <w:rPr>
          <w:sz w:val="14"/>
        </w:rPr>
        <w:t xml:space="preserve">• </w:t>
      </w:r>
      <w:r w:rsidRPr="00D73DBA">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73DBA">
        <w:rPr>
          <w:b/>
          <w:bCs/>
          <w:szCs w:val="22"/>
          <w:highlight w:val="green"/>
          <w:u w:val="single"/>
        </w:rPr>
        <w:t>of</w:t>
      </w:r>
      <w:r w:rsidRPr="00D73DBA">
        <w:rPr>
          <w:b/>
          <w:bCs/>
          <w:szCs w:val="22"/>
          <w:u w:val="single"/>
        </w:rPr>
        <w:t xml:space="preserve"> about </w:t>
      </w:r>
      <w:r w:rsidRPr="00D73DBA">
        <w:rPr>
          <w:b/>
          <w:bCs/>
          <w:szCs w:val="22"/>
          <w:highlight w:val="green"/>
          <w:u w:val="single"/>
        </w:rPr>
        <w:t>3°C has a probability of over 40% to cross</w:t>
      </w:r>
      <w:r w:rsidRPr="00D73DBA">
        <w:rPr>
          <w:b/>
          <w:bCs/>
          <w:szCs w:val="22"/>
          <w:u w:val="single"/>
        </w:rPr>
        <w:t xml:space="preserve"> over </w:t>
      </w:r>
      <w:r w:rsidRPr="00D73DBA">
        <w:rPr>
          <w:b/>
          <w:bCs/>
          <w:szCs w:val="22"/>
          <w:highlight w:val="green"/>
          <w:u w:val="single"/>
        </w:rPr>
        <w:t>multiple tipping points, while</w:t>
      </w:r>
      <w:r w:rsidRPr="00D73DBA">
        <w:rPr>
          <w:b/>
          <w:bCs/>
          <w:szCs w:val="22"/>
          <w:u w:val="single"/>
        </w:rPr>
        <w:t xml:space="preserve"> a warming close to </w:t>
      </w:r>
      <w:r w:rsidRPr="00D73DBA">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B4D4AC5" w14:textId="77777777" w:rsidR="005E2123" w:rsidRPr="00360D1B" w:rsidRDefault="005E2123" w:rsidP="005E2123">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73DBA">
        <w:rPr>
          <w:b/>
          <w:bCs/>
          <w:szCs w:val="22"/>
          <w:highlight w:val="green"/>
          <w:u w:val="single"/>
        </w:rPr>
        <w:t>4°C or more will expose</w:t>
      </w:r>
      <w:r w:rsidRPr="00D73DBA">
        <w:rPr>
          <w:b/>
          <w:bCs/>
          <w:szCs w:val="22"/>
          <w:u w:val="single"/>
        </w:rPr>
        <w:t xml:space="preserve"> </w:t>
      </w:r>
      <w:r w:rsidRPr="00D73DBA">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73DBA">
        <w:rPr>
          <w:b/>
          <w:bCs/>
          <w:szCs w:val="22"/>
          <w:highlight w:val="green"/>
          <w:u w:val="single"/>
        </w:rPr>
        <w:t>7 billion</w:t>
      </w:r>
      <w:r w:rsidRPr="00D73DBA">
        <w:rPr>
          <w:b/>
          <w:bCs/>
          <w:szCs w:val="22"/>
          <w:u w:val="single"/>
        </w:rPr>
        <w:t xml:space="preserve"> by the end of the century, </w:t>
      </w:r>
      <w:r w:rsidRPr="00D73DBA">
        <w:rPr>
          <w:b/>
          <w:bCs/>
          <w:szCs w:val="22"/>
          <w:highlight w:val="green"/>
          <w:u w:val="single"/>
        </w:rPr>
        <w:t>to deadly heat stress and</w:t>
      </w:r>
      <w:r w:rsidRPr="00D73DBA">
        <w:rPr>
          <w:b/>
          <w:bCs/>
          <w:szCs w:val="22"/>
          <w:u w:val="single"/>
        </w:rPr>
        <w:t xml:space="preserve"> expose about 2.4 billion to </w:t>
      </w:r>
      <w:r w:rsidRPr="00D73DBA">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F3A41DB" w14:textId="77777777" w:rsidR="005E2123" w:rsidRPr="00D73DBA" w:rsidRDefault="005E2123" w:rsidP="005E2123">
      <w:pPr>
        <w:spacing w:line="276" w:lineRule="auto"/>
        <w:rPr>
          <w:b/>
          <w:bCs/>
          <w:szCs w:val="22"/>
        </w:rPr>
      </w:pPr>
      <w:r w:rsidRPr="00360D1B">
        <w:rPr>
          <w:sz w:val="14"/>
        </w:rPr>
        <w:t xml:space="preserve">The good news is that </w:t>
      </w:r>
      <w:r w:rsidRPr="00D73DBA">
        <w:rPr>
          <w:b/>
          <w:bCs/>
          <w:szCs w:val="22"/>
          <w:highlight w:val="green"/>
          <w:u w:val="single"/>
        </w:rPr>
        <w:t>there may still be time to avert</w:t>
      </w:r>
      <w:r w:rsidRPr="00D73DBA">
        <w:rPr>
          <w:b/>
          <w:bCs/>
          <w:szCs w:val="22"/>
          <w:u w:val="single"/>
        </w:rPr>
        <w:t xml:space="preserve"> such </w:t>
      </w:r>
      <w:r w:rsidRPr="00D73DBA">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D73DBA">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D73DBA">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73DBA">
        <w:rPr>
          <w:b/>
          <w:bCs/>
          <w:szCs w:val="22"/>
          <w:highlight w:val="green"/>
          <w:u w:val="single"/>
        </w:rPr>
        <w:t>adaptation</w:t>
      </w:r>
      <w:r w:rsidRPr="00D73DBA">
        <w:rPr>
          <w:b/>
          <w:bCs/>
          <w:szCs w:val="22"/>
          <w:u w:val="single"/>
        </w:rPr>
        <w:t xml:space="preserve">—a burden that </w:t>
      </w:r>
      <w:r w:rsidRPr="00D73DBA">
        <w:rPr>
          <w:b/>
          <w:bCs/>
          <w:szCs w:val="22"/>
          <w:highlight w:val="green"/>
          <w:u w:val="single"/>
        </w:rPr>
        <w:t xml:space="preserve">will fall </w:t>
      </w:r>
      <w:r w:rsidRPr="00D73DBA">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08FD43AE" w14:textId="77777777" w:rsidR="005E2123" w:rsidRPr="00360D1B" w:rsidRDefault="005E2123" w:rsidP="005E2123">
      <w:pPr>
        <w:spacing w:line="276" w:lineRule="auto"/>
        <w:rPr>
          <w:sz w:val="14"/>
          <w:szCs w:val="14"/>
        </w:rPr>
      </w:pPr>
      <w:r w:rsidRPr="00360D1B">
        <w:rPr>
          <w:sz w:val="14"/>
          <w:szCs w:val="14"/>
        </w:rPr>
        <w:lastRenderedPageBreak/>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71A2ADF" w14:textId="77777777" w:rsidR="005E2123" w:rsidRPr="00360D1B" w:rsidRDefault="005E2123" w:rsidP="005E2123">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1EBA3D9" w14:textId="77777777" w:rsidR="005E2123" w:rsidRPr="00360D1B" w:rsidRDefault="005E2123" w:rsidP="005E2123">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07F998F9" w14:textId="77777777" w:rsidR="005E2123" w:rsidRPr="00360D1B" w:rsidRDefault="005E2123" w:rsidP="005E2123">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D6E3378" w14:textId="77777777" w:rsidR="005E2123" w:rsidRPr="00360D1B" w:rsidRDefault="005E2123" w:rsidP="005E2123">
      <w:pPr>
        <w:spacing w:line="276" w:lineRule="auto"/>
        <w:rPr>
          <w:sz w:val="14"/>
        </w:rPr>
      </w:pPr>
      <w:r w:rsidRPr="00360D1B">
        <w:rPr>
          <w:sz w:val="14"/>
        </w:rPr>
        <w:t>Where Do We Go from Here?</w:t>
      </w:r>
    </w:p>
    <w:p w14:paraId="57B9401C" w14:textId="77777777" w:rsidR="005E2123" w:rsidRPr="00D26591" w:rsidRDefault="005E2123" w:rsidP="005E2123">
      <w:pPr>
        <w:spacing w:line="276" w:lineRule="auto"/>
        <w:rPr>
          <w:b/>
          <w:iCs/>
          <w:u w:val="single"/>
          <w:bdr w:val="single" w:sz="18" w:space="0" w:color="auto"/>
        </w:rPr>
      </w:pPr>
      <w:r w:rsidRPr="00D73DBA">
        <w:rPr>
          <w:b/>
          <w:bCs/>
          <w:szCs w:val="22"/>
          <w:u w:val="single"/>
        </w:rPr>
        <w:t xml:space="preserve">A massive effort will be needed </w:t>
      </w:r>
      <w:r w:rsidRPr="00D73DBA">
        <w:rPr>
          <w:b/>
          <w:bCs/>
          <w:szCs w:val="22"/>
          <w:highlight w:val="green"/>
          <w:u w:val="single"/>
        </w:rPr>
        <w:t>to stop warming at 2°C</w:t>
      </w:r>
      <w:r w:rsidRPr="00D73DBA">
        <w:rPr>
          <w:b/>
          <w:bCs/>
          <w:szCs w:val="22"/>
          <w:u w:val="single"/>
        </w:rPr>
        <w:t xml:space="preserve">, and </w:t>
      </w:r>
      <w:r w:rsidRPr="00D73DBA">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8DD50E1" w14:textId="77777777" w:rsidR="005E2123" w:rsidRDefault="005E2123" w:rsidP="005E2123"/>
    <w:p w14:paraId="5D74B85B" w14:textId="77777777" w:rsidR="005E2123" w:rsidRPr="00F2539C" w:rsidRDefault="005E2123" w:rsidP="005E2123">
      <w:pPr>
        <w:pStyle w:val="Heading4"/>
        <w:rPr>
          <w:rStyle w:val="Style13ptBold"/>
          <w:b/>
          <w:bCs w:val="0"/>
          <w:color w:val="FF0000"/>
        </w:rPr>
      </w:pPr>
      <w:r>
        <w:rPr>
          <w:rStyle w:val="Style13ptBold"/>
          <w:b/>
          <w:bCs w:val="0"/>
        </w:rPr>
        <w:lastRenderedPageBreak/>
        <w:t xml:space="preserve">Turn: Democracy breeds social inequality – any other conclusion is based on </w:t>
      </w:r>
      <w:r>
        <w:rPr>
          <w:rStyle w:val="Style13ptBold"/>
          <w:b/>
          <w:bCs w:val="0"/>
          <w:u w:val="single"/>
        </w:rPr>
        <w:t>false</w:t>
      </w:r>
      <w:r>
        <w:rPr>
          <w:rStyle w:val="Style13ptBold"/>
          <w:b/>
          <w:bCs w:val="0"/>
        </w:rPr>
        <w:t xml:space="preserve"> longitudinal comparison</w:t>
      </w:r>
    </w:p>
    <w:p w14:paraId="61D15532" w14:textId="77777777" w:rsidR="005E2123" w:rsidRDefault="005E2123" w:rsidP="005E2123">
      <w:r w:rsidRPr="00795B6F">
        <w:rPr>
          <w:rStyle w:val="Style13ptBold"/>
        </w:rPr>
        <w:t>Treanor 6</w:t>
      </w:r>
      <w:r>
        <w:t xml:space="preserve"> [(Paul, Political Scientist) “Why Democracy is Wrong” </w:t>
      </w:r>
      <w:r w:rsidRPr="00EA1232">
        <w:t>http://web.inter.nl.net/users/Paul.Treanor/democracy.html</w:t>
      </w:r>
      <w:r>
        <w:t>, 13 May 2006] MCM</w:t>
      </w:r>
    </w:p>
    <w:p w14:paraId="36BE4CB6" w14:textId="77777777" w:rsidR="005E2123" w:rsidRPr="00796C6E" w:rsidRDefault="005E2123" w:rsidP="005E2123">
      <w:r w:rsidRPr="00795B6F">
        <w:rPr>
          <w:rStyle w:val="Emphasis"/>
          <w:highlight w:val="green"/>
        </w:rPr>
        <w:t>Democracy has failed to eliminate social inequality</w:t>
      </w:r>
      <w:r w:rsidRPr="00796C6E">
        <w:t xml:space="preserve">, and </w:t>
      </w:r>
      <w:r w:rsidRPr="00796C6E">
        <w:rPr>
          <w:rStyle w:val="StyleUnderline"/>
        </w:rPr>
        <w:t xml:space="preserve">this seems a </w:t>
      </w:r>
      <w:r w:rsidRPr="00796C6E">
        <w:rPr>
          <w:rStyle w:val="Emphasis"/>
        </w:rPr>
        <w:t>permanent and structural</w:t>
      </w:r>
      <w:r w:rsidRPr="00796C6E">
        <w:rPr>
          <w:rStyle w:val="StyleUnderline"/>
        </w:rPr>
        <w:t xml:space="preserve"> failure. It is undeniable that all democratic societies have social inequalities</w:t>
      </w:r>
      <w:r w:rsidRPr="00796C6E">
        <w:t xml:space="preserve"> - substantial differences in income, in wealth, and in social status. These differences have persisted: </w:t>
      </w:r>
      <w:r w:rsidRPr="00796C6E">
        <w:rPr>
          <w:rStyle w:val="Emphasis"/>
        </w:rPr>
        <w:t>t</w:t>
      </w:r>
      <w:r w:rsidRPr="00795B6F">
        <w:rPr>
          <w:rStyle w:val="Emphasis"/>
          <w:highlight w:val="green"/>
        </w:rPr>
        <w:t>here is no indication that inequality will</w:t>
      </w:r>
      <w:r w:rsidRPr="00796C6E">
        <w:rPr>
          <w:rStyle w:val="Emphasis"/>
        </w:rPr>
        <w:t xml:space="preserve"> ever </w:t>
      </w:r>
      <w:r w:rsidRPr="00795B6F">
        <w:rPr>
          <w:rStyle w:val="Emphasis"/>
          <w:highlight w:val="green"/>
        </w:rPr>
        <w:t>disappear in democracies</w:t>
      </w:r>
      <w:r w:rsidRPr="00796C6E">
        <w:t xml:space="preserve">. </w:t>
      </w:r>
      <w:r w:rsidRPr="00795B6F">
        <w:rPr>
          <w:rStyle w:val="StyleUnderline"/>
          <w:highlight w:val="green"/>
        </w:rPr>
        <w:t>In</w:t>
      </w:r>
      <w:r w:rsidRPr="00796C6E">
        <w:t xml:space="preserve"> the </w:t>
      </w:r>
      <w:r w:rsidRPr="00795B6F">
        <w:rPr>
          <w:rStyle w:val="StyleUnderline"/>
        </w:rPr>
        <w:t>stable</w:t>
      </w:r>
      <w:r w:rsidRPr="00796C6E">
        <w:rPr>
          <w:rStyle w:val="StyleUnderline"/>
        </w:rPr>
        <w:t xml:space="preserve"> </w:t>
      </w:r>
      <w:r w:rsidRPr="00795B6F">
        <w:rPr>
          <w:rStyle w:val="StyleUnderline"/>
          <w:highlight w:val="green"/>
        </w:rPr>
        <w:t>western democracies, inequality is</w:t>
      </w:r>
      <w:r w:rsidRPr="00796C6E">
        <w:rPr>
          <w:rStyle w:val="StyleUnderline"/>
        </w:rPr>
        <w:t xml:space="preserve"> apparently </w:t>
      </w:r>
      <w:r w:rsidRPr="00795B6F">
        <w:rPr>
          <w:rStyle w:val="Emphasis"/>
          <w:highlight w:val="green"/>
        </w:rPr>
        <w:t>increasing</w:t>
      </w:r>
      <w:r w:rsidRPr="00796C6E">
        <w:t xml:space="preserve">. The pattern established </w:t>
      </w:r>
      <w:r w:rsidRPr="00795B6F">
        <w:rPr>
          <w:rStyle w:val="StyleUnderline"/>
          <w:highlight w:val="green"/>
        </w:rPr>
        <w:t>in the U</w:t>
      </w:r>
      <w:r w:rsidRPr="00796C6E">
        <w:rPr>
          <w:rStyle w:val="StyleUnderline"/>
        </w:rPr>
        <w:t xml:space="preserve">nited </w:t>
      </w:r>
      <w:r w:rsidRPr="00795B6F">
        <w:rPr>
          <w:rStyle w:val="StyleUnderline"/>
          <w:highlight w:val="green"/>
        </w:rPr>
        <w:t>S</w:t>
      </w:r>
      <w:r w:rsidRPr="00796C6E">
        <w:rPr>
          <w:rStyle w:val="StyleUnderline"/>
        </w:rPr>
        <w:t>tates</w:t>
      </w:r>
      <w:r w:rsidRPr="00796C6E">
        <w:t xml:space="preserve"> is, that </w:t>
      </w:r>
      <w:r w:rsidRPr="00796C6E">
        <w:rPr>
          <w:rStyle w:val="StyleUnderline"/>
        </w:rPr>
        <w:t>the lowest incomes do not grow: all the benefits of economic growth go to the higher-income groups</w:t>
      </w:r>
      <w:r w:rsidRPr="00796C6E">
        <w:t>.</w:t>
      </w:r>
    </w:p>
    <w:p w14:paraId="3D91AB06" w14:textId="77777777" w:rsidR="005E2123" w:rsidRPr="00796C6E" w:rsidRDefault="005E2123" w:rsidP="005E2123">
      <w:r w:rsidRPr="00795B6F">
        <w:rPr>
          <w:rStyle w:val="StyleUnderline"/>
          <w:highlight w:val="green"/>
        </w:rPr>
        <w:t>Average household income</w:t>
      </w:r>
      <w:r w:rsidRPr="00796C6E">
        <w:t xml:space="preserve"> before taxes </w:t>
      </w:r>
      <w:r w:rsidRPr="00795B6F">
        <w:rPr>
          <w:rStyle w:val="StyleUnderline"/>
          <w:highlight w:val="green"/>
        </w:rPr>
        <w:t>grew</w:t>
      </w:r>
      <w:r w:rsidRPr="00796C6E">
        <w:t xml:space="preserve"> in real terms by nearly one-third between 1979 and 1997, </w:t>
      </w:r>
      <w:r w:rsidRPr="00795B6F">
        <w:rPr>
          <w:rStyle w:val="StyleUnderline"/>
          <w:highlight w:val="green"/>
        </w:rPr>
        <w:t>but</w:t>
      </w:r>
      <w:r w:rsidRPr="00796C6E">
        <w:rPr>
          <w:rStyle w:val="StyleUnderline"/>
        </w:rPr>
        <w:t xml:space="preserve"> that </w:t>
      </w:r>
      <w:r w:rsidRPr="00795B6F">
        <w:rPr>
          <w:rStyle w:val="StyleUnderline"/>
          <w:highlight w:val="green"/>
        </w:rPr>
        <w:t>growth was shared unevenly</w:t>
      </w:r>
      <w:r w:rsidRPr="00796C6E">
        <w:t xml:space="preserve"> across the income distribution. </w:t>
      </w:r>
      <w:r w:rsidRPr="00796C6E">
        <w:rPr>
          <w:rStyle w:val="StyleUnderline"/>
        </w:rPr>
        <w:t xml:space="preserve">The average </w:t>
      </w:r>
      <w:r w:rsidRPr="00795B6F">
        <w:rPr>
          <w:rStyle w:val="StyleUnderline"/>
          <w:highlight w:val="green"/>
        </w:rPr>
        <w:t>income for</w:t>
      </w:r>
      <w:r w:rsidRPr="00796C6E">
        <w:rPr>
          <w:rStyle w:val="StyleUnderline"/>
        </w:rPr>
        <w:t xml:space="preserve"> households </w:t>
      </w:r>
      <w:r w:rsidRPr="00795B6F">
        <w:rPr>
          <w:rStyle w:val="StyleUnderline"/>
        </w:rPr>
        <w:t xml:space="preserve">in </w:t>
      </w:r>
      <w:r w:rsidRPr="00795B6F">
        <w:rPr>
          <w:rStyle w:val="StyleUnderline"/>
          <w:highlight w:val="green"/>
        </w:rPr>
        <w:t>the top fifth</w:t>
      </w:r>
      <w:r w:rsidRPr="00796C6E">
        <w:t xml:space="preserve"> of the distribution </w:t>
      </w:r>
      <w:r w:rsidRPr="00795B6F">
        <w:rPr>
          <w:rStyle w:val="StyleUnderline"/>
          <w:highlight w:val="green"/>
        </w:rPr>
        <w:t>rose by more than half</w:t>
      </w:r>
      <w:r w:rsidRPr="00796C6E">
        <w:t xml:space="preserve">. In contrast, </w:t>
      </w:r>
      <w:r w:rsidRPr="00796C6E">
        <w:rPr>
          <w:rStyle w:val="StyleUnderline"/>
        </w:rPr>
        <w:t>average income for the middle quintile climbed 10 percent</w:t>
      </w:r>
      <w:r w:rsidRPr="00796C6E">
        <w:t xml:space="preserve"> and </w:t>
      </w:r>
      <w:r w:rsidRPr="00795B6F">
        <w:rPr>
          <w:rStyle w:val="Emphasis"/>
          <w:highlight w:val="green"/>
        </w:rPr>
        <w:t>that for the lowest fifth dropped</w:t>
      </w:r>
      <w:r w:rsidRPr="00796C6E">
        <w:t xml:space="preserve"> slightly. Furthermore, income growth at the very top of the distribution was greater yet: average income in 1997 dollars for the top 1 percent of households more than doubled, rising from $420,000 in 1979 to more than $1 million in 1997.</w:t>
      </w:r>
      <w:r w:rsidRPr="00796C6E">
        <w:br/>
        <w:t>Historical Effective Tax Rates, 1979-1997., Congressional Budget Office, 2001, p. 5</w:t>
      </w:r>
    </w:p>
    <w:p w14:paraId="185AD4E8" w14:textId="77777777" w:rsidR="005E2123" w:rsidRPr="00796C6E" w:rsidRDefault="005E2123" w:rsidP="005E2123">
      <w:r w:rsidRPr="00796C6E">
        <w:t>Some form of social inequality is inherent in democracy - a fact neglected by most democratic theory. In a theoretical democracy of 100 voters, a party of 51 voters can confiscate the property of the other 49. They can divide it among themselves. However, if one voter is sick on election day, they lose their majority. A party of 52 has more chance to divide the property of the minority, but now the minority is 48 and there is slightly less to divide. A party of 99 will have guaranteed success against a minority of one, but the shares after division will be small.</w:t>
      </w:r>
    </w:p>
    <w:p w14:paraId="04F55E15" w14:textId="77777777" w:rsidR="0046446E" w:rsidRDefault="005E2123" w:rsidP="005E2123">
      <w:pPr>
        <w:rPr>
          <w:rStyle w:val="Emphasis"/>
        </w:rPr>
      </w:pPr>
      <w:r w:rsidRPr="00796C6E">
        <w:t xml:space="preserve">In practice, a coalition of two-thirds, or three-quarters, can successfully disadvantage a minority (one third, one quarter). For instance, the majority might exclude the minority from the main </w:t>
      </w:r>
      <w:proofErr w:type="spellStart"/>
      <w:r w:rsidRPr="00796C6E">
        <w:t>labour</w:t>
      </w:r>
      <w:proofErr w:type="spellEnd"/>
      <w:r w:rsidRPr="00796C6E">
        <w:t xml:space="preserve"> market, and then force this excluded underclass into workfare. </w:t>
      </w:r>
      <w:r w:rsidRPr="00795B6F">
        <w:rPr>
          <w:rStyle w:val="StyleUnderline"/>
          <w:highlight w:val="green"/>
        </w:rPr>
        <w:t>The emergence of an underclass is</w:t>
      </w:r>
      <w:r w:rsidRPr="00796C6E">
        <w:t xml:space="preserve"> usually seen as a structural change within a society, but it might be simply </w:t>
      </w:r>
      <w:r w:rsidRPr="00795B6F">
        <w:rPr>
          <w:rStyle w:val="Emphasis"/>
          <w:highlight w:val="green"/>
        </w:rPr>
        <w:t>a side-effect of democracy</w:t>
      </w:r>
      <w:r w:rsidRPr="00796C6E">
        <w:t xml:space="preserve">. </w:t>
      </w:r>
      <w:r w:rsidRPr="00FB1B3B">
        <w:rPr>
          <w:rStyle w:val="StyleUnderline"/>
        </w:rPr>
        <w:t>Every democracy is a temptation (to the majority) to disadvantage minorities</w:t>
      </w:r>
      <w:r w:rsidRPr="00796C6E">
        <w:t xml:space="preserve">. In practice, </w:t>
      </w:r>
      <w:r w:rsidRPr="00795B6F">
        <w:rPr>
          <w:rStyle w:val="Emphasis"/>
          <w:highlight w:val="green"/>
        </w:rPr>
        <w:t>every existing liberal democracy is a dual society, with some</w:t>
      </w:r>
      <w:r w:rsidRPr="00FB1B3B">
        <w:rPr>
          <w:rStyle w:val="Emphasis"/>
        </w:rPr>
        <w:t xml:space="preserve"> politically </w:t>
      </w:r>
      <w:proofErr w:type="spellStart"/>
      <w:r w:rsidRPr="00795B6F">
        <w:rPr>
          <w:rStyle w:val="Emphasis"/>
          <w:highlight w:val="green"/>
        </w:rPr>
        <w:t>marginalised</w:t>
      </w:r>
      <w:proofErr w:type="spellEnd"/>
      <w:r w:rsidRPr="00795B6F">
        <w:rPr>
          <w:rStyle w:val="Emphasis"/>
          <w:highlight w:val="green"/>
        </w:rPr>
        <w:t xml:space="preserve"> minority</w:t>
      </w:r>
    </w:p>
    <w:p w14:paraId="74DC5A16" w14:textId="77777777" w:rsidR="0046446E" w:rsidRDefault="0046446E" w:rsidP="005E2123">
      <w:pPr>
        <w:rPr>
          <w:rStyle w:val="Emphasis"/>
        </w:rPr>
      </w:pPr>
    </w:p>
    <w:p w14:paraId="6FA685F2" w14:textId="5426F045" w:rsidR="005E2123" w:rsidRPr="00796C6E" w:rsidRDefault="005E2123" w:rsidP="005E2123">
      <w:r w:rsidRPr="00796C6E">
        <w:t xml:space="preserve"> (</w:t>
      </w:r>
      <w:proofErr w:type="gramStart"/>
      <w:r w:rsidRPr="00796C6E">
        <w:t>typically</w:t>
      </w:r>
      <w:proofErr w:type="gramEnd"/>
      <w:r w:rsidRPr="00796C6E">
        <w:t xml:space="preserve"> the urban underclass).</w:t>
      </w:r>
    </w:p>
    <w:p w14:paraId="626D818F" w14:textId="77777777" w:rsidR="005E2123" w:rsidRPr="00796C6E" w:rsidRDefault="005E2123" w:rsidP="005E2123">
      <w:r w:rsidRPr="00796C6E">
        <w:t xml:space="preserve">In the past, aristocratic conservatives feared that democracy would allow the poor to confiscate the wealth of the rich. </w:t>
      </w:r>
      <w:proofErr w:type="gramStart"/>
      <w:r w:rsidRPr="00796C6E">
        <w:t>In reality, the</w:t>
      </w:r>
      <w:proofErr w:type="gramEnd"/>
      <w:r w:rsidRPr="00796C6E">
        <w:t xml:space="preserve"> historical trend seems exactly the opposite. </w:t>
      </w:r>
      <w:r w:rsidRPr="00FB1B3B">
        <w:rPr>
          <w:rStyle w:val="StyleUnderline"/>
        </w:rPr>
        <w:t xml:space="preserve">Increasingly, western </w:t>
      </w:r>
      <w:r w:rsidRPr="00795B6F">
        <w:rPr>
          <w:rStyle w:val="StyleUnderline"/>
          <w:highlight w:val="green"/>
        </w:rPr>
        <w:t>democracy is not about 'ordinary people' against the elite: it is about ordinary people joining</w:t>
      </w:r>
      <w:r w:rsidRPr="00FB1B3B">
        <w:rPr>
          <w:rStyle w:val="StyleUnderline"/>
        </w:rPr>
        <w:t xml:space="preserve"> with social </w:t>
      </w:r>
      <w:r w:rsidRPr="00795B6F">
        <w:rPr>
          <w:rStyle w:val="StyleUnderline"/>
          <w:highlight w:val="green"/>
        </w:rPr>
        <w:t>elites</w:t>
      </w:r>
      <w:r w:rsidRPr="00FB1B3B">
        <w:rPr>
          <w:rStyle w:val="StyleUnderline"/>
        </w:rPr>
        <w:t xml:space="preserve"> </w:t>
      </w:r>
      <w:r w:rsidRPr="00795B6F">
        <w:rPr>
          <w:rStyle w:val="StyleUnderline"/>
          <w:highlight w:val="green"/>
        </w:rPr>
        <w:t xml:space="preserve">to </w:t>
      </w:r>
      <w:r w:rsidRPr="00795B6F">
        <w:rPr>
          <w:rStyle w:val="Emphasis"/>
          <w:highlight w:val="green"/>
        </w:rPr>
        <w:t>'bash the underclass'</w:t>
      </w:r>
      <w:r w:rsidRPr="00796C6E">
        <w:t xml:space="preserve">. Guarantees of fundamental rights do not prevent a low-status minority being targeted, politically and socially. </w:t>
      </w:r>
      <w:r w:rsidRPr="00795B6F">
        <w:rPr>
          <w:rStyle w:val="StyleUnderline"/>
          <w:highlight w:val="green"/>
        </w:rPr>
        <w:t>In</w:t>
      </w:r>
      <w:r w:rsidRPr="00FB1B3B">
        <w:rPr>
          <w:rStyle w:val="StyleUnderline"/>
        </w:rPr>
        <w:t xml:space="preserve"> several </w:t>
      </w:r>
      <w:r w:rsidRPr="00795B6F">
        <w:rPr>
          <w:rStyle w:val="StyleUnderline"/>
          <w:highlight w:val="green"/>
        </w:rPr>
        <w:t>Europe</w:t>
      </w:r>
      <w:r w:rsidRPr="00FB1B3B">
        <w:rPr>
          <w:rStyle w:val="StyleUnderline"/>
        </w:rPr>
        <w:t xml:space="preserve">an countries </w:t>
      </w:r>
      <w:r w:rsidRPr="00795B6F">
        <w:rPr>
          <w:rStyle w:val="Emphasis"/>
          <w:highlight w:val="green"/>
        </w:rPr>
        <w:t>political parties compete against each other, to show how tough they are against</w:t>
      </w:r>
      <w:r w:rsidRPr="00FB1B3B">
        <w:rPr>
          <w:rStyle w:val="Emphasis"/>
        </w:rPr>
        <w:t xml:space="preserve"> an unpopular minority</w:t>
      </w:r>
      <w:r w:rsidRPr="00FB1B3B">
        <w:rPr>
          <w:rStyle w:val="StyleUnderline"/>
        </w:rPr>
        <w:t xml:space="preserve"> - for instance </w:t>
      </w:r>
      <w:r w:rsidRPr="00795B6F">
        <w:rPr>
          <w:rStyle w:val="StyleUnderline"/>
          <w:highlight w:val="green"/>
        </w:rPr>
        <w:t>asylum seekers</w:t>
      </w:r>
      <w:r w:rsidRPr="00796C6E">
        <w:t xml:space="preserve">. There is nothing the minority can do, so long the political parties do not infringe their rights. </w:t>
      </w:r>
      <w:proofErr w:type="gramStart"/>
      <w:r w:rsidRPr="00796C6E">
        <w:t>Unfortunately</w:t>
      </w:r>
      <w:proofErr w:type="gramEnd"/>
      <w:r w:rsidRPr="00796C6E">
        <w:t xml:space="preserve"> this development is probably still in the early stages: </w:t>
      </w:r>
      <w:r w:rsidRPr="00795B6F">
        <w:rPr>
          <w:rStyle w:val="Emphasis"/>
          <w:highlight w:val="green"/>
        </w:rPr>
        <w:t xml:space="preserve">the worst is </w:t>
      </w:r>
      <w:r w:rsidRPr="00795B6F">
        <w:rPr>
          <w:rStyle w:val="Emphasis"/>
          <w:highlight w:val="green"/>
        </w:rPr>
        <w:lastRenderedPageBreak/>
        <w:t>yet to come</w:t>
      </w:r>
      <w:r w:rsidRPr="00796C6E">
        <w:t xml:space="preserve">. In a democracy, </w:t>
      </w:r>
      <w:r w:rsidRPr="00795B6F">
        <w:rPr>
          <w:rStyle w:val="StyleUnderline"/>
          <w:highlight w:val="green"/>
        </w:rPr>
        <w:t xml:space="preserve">those at the bottom of the social scale can expect </w:t>
      </w:r>
      <w:r w:rsidRPr="00795B6F">
        <w:rPr>
          <w:rStyle w:val="Emphasis"/>
          <w:highlight w:val="green"/>
        </w:rPr>
        <w:t>steadily worsening conditions</w:t>
      </w:r>
      <w:r w:rsidRPr="00795B6F">
        <w:rPr>
          <w:rStyle w:val="StyleUnderline"/>
          <w:highlight w:val="green"/>
        </w:rPr>
        <w:t xml:space="preserve"> of life</w:t>
      </w:r>
      <w:r w:rsidRPr="00796C6E">
        <w:t>.</w:t>
      </w:r>
    </w:p>
    <w:p w14:paraId="1E10337A" w14:textId="77777777" w:rsidR="005E2123" w:rsidRPr="00796C6E" w:rsidRDefault="005E2123" w:rsidP="005E2123">
      <w:r w:rsidRPr="00796C6E">
        <w:t>a fatal transition to democracy</w:t>
      </w:r>
    </w:p>
    <w:p w14:paraId="6E9391B4" w14:textId="77777777" w:rsidR="005E2123" w:rsidRPr="00796C6E" w:rsidRDefault="005E2123" w:rsidP="005E2123">
      <w:r w:rsidRPr="00795B6F">
        <w:rPr>
          <w:rStyle w:val="StyleUnderline"/>
          <w:highlight w:val="green"/>
        </w:rPr>
        <w:t>The post-1989 transition in</w:t>
      </w:r>
      <w:r w:rsidRPr="00FB1B3B">
        <w:rPr>
          <w:rStyle w:val="StyleUnderline"/>
        </w:rPr>
        <w:t xml:space="preserve"> central and eastern </w:t>
      </w:r>
      <w:r w:rsidRPr="00795B6F">
        <w:rPr>
          <w:rStyle w:val="StyleUnderline"/>
          <w:highlight w:val="green"/>
        </w:rPr>
        <w:t>Europe provided the first</w:t>
      </w:r>
      <w:r w:rsidRPr="00796C6E">
        <w:t xml:space="preserve"> comprehensive </w:t>
      </w:r>
      <w:r w:rsidRPr="00795B6F">
        <w:rPr>
          <w:rStyle w:val="StyleUnderline"/>
          <w:highlight w:val="green"/>
        </w:rPr>
        <w:t>indication of the negative effects</w:t>
      </w:r>
      <w:r w:rsidRPr="00FB1B3B">
        <w:rPr>
          <w:rStyle w:val="StyleUnderline"/>
        </w:rPr>
        <w:t xml:space="preserve"> of democracy</w:t>
      </w:r>
      <w:r w:rsidRPr="00796C6E">
        <w:t xml:space="preserve">. (Liberal democracy in combination with the free market, which is what western media and governments mean, when they talk of democracy in eastern Europe). In the older democratic states, the present model of democracy was formed over 100 or 200 years. Britain in 1800 </w:t>
      </w:r>
      <w:proofErr w:type="spellStart"/>
      <w:r w:rsidRPr="00796C6E">
        <w:t>can not</w:t>
      </w:r>
      <w:proofErr w:type="spellEnd"/>
      <w:r w:rsidRPr="00796C6E">
        <w:t xml:space="preserve"> be compared with Britain two centuries later: the huge differences are not simply 'the result of democracy'. However, in eastern Europe modern states acquired a new political and economic system within a few years - with a complete statistical record. Russia in 1985 can be compared with Russia in 1995: the difference is largely due to the economic and political transition. The UN Development Program listed 7 social-economic costs of the process (the reference to "life expectancy levels achieved in the 1990s" should apparently read "1980's"):</w:t>
      </w:r>
    </w:p>
    <w:p w14:paraId="2E49A40C" w14:textId="77777777" w:rsidR="005E2123" w:rsidRPr="00796C6E" w:rsidRDefault="005E2123" w:rsidP="005E2123">
      <w:r w:rsidRPr="00795B6F">
        <w:rPr>
          <w:rStyle w:val="StyleUnderline"/>
          <w:highlight w:val="green"/>
        </w:rPr>
        <w:t>The</w:t>
      </w:r>
      <w:r w:rsidRPr="00FB1B3B">
        <w:rPr>
          <w:rStyle w:val="StyleUnderline"/>
        </w:rPr>
        <w:t xml:space="preserve"> process of </w:t>
      </w:r>
      <w:r w:rsidRPr="00795B6F">
        <w:rPr>
          <w:rStyle w:val="StyleUnderline"/>
          <w:highlight w:val="green"/>
        </w:rPr>
        <w:t>transition</w:t>
      </w:r>
      <w:r w:rsidRPr="00796C6E">
        <w:t xml:space="preserve"> in the region has </w:t>
      </w:r>
      <w:r w:rsidRPr="00795B6F">
        <w:rPr>
          <w:rStyle w:val="Emphasis"/>
          <w:highlight w:val="green"/>
        </w:rPr>
        <w:t>had huge human development costs</w:t>
      </w:r>
      <w:r w:rsidRPr="00796C6E">
        <w:t xml:space="preserve">, many of </w:t>
      </w:r>
      <w:r w:rsidRPr="00795B6F">
        <w:rPr>
          <w:rStyle w:val="StyleUnderline"/>
          <w:highlight w:val="green"/>
        </w:rPr>
        <w:t>which</w:t>
      </w:r>
      <w:r w:rsidRPr="00796C6E">
        <w:t xml:space="preserve"> </w:t>
      </w:r>
      <w:proofErr w:type="gramStart"/>
      <w:r w:rsidRPr="00796C6E">
        <w:t xml:space="preserve">still </w:t>
      </w:r>
      <w:r w:rsidRPr="00795B6F">
        <w:rPr>
          <w:rStyle w:val="StyleUnderline"/>
          <w:highlight w:val="green"/>
        </w:rPr>
        <w:t>continue</w:t>
      </w:r>
      <w:proofErr w:type="gramEnd"/>
      <w:r w:rsidRPr="00FB1B3B">
        <w:rPr>
          <w:rStyle w:val="StyleUnderline"/>
        </w:rPr>
        <w:t xml:space="preserve"> unabated</w:t>
      </w:r>
      <w:r w:rsidRPr="00796C6E">
        <w:t>....</w:t>
      </w:r>
    </w:p>
    <w:p w14:paraId="5A272B5C" w14:textId="77777777" w:rsidR="005E2123" w:rsidRPr="00796C6E" w:rsidRDefault="005E2123" w:rsidP="005E2123">
      <w:r w:rsidRPr="00795B6F">
        <w:rPr>
          <w:rStyle w:val="StyleUnderline"/>
          <w:highlight w:val="green"/>
        </w:rPr>
        <w:t>The biggest</w:t>
      </w:r>
      <w:r w:rsidRPr="00796C6E">
        <w:t xml:space="preserve"> single </w:t>
      </w:r>
      <w:r w:rsidRPr="00795B6F">
        <w:rPr>
          <w:rStyle w:val="StyleUnderline"/>
          <w:highlight w:val="green"/>
        </w:rPr>
        <w:t>'cost</w:t>
      </w:r>
      <w:r w:rsidRPr="00FB1B3B">
        <w:rPr>
          <w:rStyle w:val="StyleUnderline"/>
        </w:rPr>
        <w:t xml:space="preserve"> of transition' </w:t>
      </w:r>
      <w:r w:rsidRPr="00795B6F">
        <w:rPr>
          <w:rStyle w:val="StyleUnderline"/>
          <w:highlight w:val="green"/>
        </w:rPr>
        <w:t>has</w:t>
      </w:r>
      <w:r w:rsidRPr="00FB1B3B">
        <w:rPr>
          <w:rStyle w:val="StyleUnderline"/>
        </w:rPr>
        <w:t xml:space="preserve"> undoubtedly </w:t>
      </w:r>
      <w:r w:rsidRPr="00795B6F">
        <w:rPr>
          <w:rStyle w:val="StyleUnderline"/>
          <w:highlight w:val="green"/>
        </w:rPr>
        <w:t>been</w:t>
      </w:r>
      <w:r w:rsidRPr="00FB1B3B">
        <w:rPr>
          <w:rStyle w:val="StyleUnderline"/>
        </w:rPr>
        <w:t xml:space="preserve"> the loss of lives represented by </w:t>
      </w:r>
      <w:r w:rsidRPr="00795B6F">
        <w:rPr>
          <w:rStyle w:val="StyleUnderline"/>
          <w:highlight w:val="green"/>
        </w:rPr>
        <w:t xml:space="preserve">the </w:t>
      </w:r>
      <w:r w:rsidRPr="00795B6F">
        <w:rPr>
          <w:rStyle w:val="Emphasis"/>
          <w:highlight w:val="green"/>
        </w:rPr>
        <w:t>decline in life expectancy</w:t>
      </w:r>
      <w:r w:rsidRPr="00FB1B3B">
        <w:rPr>
          <w:rStyle w:val="Emphasis"/>
        </w:rPr>
        <w:t xml:space="preserve"> in several major countries of the region</w:t>
      </w:r>
      <w:r w:rsidRPr="00796C6E">
        <w:t>, most notably in the Russian Federation, and most strikingly among young and middle-aged men....Most regrettably, the trends in life expectancy have meant that several million people have not survived the 1990s who would have done so if the life expectancy levels achieved in the 1990s had been maintained....</w:t>
      </w:r>
    </w:p>
    <w:p w14:paraId="2BB761CF" w14:textId="77777777" w:rsidR="005E2123" w:rsidRPr="00796C6E" w:rsidRDefault="005E2123" w:rsidP="005E2123">
      <w:r w:rsidRPr="00FB1B3B">
        <w:rPr>
          <w:rStyle w:val="StyleUnderline"/>
        </w:rPr>
        <w:t xml:space="preserve">The </w:t>
      </w:r>
      <w:r w:rsidRPr="00F2539C">
        <w:rPr>
          <w:rStyle w:val="StyleUnderline"/>
          <w:highlight w:val="green"/>
        </w:rPr>
        <w:t>second</w:t>
      </w:r>
      <w:r w:rsidRPr="00FB1B3B">
        <w:rPr>
          <w:rStyle w:val="StyleUnderline"/>
        </w:rPr>
        <w:t xml:space="preserve"> cost of transition has been </w:t>
      </w:r>
      <w:r w:rsidRPr="00795B6F">
        <w:rPr>
          <w:rStyle w:val="StyleUnderline"/>
          <w:highlight w:val="green"/>
        </w:rPr>
        <w:t>the</w:t>
      </w:r>
      <w:r w:rsidRPr="00796C6E">
        <w:t xml:space="preserve"> rise and </w:t>
      </w:r>
      <w:r w:rsidRPr="00795B6F">
        <w:rPr>
          <w:rStyle w:val="Emphasis"/>
          <w:highlight w:val="green"/>
        </w:rPr>
        <w:t>persistently high level of morbidity</w:t>
      </w:r>
      <w:r w:rsidRPr="00795B6F">
        <w:rPr>
          <w:highlight w:val="green"/>
        </w:rPr>
        <w:t xml:space="preserve">, </w:t>
      </w:r>
      <w:r w:rsidRPr="00795B6F">
        <w:rPr>
          <w:rStyle w:val="StyleUnderline"/>
          <w:highlight w:val="green"/>
        </w:rPr>
        <w:t>characterized by higher incidence of common illness</w:t>
      </w:r>
      <w:r w:rsidRPr="00FB1B3B">
        <w:rPr>
          <w:rStyle w:val="StyleUnderline"/>
        </w:rPr>
        <w:t xml:space="preserve">es </w:t>
      </w:r>
      <w:r w:rsidRPr="00795B6F">
        <w:rPr>
          <w:rStyle w:val="StyleUnderline"/>
          <w:highlight w:val="green"/>
        </w:rPr>
        <w:t>and</w:t>
      </w:r>
      <w:r w:rsidRPr="00FB1B3B">
        <w:rPr>
          <w:rStyle w:val="StyleUnderline"/>
        </w:rPr>
        <w:t xml:space="preserve"> by </w:t>
      </w:r>
      <w:r w:rsidRPr="00795B6F">
        <w:rPr>
          <w:rStyle w:val="StyleUnderline"/>
          <w:highlight w:val="green"/>
        </w:rPr>
        <w:t>the spread of</w:t>
      </w:r>
      <w:r w:rsidRPr="00FB1B3B">
        <w:rPr>
          <w:rStyle w:val="StyleUnderline"/>
        </w:rPr>
        <w:t xml:space="preserve"> such </w:t>
      </w:r>
      <w:r w:rsidRPr="00795B6F">
        <w:rPr>
          <w:rStyle w:val="StyleUnderline"/>
          <w:highlight w:val="green"/>
        </w:rPr>
        <w:t>diseases</w:t>
      </w:r>
      <w:r w:rsidRPr="00FB1B3B">
        <w:rPr>
          <w:rStyle w:val="StyleUnderline"/>
        </w:rPr>
        <w:t xml:space="preserve"> as tuberculosis </w:t>
      </w:r>
      <w:r w:rsidRPr="00795B6F">
        <w:rPr>
          <w:rStyle w:val="StyleUnderline"/>
          <w:highlight w:val="green"/>
        </w:rPr>
        <w:t>that had been reduced to marginal health threats</w:t>
      </w:r>
      <w:r w:rsidRPr="00796C6E">
        <w:t xml:space="preserve"> in the past....</w:t>
      </w:r>
    </w:p>
    <w:p w14:paraId="352FFF91" w14:textId="77777777" w:rsidR="005E2123" w:rsidRPr="00796C6E" w:rsidRDefault="005E2123" w:rsidP="005E2123">
      <w:r w:rsidRPr="00FB1B3B">
        <w:rPr>
          <w:rStyle w:val="StyleUnderline"/>
        </w:rPr>
        <w:t xml:space="preserve">A </w:t>
      </w:r>
      <w:r w:rsidRPr="00F2539C">
        <w:rPr>
          <w:rStyle w:val="StyleUnderline"/>
          <w:highlight w:val="green"/>
        </w:rPr>
        <w:t>third</w:t>
      </w:r>
      <w:r w:rsidRPr="00FB1B3B">
        <w:rPr>
          <w:rStyle w:val="StyleUnderline"/>
        </w:rPr>
        <w:t xml:space="preserve"> cost</w:t>
      </w:r>
      <w:r w:rsidRPr="00796C6E">
        <w:t xml:space="preserve"> of transition </w:t>
      </w:r>
      <w:r w:rsidRPr="00FB1B3B">
        <w:rPr>
          <w:rStyle w:val="StyleUnderline"/>
        </w:rPr>
        <w:t xml:space="preserve">has been </w:t>
      </w:r>
      <w:r w:rsidRPr="00F2539C">
        <w:rPr>
          <w:rStyle w:val="StyleUnderline"/>
          <w:highlight w:val="green"/>
        </w:rPr>
        <w:t>the</w:t>
      </w:r>
      <w:r w:rsidRPr="00F2539C">
        <w:rPr>
          <w:rStyle w:val="Emphasis"/>
          <w:highlight w:val="green"/>
        </w:rPr>
        <w:t xml:space="preserve"> extraordinary rise in poverty</w:t>
      </w:r>
      <w:r w:rsidRPr="00796C6E">
        <w:t xml:space="preserve"> - both income and human poverty....</w:t>
      </w:r>
    </w:p>
    <w:p w14:paraId="0D6C2E74" w14:textId="77777777" w:rsidR="005E2123" w:rsidRPr="00796C6E" w:rsidRDefault="005E2123" w:rsidP="005E2123">
      <w:r w:rsidRPr="00796C6E">
        <w:t xml:space="preserve">A major contributor to the increase in poverty - </w:t>
      </w:r>
      <w:r w:rsidRPr="00F2539C">
        <w:rPr>
          <w:rStyle w:val="StyleUnderline"/>
          <w:highlight w:val="green"/>
        </w:rPr>
        <w:t xml:space="preserve">along with </w:t>
      </w:r>
      <w:r w:rsidRPr="00F2539C">
        <w:rPr>
          <w:rStyle w:val="Emphasis"/>
          <w:highlight w:val="green"/>
        </w:rPr>
        <w:t>falling incomes</w:t>
      </w:r>
      <w:r w:rsidRPr="00796C6E">
        <w:t xml:space="preserve"> and </w:t>
      </w:r>
      <w:r w:rsidRPr="00F2539C">
        <w:rPr>
          <w:rStyle w:val="Emphasis"/>
          <w:highlight w:val="green"/>
        </w:rPr>
        <w:t>rising inflation</w:t>
      </w:r>
      <w:r w:rsidRPr="00796C6E">
        <w:t xml:space="preserve"> - has been the rise in </w:t>
      </w:r>
      <w:r w:rsidRPr="00F2539C">
        <w:rPr>
          <w:rStyle w:val="Emphasis"/>
          <w:highlight w:val="green"/>
        </w:rPr>
        <w:t>income and wealth inequality</w:t>
      </w:r>
      <w:r w:rsidRPr="00796C6E">
        <w:t xml:space="preserve">, and this has been a </w:t>
      </w:r>
      <w:r w:rsidRPr="00F2539C">
        <w:rPr>
          <w:rStyle w:val="StyleUnderline"/>
          <w:highlight w:val="green"/>
        </w:rPr>
        <w:t>fourth</w:t>
      </w:r>
      <w:r w:rsidRPr="00796C6E">
        <w:t xml:space="preserve"> cost of transition....</w:t>
      </w:r>
    </w:p>
    <w:p w14:paraId="0A3EC447" w14:textId="77777777" w:rsidR="005E2123" w:rsidRPr="00796C6E" w:rsidRDefault="005E2123" w:rsidP="005E2123">
      <w:r w:rsidRPr="00FB1B3B">
        <w:rPr>
          <w:rStyle w:val="StyleUnderline"/>
        </w:rPr>
        <w:t xml:space="preserve">A fifth cost </w:t>
      </w:r>
      <w:r w:rsidRPr="00796C6E">
        <w:t xml:space="preserve">of transition </w:t>
      </w:r>
      <w:r w:rsidRPr="00FB1B3B">
        <w:rPr>
          <w:rStyle w:val="StyleUnderline"/>
        </w:rPr>
        <w:t xml:space="preserve">has been </w:t>
      </w:r>
      <w:r w:rsidRPr="00F2539C">
        <w:rPr>
          <w:rStyle w:val="Emphasis"/>
          <w:highlight w:val="green"/>
        </w:rPr>
        <w:t>rising gender inequalities</w:t>
      </w:r>
      <w:r w:rsidRPr="00796C6E">
        <w:t xml:space="preserve">. </w:t>
      </w:r>
      <w:r w:rsidRPr="00F2539C">
        <w:rPr>
          <w:rStyle w:val="StyleUnderline"/>
          <w:highlight w:val="green"/>
        </w:rPr>
        <w:t>During the Soviet era, quotas</w:t>
      </w:r>
      <w:r w:rsidRPr="00FB1B3B">
        <w:rPr>
          <w:rStyle w:val="StyleUnderline"/>
        </w:rPr>
        <w:t xml:space="preserve"> </w:t>
      </w:r>
      <w:r w:rsidRPr="00F2539C">
        <w:rPr>
          <w:rStyle w:val="StyleUnderline"/>
          <w:highlight w:val="green"/>
        </w:rPr>
        <w:t>for women helped</w:t>
      </w:r>
      <w:r w:rsidRPr="00796C6E">
        <w:t xml:space="preserve"> to </w:t>
      </w:r>
      <w:r w:rsidRPr="00F2539C">
        <w:rPr>
          <w:rStyle w:val="StyleUnderline"/>
          <w:highlight w:val="green"/>
        </w:rPr>
        <w:t>incorporate them into positions of</w:t>
      </w:r>
      <w:r w:rsidRPr="00FB1B3B">
        <w:rPr>
          <w:rStyle w:val="StyleUnderline"/>
        </w:rPr>
        <w:t xml:space="preserve"> economic and political decision-making and </w:t>
      </w:r>
      <w:r w:rsidRPr="00F2539C">
        <w:rPr>
          <w:rStyle w:val="StyleUnderline"/>
          <w:highlight w:val="green"/>
        </w:rPr>
        <w:t>authority</w:t>
      </w:r>
      <w:r w:rsidRPr="00FB1B3B">
        <w:t xml:space="preserve">, </w:t>
      </w:r>
      <w:r w:rsidRPr="00796C6E">
        <w:t xml:space="preserve">but </w:t>
      </w:r>
      <w:r w:rsidRPr="00F2539C">
        <w:rPr>
          <w:rStyle w:val="StyleUnderline"/>
          <w:highlight w:val="green"/>
        </w:rPr>
        <w:t>the advent of</w:t>
      </w:r>
      <w:r w:rsidRPr="00FB1B3B">
        <w:rPr>
          <w:rStyle w:val="StyleUnderline"/>
        </w:rPr>
        <w:t xml:space="preserve"> more </w:t>
      </w:r>
      <w:r w:rsidRPr="00F2539C">
        <w:rPr>
          <w:rStyle w:val="StyleUnderline"/>
          <w:highlight w:val="green"/>
        </w:rPr>
        <w:t>democratic regimes</w:t>
      </w:r>
      <w:r w:rsidRPr="00FB1B3B">
        <w:rPr>
          <w:rStyle w:val="StyleUnderline"/>
        </w:rPr>
        <w:t xml:space="preserve"> has </w:t>
      </w:r>
      <w:r w:rsidRPr="00F2539C">
        <w:rPr>
          <w:rStyle w:val="StyleUnderline"/>
          <w:highlight w:val="green"/>
        </w:rPr>
        <w:t>led</w:t>
      </w:r>
      <w:r w:rsidRPr="00796C6E">
        <w:t xml:space="preserve"> paradoxically </w:t>
      </w:r>
      <w:r w:rsidRPr="00F2539C">
        <w:rPr>
          <w:rStyle w:val="StyleUnderline"/>
          <w:highlight w:val="green"/>
        </w:rPr>
        <w:t xml:space="preserve">to </w:t>
      </w:r>
      <w:r w:rsidRPr="00F2539C">
        <w:rPr>
          <w:rStyle w:val="Emphasis"/>
          <w:highlight w:val="green"/>
        </w:rPr>
        <w:t>lower percentages of women in such positions</w:t>
      </w:r>
      <w:r w:rsidRPr="00796C6E">
        <w:t xml:space="preserve">. Women have found themselves progressively pushed out of public life. Simultaneously, </w:t>
      </w:r>
      <w:r w:rsidRPr="00FB1B3B">
        <w:rPr>
          <w:rStyle w:val="StyleUnderline"/>
        </w:rPr>
        <w:t xml:space="preserve">their </w:t>
      </w:r>
      <w:r w:rsidRPr="00F2539C">
        <w:rPr>
          <w:rStyle w:val="StyleUnderline"/>
          <w:highlight w:val="green"/>
        </w:rPr>
        <w:t>access to paid employment has declined</w:t>
      </w:r>
      <w:r w:rsidRPr="00FB1B3B">
        <w:rPr>
          <w:rStyle w:val="StyleUnderline"/>
        </w:rPr>
        <w:t xml:space="preserve"> and their total work burden both within the household and outside it has increased</w:t>
      </w:r>
      <w:r w:rsidRPr="00796C6E">
        <w:t>....</w:t>
      </w:r>
    </w:p>
    <w:p w14:paraId="24FC8ABF" w14:textId="77777777" w:rsidR="005E2123" w:rsidRPr="00796C6E" w:rsidRDefault="005E2123" w:rsidP="005E2123">
      <w:r w:rsidRPr="00FB1B3B">
        <w:rPr>
          <w:rStyle w:val="StyleUnderline"/>
        </w:rPr>
        <w:t>A sixth cost</w:t>
      </w:r>
      <w:r w:rsidRPr="00796C6E">
        <w:t xml:space="preserve"> of transition </w:t>
      </w:r>
      <w:r w:rsidRPr="00FB1B3B">
        <w:rPr>
          <w:rStyle w:val="StyleUnderline"/>
        </w:rPr>
        <w:t xml:space="preserve">has been the </w:t>
      </w:r>
      <w:r w:rsidRPr="00FB1B3B">
        <w:rPr>
          <w:rStyle w:val="Emphasis"/>
        </w:rPr>
        <w:t>considerable deterioration of education</w:t>
      </w:r>
      <w:r w:rsidRPr="00796C6E">
        <w:t>....</w:t>
      </w:r>
    </w:p>
    <w:p w14:paraId="076388A6" w14:textId="77777777" w:rsidR="005E2123" w:rsidRPr="00796C6E" w:rsidRDefault="005E2123" w:rsidP="005E2123">
      <w:r w:rsidRPr="00796C6E">
        <w:t>A seventh cost of transition has been the rise in unemployment, underemployment and informalization of employment....</w:t>
      </w:r>
    </w:p>
    <w:p w14:paraId="107DF1D1" w14:textId="77777777" w:rsidR="005E2123" w:rsidRPr="00796C6E" w:rsidRDefault="005E2123" w:rsidP="005E2123">
      <w:r w:rsidRPr="00796C6E">
        <w:t>Summing up the seven costs of transition across the whole region underscores the dramatic and widespread deterioration of human security....</w:t>
      </w:r>
      <w:r w:rsidRPr="00796C6E">
        <w:br/>
        <w:t>TRANSITION 1999: Human Development Report for Central and Eastern Europe and the CIS, UNDP (Chapter 1).</w:t>
      </w:r>
    </w:p>
    <w:p w14:paraId="4AB2AA87" w14:textId="77777777" w:rsidR="005E2123" w:rsidRPr="00796C6E" w:rsidRDefault="005E2123" w:rsidP="005E2123">
      <w:r w:rsidRPr="00796C6E">
        <w:t xml:space="preserve">The report itself has more detail on </w:t>
      </w:r>
      <w:proofErr w:type="gramStart"/>
      <w:r w:rsidRPr="00796C6E">
        <w:t>all of</w:t>
      </w:r>
      <w:proofErr w:type="gramEnd"/>
      <w:r w:rsidRPr="00796C6E">
        <w:t xml:space="preserve"> these aspects, and especially on poverty. In historical perspective, this is clearly not indicative of a voluntary choice for emancipation and progress. </w:t>
      </w:r>
      <w:proofErr w:type="gramStart"/>
      <w:r w:rsidRPr="00796C6E">
        <w:t>Instead</w:t>
      </w:r>
      <w:proofErr w:type="gramEnd"/>
      <w:r w:rsidRPr="00796C6E">
        <w:t xml:space="preserve"> these characteristics are consistent with the traditional historical pattern of expansion by conquest: more on this 'democratic conquest' below.</w:t>
      </w:r>
    </w:p>
    <w:p w14:paraId="4344E172" w14:textId="77777777" w:rsidR="005E2123" w:rsidRPr="00796C6E" w:rsidRDefault="005E2123" w:rsidP="005E2123">
      <w:proofErr w:type="gramStart"/>
      <w:r w:rsidRPr="00796C6E">
        <w:lastRenderedPageBreak/>
        <w:t>So</w:t>
      </w:r>
      <w:proofErr w:type="gramEnd"/>
      <w:r w:rsidRPr="00796C6E">
        <w:t xml:space="preserve"> what would happen if the existing market democracy was abolished, in an older liberal-democracy such as Britain or the Netherlands? It is not possible to recreate 1980's 'Soviet-bloc' societies in these countries, but experience in eastern Europe indicates the possible benefits of a reverse transition...</w:t>
      </w:r>
    </w:p>
    <w:p w14:paraId="4489BB8A" w14:textId="77777777" w:rsidR="005E2123" w:rsidRPr="00796C6E" w:rsidRDefault="005E2123" w:rsidP="005E2123">
      <w:r w:rsidRPr="00796C6E">
        <w:t>life expectancy would rise</w:t>
      </w:r>
    </w:p>
    <w:p w14:paraId="72EC70E6" w14:textId="77777777" w:rsidR="005E2123" w:rsidRPr="00796C6E" w:rsidRDefault="005E2123" w:rsidP="005E2123">
      <w:r w:rsidRPr="00796C6E">
        <w:t>public health would improve: the incidence of infectious diseases would fall</w:t>
      </w:r>
    </w:p>
    <w:p w14:paraId="73B42A9A" w14:textId="77777777" w:rsidR="005E2123" w:rsidRPr="00796C6E" w:rsidRDefault="005E2123" w:rsidP="005E2123">
      <w:r w:rsidRPr="00796C6E">
        <w:t>poverty would decline sharply, although the mean income would probably also fall</w:t>
      </w:r>
    </w:p>
    <w:p w14:paraId="61D34A4F" w14:textId="77777777" w:rsidR="005E2123" w:rsidRPr="00796C6E" w:rsidRDefault="005E2123" w:rsidP="005E2123">
      <w:r w:rsidRPr="00796C6E">
        <w:t>income inequalities would fall</w:t>
      </w:r>
    </w:p>
    <w:p w14:paraId="01D695FD" w14:textId="77777777" w:rsidR="005E2123" w:rsidRPr="00796C6E" w:rsidRDefault="005E2123" w:rsidP="005E2123">
      <w:r w:rsidRPr="00796C6E">
        <w:t>women would have higher social status, more access to political-administrative structures, and more access to employment</w:t>
      </w:r>
    </w:p>
    <w:p w14:paraId="2044C3DC" w14:textId="77777777" w:rsidR="005E2123" w:rsidRPr="00796C6E" w:rsidRDefault="005E2123" w:rsidP="005E2123">
      <w:r w:rsidRPr="00796C6E">
        <w:t>there would be more resources for education, and access to education would improve</w:t>
      </w:r>
    </w:p>
    <w:p w14:paraId="091A8434" w14:textId="77777777" w:rsidR="005E2123" w:rsidRPr="00796C6E" w:rsidRDefault="005E2123" w:rsidP="005E2123">
      <w:r w:rsidRPr="00796C6E">
        <w:t xml:space="preserve">unemployment would </w:t>
      </w:r>
      <w:proofErr w:type="gramStart"/>
      <w:r w:rsidRPr="00796C6E">
        <w:t>fall:</w:t>
      </w:r>
      <w:proofErr w:type="gramEnd"/>
      <w:r w:rsidRPr="00796C6E">
        <w:t xml:space="preserve"> there would be fewer people in insecure jobs, and possibly also fewer in low-productivity 'junk jobs' (also a form of underemployment)</w:t>
      </w:r>
    </w:p>
    <w:p w14:paraId="594E68A0" w14:textId="77777777" w:rsidR="005E2123" w:rsidRPr="00796C6E" w:rsidRDefault="005E2123" w:rsidP="005E2123">
      <w:r w:rsidRPr="00F2539C">
        <w:rPr>
          <w:rStyle w:val="StyleUnderline"/>
          <w:highlight w:val="green"/>
        </w:rPr>
        <w:t>Supporters of democracy</w:t>
      </w:r>
      <w:r w:rsidRPr="00796C6E">
        <w:t xml:space="preserve"> themselves </w:t>
      </w:r>
      <w:r w:rsidRPr="00F2539C">
        <w:rPr>
          <w:rStyle w:val="StyleUnderline"/>
          <w:highlight w:val="green"/>
        </w:rPr>
        <w:t>use</w:t>
      </w:r>
      <w:r w:rsidRPr="00FB1B3B">
        <w:rPr>
          <w:rStyle w:val="StyleUnderline"/>
        </w:rPr>
        <w:t xml:space="preserve"> social and political </w:t>
      </w:r>
      <w:r w:rsidRPr="00F2539C">
        <w:rPr>
          <w:rStyle w:val="StyleUnderline"/>
          <w:highlight w:val="green"/>
        </w:rPr>
        <w:t>comparisons between</w:t>
      </w:r>
      <w:r w:rsidRPr="00FB1B3B">
        <w:rPr>
          <w:rStyle w:val="StyleUnderline"/>
        </w:rPr>
        <w:t xml:space="preserve"> very different societies - for instance</w:t>
      </w:r>
      <w:r w:rsidRPr="00796C6E">
        <w:t xml:space="preserve"> between </w:t>
      </w:r>
      <w:r w:rsidRPr="00F2539C">
        <w:rPr>
          <w:rStyle w:val="StyleUnderline"/>
          <w:highlight w:val="green"/>
        </w:rPr>
        <w:t>Stalin's Russia</w:t>
      </w:r>
      <w:r w:rsidRPr="00796C6E">
        <w:t xml:space="preserve"> (or Hitler's Germany) </w:t>
      </w:r>
      <w:r w:rsidRPr="00F2539C">
        <w:rPr>
          <w:rStyle w:val="StyleUnderline"/>
          <w:highlight w:val="green"/>
        </w:rPr>
        <w:t>and</w:t>
      </w:r>
      <w:r w:rsidRPr="00796C6E">
        <w:t xml:space="preserve"> the </w:t>
      </w:r>
      <w:r w:rsidRPr="00F2539C">
        <w:rPr>
          <w:rStyle w:val="StyleUnderline"/>
          <w:highlight w:val="green"/>
        </w:rPr>
        <w:t>present USA</w:t>
      </w:r>
      <w:r w:rsidRPr="00796C6E">
        <w:t xml:space="preserve">. The western lobby in favour of the transition process in eastern Europe also quote its successes - again </w:t>
      </w:r>
      <w:r w:rsidRPr="00FB1B3B">
        <w:rPr>
          <w:rStyle w:val="StyleUnderline"/>
        </w:rPr>
        <w:t xml:space="preserve">using </w:t>
      </w:r>
      <w:r w:rsidRPr="00F2539C">
        <w:rPr>
          <w:rStyle w:val="StyleUnderline"/>
          <w:highlight w:val="green"/>
        </w:rPr>
        <w:t xml:space="preserve">longitudinal comparisons of </w:t>
      </w:r>
      <w:r w:rsidRPr="00F2539C">
        <w:rPr>
          <w:rStyle w:val="Emphasis"/>
          <w:highlight w:val="green"/>
        </w:rPr>
        <w:t>non-comparable societies</w:t>
      </w:r>
      <w:r w:rsidRPr="00796C6E">
        <w:t>. If cross-generational, cross-cultural, cross-societal comparisons are acceptable in justification of democracy, then why not in criticism of it?</w:t>
      </w:r>
    </w:p>
    <w:p w14:paraId="3010A2A2" w14:textId="77777777" w:rsidR="005E2123" w:rsidRPr="00796C6E" w:rsidRDefault="005E2123" w:rsidP="005E2123">
      <w:r w:rsidRPr="00796C6E">
        <w:t>death in democracy</w:t>
      </w:r>
    </w:p>
    <w:p w14:paraId="093BF8E5" w14:textId="77777777" w:rsidR="005E2123" w:rsidRPr="00796C6E" w:rsidRDefault="005E2123" w:rsidP="005E2123">
      <w:r w:rsidRPr="00796C6E">
        <w:t>Income inequality is probably not the best indicator of structural inequalities in democracies. The statistics on health give a more comprehensive picture of a fundamental, long-term, inequality - apparently resistant to all declared government policy. The evidence for a worsening gap is also clearer in the health statistics.</w:t>
      </w:r>
    </w:p>
    <w:p w14:paraId="5CC82D13" w14:textId="77777777" w:rsidR="005E2123" w:rsidRPr="00796C6E" w:rsidRDefault="005E2123" w:rsidP="005E2123">
      <w:r w:rsidRPr="00796C6E">
        <w:t xml:space="preserve">Above all, </w:t>
      </w:r>
      <w:r w:rsidRPr="00F2539C">
        <w:rPr>
          <w:rStyle w:val="Emphasis"/>
          <w:highlight w:val="green"/>
        </w:rPr>
        <w:t>inequalities in mortality are a</w:t>
      </w:r>
      <w:r w:rsidRPr="00157B3B">
        <w:rPr>
          <w:rStyle w:val="Emphasis"/>
        </w:rPr>
        <w:t xml:space="preserve"> moral </w:t>
      </w:r>
      <w:r w:rsidRPr="00F2539C">
        <w:rPr>
          <w:rStyle w:val="Emphasis"/>
          <w:highlight w:val="green"/>
        </w:rPr>
        <w:t>defect of democracies</w:t>
      </w:r>
      <w:r w:rsidRPr="00796C6E">
        <w:t>. This comment is on western European countries: all of them are democracies:</w:t>
      </w:r>
    </w:p>
    <w:p w14:paraId="06762179" w14:textId="77777777" w:rsidR="005E2123" w:rsidRPr="00796C6E" w:rsidRDefault="005E2123" w:rsidP="005E2123">
      <w:r w:rsidRPr="00796C6E">
        <w:t xml:space="preserve">The differences in mortality and morbidity are quite shocking. </w:t>
      </w:r>
      <w:r w:rsidRPr="00F2539C">
        <w:rPr>
          <w:rStyle w:val="StyleUnderline"/>
          <w:highlight w:val="green"/>
        </w:rPr>
        <w:t>Economically inactive men have three times the risk of premature death</w:t>
      </w:r>
      <w:r w:rsidRPr="00157B3B">
        <w:rPr>
          <w:rStyle w:val="StyleUnderline"/>
        </w:rPr>
        <w:t xml:space="preserve"> observed </w:t>
      </w:r>
      <w:r w:rsidRPr="00F2539C">
        <w:rPr>
          <w:rStyle w:val="StyleUnderline"/>
          <w:highlight w:val="green"/>
        </w:rPr>
        <w:t>for employed men</w:t>
      </w:r>
      <w:r w:rsidRPr="00796C6E">
        <w:t xml:space="preserve">. While strong health selection increases the risk of exclusion from the </w:t>
      </w:r>
      <w:proofErr w:type="spellStart"/>
      <w:r w:rsidRPr="00796C6E">
        <w:t>labour</w:t>
      </w:r>
      <w:proofErr w:type="spellEnd"/>
      <w:r w:rsidRPr="00796C6E">
        <w:t xml:space="preserve"> market, it seems likely that </w:t>
      </w:r>
      <w:r w:rsidRPr="00157B3B">
        <w:rPr>
          <w:rStyle w:val="StyleUnderline"/>
        </w:rPr>
        <w:t>there is also reverse causation due to social isolation and stress</w:t>
      </w:r>
      <w:r w:rsidRPr="00796C6E">
        <w:t xml:space="preserve">. Finland and Norway were used to illustrate the concept of healthy life-expectancies. </w:t>
      </w:r>
      <w:r w:rsidRPr="00F2539C">
        <w:rPr>
          <w:rStyle w:val="StyleUnderline"/>
          <w:highlight w:val="green"/>
        </w:rPr>
        <w:t xml:space="preserve">Norwegian and Finnish men with </w:t>
      </w:r>
      <w:proofErr w:type="spellStart"/>
      <w:r w:rsidRPr="00F2539C">
        <w:rPr>
          <w:rStyle w:val="StyleUnderline"/>
          <w:highlight w:val="green"/>
        </w:rPr>
        <w:t>post secondary</w:t>
      </w:r>
      <w:proofErr w:type="spellEnd"/>
      <w:r w:rsidRPr="00F2539C">
        <w:rPr>
          <w:rStyle w:val="StyleUnderline"/>
          <w:highlight w:val="green"/>
        </w:rPr>
        <w:t xml:space="preserve"> education live</w:t>
      </w:r>
      <w:r w:rsidRPr="00796C6E">
        <w:t xml:space="preserve"> 3-4 years </w:t>
      </w:r>
      <w:r w:rsidRPr="00F2539C">
        <w:rPr>
          <w:rStyle w:val="StyleUnderline"/>
          <w:highlight w:val="green"/>
        </w:rPr>
        <w:t>longer than men with basic education</w:t>
      </w:r>
      <w:r w:rsidRPr="00157B3B">
        <w:rPr>
          <w:rStyle w:val="StyleUnderline"/>
        </w:rPr>
        <w:t>, and 10-12 years more of healthy life</w:t>
      </w:r>
      <w:r w:rsidRPr="00796C6E">
        <w:t xml:space="preserve">, that is, </w:t>
      </w:r>
      <w:r w:rsidRPr="00157B3B">
        <w:rPr>
          <w:rStyle w:val="StyleUnderline"/>
        </w:rPr>
        <w:t>without chronic debilitating illness</w:t>
      </w:r>
      <w:r w:rsidRPr="00796C6E">
        <w:t xml:space="preserve">. One important change between the 1970s and the 1980s is that Sweden, </w:t>
      </w:r>
      <w:proofErr w:type="gramStart"/>
      <w:r w:rsidRPr="00796C6E">
        <w:t>Norway</w:t>
      </w:r>
      <w:proofErr w:type="gramEnd"/>
      <w:r w:rsidRPr="00796C6E">
        <w:t xml:space="preserve"> and Denmark have lost their relatively </w:t>
      </w:r>
      <w:proofErr w:type="spellStart"/>
      <w:r w:rsidRPr="00796C6E">
        <w:t>favourable</w:t>
      </w:r>
      <w:proofErr w:type="spellEnd"/>
      <w:r w:rsidRPr="00796C6E">
        <w:t xml:space="preserve"> international position in terms of the size of mortality differences between classes. There are some other striking findings; </w:t>
      </w:r>
      <w:r w:rsidRPr="00F2539C">
        <w:rPr>
          <w:rStyle w:val="StyleUnderline"/>
          <w:highlight w:val="green"/>
        </w:rPr>
        <w:t>French men in low</w:t>
      </w:r>
      <w:r w:rsidRPr="00157B3B">
        <w:rPr>
          <w:rStyle w:val="StyleUnderline"/>
        </w:rPr>
        <w:t xml:space="preserve">er </w:t>
      </w:r>
      <w:r w:rsidRPr="00F2539C">
        <w:rPr>
          <w:rStyle w:val="StyleUnderline"/>
          <w:highlight w:val="green"/>
        </w:rPr>
        <w:t>socio economic groups had</w:t>
      </w:r>
      <w:r w:rsidRPr="00796C6E">
        <w:t xml:space="preserve"> much greater </w:t>
      </w:r>
      <w:r w:rsidRPr="00F2539C">
        <w:rPr>
          <w:rStyle w:val="Emphasis"/>
          <w:highlight w:val="green"/>
        </w:rPr>
        <w:t>excess mortality</w:t>
      </w:r>
      <w:r w:rsidRPr="00796C6E">
        <w:t xml:space="preserve"> than the European average, which Kunst et al suggest may be due to the level of alcohol consumption; and while </w:t>
      </w:r>
      <w:r w:rsidRPr="00F2539C">
        <w:rPr>
          <w:rStyle w:val="StyleUnderline"/>
          <w:highlight w:val="green"/>
        </w:rPr>
        <w:t>Nordic countries show large morbidity differences by education level</w:t>
      </w:r>
      <w:r w:rsidRPr="00F2539C">
        <w:rPr>
          <w:highlight w:val="green"/>
        </w:rPr>
        <w:t>,</w:t>
      </w:r>
      <w:r w:rsidRPr="00796C6E">
        <w:t xml:space="preserve"> Great </w:t>
      </w:r>
      <w:r w:rsidRPr="00F2539C">
        <w:rPr>
          <w:rStyle w:val="StyleUnderline"/>
          <w:highlight w:val="green"/>
        </w:rPr>
        <w:t>Britain shows large mortality differences by income</w:t>
      </w:r>
      <w:r w:rsidRPr="00796C6E">
        <w:t>.</w:t>
      </w:r>
      <w:r w:rsidRPr="00796C6E">
        <w:br/>
        <w:t xml:space="preserve">Health and health care </w:t>
      </w:r>
      <w:proofErr w:type="gramStart"/>
      <w:r w:rsidRPr="00796C6E">
        <w:t>policy :</w:t>
      </w:r>
      <w:proofErr w:type="gramEnd"/>
      <w:r w:rsidRPr="00796C6E">
        <w:t xml:space="preserve"> inequality and the risks of exclusion, Council of Europe Human Dignity and Social Exclusion Project. See the </w:t>
      </w:r>
      <w:proofErr w:type="spellStart"/>
      <w:r w:rsidRPr="00796C6E">
        <w:t>CoE</w:t>
      </w:r>
      <w:proofErr w:type="spellEnd"/>
      <w:r w:rsidRPr="00796C6E">
        <w:t xml:space="preserve"> site for footnotes and references, deleted here.</w:t>
      </w:r>
    </w:p>
    <w:p w14:paraId="7CEEE430" w14:textId="77777777" w:rsidR="005E2123" w:rsidRPr="00796C6E" w:rsidRDefault="005E2123" w:rsidP="005E2123">
      <w:r w:rsidRPr="00796C6E">
        <w:t xml:space="preserve">Public health and epidemiology journals are full of such examples of health inequalities. </w:t>
      </w:r>
      <w:r w:rsidRPr="00157B3B">
        <w:rPr>
          <w:rStyle w:val="StyleUnderline"/>
        </w:rPr>
        <w:t>In several countries there have</w:t>
      </w:r>
      <w:r w:rsidRPr="00796C6E">
        <w:t xml:space="preserve"> also </w:t>
      </w:r>
      <w:r w:rsidRPr="00157B3B">
        <w:rPr>
          <w:rStyle w:val="StyleUnderline"/>
        </w:rPr>
        <w:t xml:space="preserve">been </w:t>
      </w:r>
      <w:r w:rsidRPr="00F2539C">
        <w:rPr>
          <w:rStyle w:val="StyleUnderline"/>
          <w:highlight w:val="green"/>
        </w:rPr>
        <w:t>major</w:t>
      </w:r>
      <w:r w:rsidRPr="00157B3B">
        <w:rPr>
          <w:rStyle w:val="StyleUnderline"/>
        </w:rPr>
        <w:t xml:space="preserve"> national </w:t>
      </w:r>
      <w:r w:rsidRPr="00F2539C">
        <w:rPr>
          <w:rStyle w:val="StyleUnderline"/>
          <w:highlight w:val="green"/>
        </w:rPr>
        <w:t>studies</w:t>
      </w:r>
      <w:r w:rsidRPr="00157B3B">
        <w:rPr>
          <w:rStyle w:val="StyleUnderline"/>
        </w:rPr>
        <w:t>,</w:t>
      </w:r>
      <w:r w:rsidRPr="00796C6E">
        <w:t xml:space="preserve"> </w:t>
      </w:r>
      <w:r w:rsidRPr="00157B3B">
        <w:rPr>
          <w:rStyle w:val="Emphasis"/>
        </w:rPr>
        <w:t xml:space="preserve">which </w:t>
      </w:r>
      <w:r w:rsidRPr="00F2539C">
        <w:rPr>
          <w:rStyle w:val="Emphasis"/>
          <w:highlight w:val="green"/>
        </w:rPr>
        <w:t>confirm that health and mortality inequalities are a general pattern</w:t>
      </w:r>
      <w:r w:rsidRPr="00796C6E">
        <w:t xml:space="preserve">. In Britain, the 1998 Acheson Report on health inequalities showed that they had worsened since the last major study, the Black Report in 1980. Those were the years of the Conservative governments in Britain, so perhaps the Conservative policies are responsible. But that is the point: those Conservative governments were democratically elected. If democracy was a system which prevented inequalities in death rates, then democracy would prevent a government which worsened </w:t>
      </w:r>
      <w:r w:rsidRPr="00796C6E">
        <w:lastRenderedPageBreak/>
        <w:t>those inequalities. If democracy was a system which prevented inequalities in death rates, then there would be no inequalities anyway. But there are, and democracy is apparently making them worse....</w:t>
      </w:r>
    </w:p>
    <w:p w14:paraId="73B4FF58" w14:textId="77777777" w:rsidR="005E2123" w:rsidRPr="00796C6E" w:rsidRDefault="005E2123" w:rsidP="005E2123">
      <w:r w:rsidRPr="00796C6E">
        <w:t xml:space="preserve">Over the last twenty years, </w:t>
      </w:r>
      <w:r w:rsidRPr="00F2539C">
        <w:rPr>
          <w:rStyle w:val="StyleUnderline"/>
          <w:highlight w:val="green"/>
        </w:rPr>
        <w:t>death rates have fallen</w:t>
      </w:r>
      <w:r w:rsidRPr="00796C6E">
        <w:t xml:space="preserve"> among both men and women and across all social groups. </w:t>
      </w:r>
      <w:r w:rsidRPr="00157B3B">
        <w:rPr>
          <w:rStyle w:val="StyleUnderline"/>
        </w:rPr>
        <w:t xml:space="preserve">However, </w:t>
      </w:r>
      <w:r w:rsidRPr="00F2539C">
        <w:rPr>
          <w:rStyle w:val="Emphasis"/>
          <w:highlight w:val="green"/>
        </w:rPr>
        <w:t>the difference</w:t>
      </w:r>
      <w:r w:rsidRPr="00157B3B">
        <w:rPr>
          <w:rStyle w:val="Emphasis"/>
        </w:rPr>
        <w:t xml:space="preserve"> in rates </w:t>
      </w:r>
      <w:r w:rsidRPr="00F2539C">
        <w:rPr>
          <w:rStyle w:val="Emphasis"/>
          <w:highlight w:val="green"/>
        </w:rPr>
        <w:t>between those at the top and bottom of the social scale has widened</w:t>
      </w:r>
      <w:r w:rsidRPr="00796C6E">
        <w:t>.</w:t>
      </w:r>
      <w:r w:rsidRPr="00796C6E">
        <w:br/>
        <w:t>For example, in the early 1970s, the mortality rate among men of working age was almost twice as high for those in class V (unskilled) as for those in class I (professional). By the early 1990s, it was almost three times higher. This increasing differential is because, although rates fell overall, they fell more among the high social classes than the low social classes</w:t>
      </w:r>
      <w:proofErr w:type="gramStart"/>
      <w:r w:rsidRPr="00796C6E">
        <w:t>....not</w:t>
      </w:r>
      <w:proofErr w:type="gramEnd"/>
      <w:r w:rsidRPr="00796C6E">
        <w:t xml:space="preserve"> only did the differential between the top and the bottom increase, the increase happened across the whole spectrum of social classes....</w:t>
      </w:r>
      <w:r w:rsidRPr="00796C6E">
        <w:br/>
        <w:t xml:space="preserve">Death rates can be </w:t>
      </w:r>
      <w:proofErr w:type="spellStart"/>
      <w:r w:rsidRPr="00796C6E">
        <w:t>summarised</w:t>
      </w:r>
      <w:proofErr w:type="spellEnd"/>
      <w:r w:rsidRPr="00796C6E">
        <w:t xml:space="preserve"> into average life expectancy at birth. For men in classes I and II combined, life expectancy increased by 2 years between the late 1970s and the late 1980s. For those in classes IV and V combined, the increase was smaller, 1.4 years. The difference between those at the top and bottom of the social class scale in the late 1980s was 5 years, 75 years compared with 70 years. For women, the differential was smaller, 80 years compared with 77 years....</w:t>
      </w:r>
      <w:r w:rsidRPr="00796C6E">
        <w:br/>
        <w:t>Premature mortality, that is death before age 65, is higher among people who are unskilled. Table 4 illustrates this with an analysis of deaths in men aged 20 to 64 years. If all men in this age group had the same death rates as those in classes I and II, it is estimated that there would have been over 17,000 fewer deaths each year from 1991 to 1993....</w:t>
      </w:r>
      <w:r w:rsidRPr="00796C6E">
        <w:br/>
        <w:t>Inequalities in Health: The Current Position, Independent Inquiry into Inequalities in Health Report (Acheson Report). Footnotes and references deleted.</w:t>
      </w:r>
    </w:p>
    <w:p w14:paraId="01B4C131" w14:textId="77777777" w:rsidR="005E2123" w:rsidRPr="00796C6E" w:rsidRDefault="005E2123" w:rsidP="005E2123">
      <w:r w:rsidRPr="00796C6E">
        <w:t>The estimate of excess deaths - excess in comparison with equal death rates - gives an idea of the scale of suffering involved. Research in Spain estimated a national 10% excess mortality by geographical areas:</w:t>
      </w:r>
    </w:p>
    <w:p w14:paraId="0E642FC6" w14:textId="77777777" w:rsidR="005E2123" w:rsidRPr="00796C6E" w:rsidRDefault="005E2123" w:rsidP="005E2123">
      <w:r w:rsidRPr="00796C6E">
        <w:t>Excess number of deaths in the most deprived geographical areas account for 10% of total number of deaths annually</w:t>
      </w:r>
      <w:proofErr w:type="gramStart"/>
      <w:r w:rsidRPr="00796C6E">
        <w:t>....Total</w:t>
      </w:r>
      <w:proofErr w:type="gramEnd"/>
      <w:r w:rsidRPr="00796C6E">
        <w:t xml:space="preserve"> annual excess of deaths was estimated to be about 35 000 people in Spain.</w:t>
      </w:r>
      <w:r w:rsidRPr="00796C6E">
        <w:br/>
        <w:t xml:space="preserve">Juan </w:t>
      </w:r>
      <w:proofErr w:type="spellStart"/>
      <w:r w:rsidRPr="00796C6E">
        <w:t>Benach</w:t>
      </w:r>
      <w:proofErr w:type="spellEnd"/>
      <w:r w:rsidRPr="00796C6E">
        <w:t xml:space="preserve"> and Yutaka </w:t>
      </w:r>
      <w:proofErr w:type="spellStart"/>
      <w:r w:rsidRPr="00796C6E">
        <w:t>Yasui</w:t>
      </w:r>
      <w:proofErr w:type="spellEnd"/>
      <w:r w:rsidRPr="00796C6E">
        <w:t>. Geographical patterns of excess mortality in Spain explained by two indices of deprivation, Journal of Epidemiology and Community Health 53 (1999): 423-431.</w:t>
      </w:r>
    </w:p>
    <w:p w14:paraId="34897089" w14:textId="77777777" w:rsidR="005E2123" w:rsidRPr="00796C6E" w:rsidRDefault="005E2123" w:rsidP="005E2123">
      <w:r w:rsidRPr="00796C6E">
        <w:t>It is hard to show that democracy causes these deaths, but it certainly does not prevent them. That is</w:t>
      </w:r>
      <w:proofErr w:type="gramStart"/>
      <w:r w:rsidRPr="00796C6E">
        <w:t>, in itself, reason</w:t>
      </w:r>
      <w:proofErr w:type="gramEnd"/>
      <w:r w:rsidRPr="00796C6E">
        <w:t xml:space="preserve"> to question its moral legitimacy. </w:t>
      </w:r>
      <w:r w:rsidRPr="00157B3B">
        <w:rPr>
          <w:rStyle w:val="StyleUnderline"/>
        </w:rPr>
        <w:t>In eastern Europe, the scale of deaths associated with the transition to market democracy was far greater</w:t>
      </w:r>
      <w:r w:rsidRPr="00796C6E">
        <w:t xml:space="preserve">. Roland Scharff </w:t>
      </w:r>
      <w:r w:rsidRPr="00157B3B">
        <w:rPr>
          <w:rStyle w:val="StyleUnderline"/>
        </w:rPr>
        <w:t>estimated</w:t>
      </w:r>
      <w:r w:rsidRPr="00796C6E">
        <w:t xml:space="preserve"> the total excess deaths in the reform years (1992-1996) </w:t>
      </w:r>
      <w:r w:rsidRPr="00157B3B">
        <w:rPr>
          <w:rStyle w:val="StyleUnderline"/>
        </w:rPr>
        <w:t>at 3,5 million</w:t>
      </w:r>
      <w:r w:rsidRPr="00796C6E">
        <w:t>.</w:t>
      </w:r>
    </w:p>
    <w:p w14:paraId="17AF0BB1" w14:textId="77777777" w:rsidR="005E2123" w:rsidRPr="008A7A3F" w:rsidRDefault="005E2123" w:rsidP="005E2123"/>
    <w:p w14:paraId="31604990" w14:textId="77777777" w:rsidR="005E2123" w:rsidRDefault="005E2123" w:rsidP="005E2123">
      <w:pPr>
        <w:pStyle w:val="Heading3"/>
      </w:pPr>
      <w:r>
        <w:lastRenderedPageBreak/>
        <w:t>1N</w:t>
      </w:r>
      <w:r w:rsidRPr="00E71691">
        <w:t xml:space="preserve">C – Inequality </w:t>
      </w:r>
    </w:p>
    <w:p w14:paraId="55F2DEFF" w14:textId="77777777" w:rsidR="005E2123" w:rsidRPr="007857ED" w:rsidRDefault="005E2123" w:rsidP="005E2123">
      <w:pPr>
        <w:pStyle w:val="Heading4"/>
      </w:pPr>
      <w:r w:rsidRPr="007857ED">
        <w:t xml:space="preserve">There are many </w:t>
      </w:r>
      <w:proofErr w:type="gramStart"/>
      <w:r w:rsidRPr="007857ED">
        <w:t>alt</w:t>
      </w:r>
      <w:proofErr w:type="gramEnd"/>
      <w:r w:rsidRPr="007857ED">
        <w:t xml:space="preserve"> causes to inequality, none of which have quick fixes </w:t>
      </w:r>
    </w:p>
    <w:p w14:paraId="6161B3A0" w14:textId="77777777" w:rsidR="005E2123" w:rsidRPr="007857ED" w:rsidRDefault="005E2123" w:rsidP="005E2123">
      <w:proofErr w:type="spellStart"/>
      <w:r w:rsidRPr="007857ED">
        <w:rPr>
          <w:rStyle w:val="Style13ptBold"/>
        </w:rPr>
        <w:t>Bhala</w:t>
      </w:r>
      <w:proofErr w:type="spellEnd"/>
      <w:r w:rsidRPr="007857ED">
        <w:rPr>
          <w:rStyle w:val="Style13ptBold"/>
        </w:rPr>
        <w:t xml:space="preserve"> 15</w:t>
      </w:r>
      <w:r w:rsidRPr="007857ED">
        <w:t xml:space="preserve"> – Kara Tan </w:t>
      </w:r>
      <w:proofErr w:type="spellStart"/>
      <w:r w:rsidRPr="007857ED">
        <w:t>Bhala</w:t>
      </w:r>
      <w:proofErr w:type="spellEnd"/>
      <w:r w:rsidRPr="007857ED">
        <w:t xml:space="preserve">,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7" w:history="1">
        <w:r w:rsidRPr="007857ED">
          <w:rPr>
            <w:rStyle w:val="Hyperlink"/>
          </w:rPr>
          <w:t>http://sevenpillarsinstitute.org/case-studies/causes-economic-inequality</w:t>
        </w:r>
      </w:hyperlink>
      <w:r w:rsidRPr="007857ED">
        <w:t xml:space="preserve">) LADI </w:t>
      </w:r>
    </w:p>
    <w:p w14:paraId="7C34FCE7" w14:textId="77777777" w:rsidR="005E2123" w:rsidRPr="007857ED" w:rsidRDefault="005E2123" w:rsidP="005E2123">
      <w:pPr>
        <w:rPr>
          <w:rStyle w:val="Emphasis"/>
        </w:rPr>
      </w:pPr>
      <w:r w:rsidRPr="007857ED">
        <w:t xml:space="preserve">(ii) </w:t>
      </w:r>
      <w:r w:rsidRPr="00CA3452">
        <w:rPr>
          <w:rStyle w:val="Emphasis"/>
          <w:highlight w:val="green"/>
        </w:rPr>
        <w:t>Education affects wages</w:t>
      </w:r>
    </w:p>
    <w:p w14:paraId="17D72CD2" w14:textId="77777777" w:rsidR="005E2123" w:rsidRPr="007857ED" w:rsidRDefault="005E2123" w:rsidP="005E2123">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14:paraId="34DF345B" w14:textId="77777777" w:rsidR="005E2123" w:rsidRPr="007857ED" w:rsidRDefault="005E2123" w:rsidP="005E2123">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 xml:space="preserve">[3]. Although there are usually policies of free education in developed nations, levels of education received by </w:t>
      </w:r>
      <w:proofErr w:type="gramStart"/>
      <w:r w:rsidRPr="007857ED">
        <w:t>each individual</w:t>
      </w:r>
      <w:proofErr w:type="gramEnd"/>
      <w:r w:rsidRPr="007857ED">
        <w:t xml:space="preserve">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14:paraId="71E84625" w14:textId="77777777" w:rsidR="005E2123" w:rsidRPr="007857ED" w:rsidRDefault="005E2123" w:rsidP="005E2123">
      <w:pPr>
        <w:rPr>
          <w:rStyle w:val="StyleUnderline"/>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education</w:t>
      </w:r>
      <w:r w:rsidRPr="007857ED">
        <w:rPr>
          <w:rStyle w:val="StyleUnderline"/>
        </w:rPr>
        <w:t xml:space="preserve"> </w:t>
      </w:r>
      <w:r w:rsidRPr="00CA3452">
        <w:rPr>
          <w:rStyle w:val="StyleUnderline"/>
          <w:highlight w:val="green"/>
        </w:rPr>
        <w:t>does not</w:t>
      </w:r>
      <w:r w:rsidRPr="007857ED">
        <w:rPr>
          <w:rStyle w:val="StyleUnderline"/>
        </w:rPr>
        <w:t xml:space="preserve"> </w:t>
      </w:r>
      <w:r w:rsidRPr="00CA3452">
        <w:rPr>
          <w:rStyle w:val="StyleUnderline"/>
          <w:highlight w:val="green"/>
        </w:rPr>
        <w:t>mean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14:paraId="76D7F765" w14:textId="77777777" w:rsidR="005E2123" w:rsidRPr="007857ED" w:rsidRDefault="005E2123" w:rsidP="005E2123">
      <w:r w:rsidRPr="007857ED">
        <w:t xml:space="preserve">(iii) </w:t>
      </w:r>
      <w:r w:rsidRPr="007857ED">
        <w:rPr>
          <w:rStyle w:val="Emphasis"/>
        </w:rPr>
        <w:t>Growth in te</w:t>
      </w:r>
      <w:r w:rsidRPr="00CA3452">
        <w:rPr>
          <w:rStyle w:val="Emphasis"/>
          <w:highlight w:val="green"/>
        </w:rPr>
        <w:t>chnology</w:t>
      </w:r>
      <w:r w:rsidRPr="007857ED">
        <w:t xml:space="preserve"> widens income gap</w:t>
      </w:r>
    </w:p>
    <w:p w14:paraId="6C78470D" w14:textId="77777777" w:rsidR="0046446E" w:rsidRDefault="005E2123" w:rsidP="005E2123">
      <w:pPr>
        <w:rPr>
          <w:rStyle w:val="StyleUnderline"/>
          <w:highlight w:val="green"/>
        </w:rPr>
      </w:pPr>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 xml:space="preserve">For unskilled workers, </w:t>
      </w:r>
    </w:p>
    <w:p w14:paraId="17569F92" w14:textId="77777777" w:rsidR="0046446E" w:rsidRDefault="0046446E" w:rsidP="005E2123">
      <w:pPr>
        <w:rPr>
          <w:rStyle w:val="StyleUnderline"/>
          <w:highlight w:val="green"/>
        </w:rPr>
      </w:pPr>
    </w:p>
    <w:p w14:paraId="7F6A5BFE" w14:textId="77777777" w:rsidR="0046446E" w:rsidRDefault="0046446E" w:rsidP="005E2123">
      <w:pPr>
        <w:rPr>
          <w:rStyle w:val="StyleUnderline"/>
          <w:highlight w:val="green"/>
        </w:rPr>
      </w:pPr>
    </w:p>
    <w:p w14:paraId="06631592" w14:textId="77777777" w:rsidR="0046446E" w:rsidRDefault="0046446E" w:rsidP="005E2123">
      <w:pPr>
        <w:rPr>
          <w:rStyle w:val="StyleUnderline"/>
          <w:highlight w:val="green"/>
        </w:rPr>
      </w:pPr>
    </w:p>
    <w:p w14:paraId="563AC491" w14:textId="2E5823D3" w:rsidR="005E2123" w:rsidRPr="007857ED" w:rsidRDefault="005E2123" w:rsidP="005E2123">
      <w:r w:rsidRPr="00CA3452">
        <w:rPr>
          <w:rStyle w:val="StyleUnderline"/>
          <w:highlight w:val="green"/>
        </w:rPr>
        <w:t>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14:paraId="2793D7A7" w14:textId="77777777" w:rsidR="005E2123" w:rsidRPr="007857ED" w:rsidRDefault="005E2123" w:rsidP="005E2123">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p>
    <w:p w14:paraId="6DC4E780" w14:textId="77777777" w:rsidR="005E2123" w:rsidRPr="007857ED" w:rsidRDefault="005E2123" w:rsidP="005E2123">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14:paraId="35F1FE6E" w14:textId="77777777" w:rsidR="005E2123" w:rsidRPr="007857ED" w:rsidRDefault="005E2123" w:rsidP="005E2123">
      <w:r w:rsidRPr="007857ED">
        <w:lastRenderedPageBreak/>
        <w:t>(iv)</w:t>
      </w:r>
      <w:r w:rsidRPr="007857ED">
        <w:rPr>
          <w:rStyle w:val="Emphasis"/>
        </w:rPr>
        <w:t xml:space="preserve"> </w:t>
      </w:r>
      <w:r w:rsidRPr="00CA3452">
        <w:rPr>
          <w:rStyle w:val="Emphasis"/>
          <w:highlight w:val="green"/>
        </w:rPr>
        <w:t>Gender does matter</w:t>
      </w:r>
    </w:p>
    <w:p w14:paraId="1FBA8F37" w14:textId="77777777" w:rsidR="005E2123" w:rsidRPr="007857ED" w:rsidRDefault="005E2123" w:rsidP="005E2123">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14:paraId="5314EEDF" w14:textId="77777777" w:rsidR="005E2123" w:rsidRPr="007857ED" w:rsidRDefault="005E2123" w:rsidP="005E2123">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14:paraId="651CBC33" w14:textId="77777777" w:rsidR="005E2123" w:rsidRPr="007857ED" w:rsidRDefault="005E2123" w:rsidP="005E2123">
      <w:r w:rsidRPr="007857ED">
        <w:t>(v) Personal factors</w:t>
      </w:r>
    </w:p>
    <w:p w14:paraId="1A6CCC8B" w14:textId="77777777" w:rsidR="005E2123" w:rsidRPr="007857ED" w:rsidRDefault="005E2123" w:rsidP="005E2123">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14:paraId="5AEFA612" w14:textId="77777777" w:rsidR="005E2123" w:rsidRPr="007857ED" w:rsidRDefault="005E2123" w:rsidP="005E2123">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p>
    <w:p w14:paraId="36C2D582" w14:textId="77777777" w:rsidR="005E2123" w:rsidRPr="007857ED" w:rsidRDefault="005E2123" w:rsidP="005E2123">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14:paraId="6B85B550" w14:textId="77777777" w:rsidR="005E2123" w:rsidRPr="007857ED" w:rsidRDefault="005E2123" w:rsidP="005E2123">
      <w:r w:rsidRPr="007857ED">
        <w:t>Inequality is a vicious cycle</w:t>
      </w:r>
    </w:p>
    <w:p w14:paraId="0389BD25" w14:textId="77777777" w:rsidR="005E2123" w:rsidRPr="007857ED" w:rsidRDefault="005E2123" w:rsidP="005E2123">
      <w:r w:rsidRPr="007857ED">
        <w:t>“</w:t>
      </w:r>
      <w:r w:rsidRPr="00CA3452">
        <w:rPr>
          <w:rStyle w:val="StyleUnderline"/>
          <w:highlight w:val="green"/>
        </w:rPr>
        <w:t xml:space="preserve">The rich get </w:t>
      </w:r>
      <w:proofErr w:type="gramStart"/>
      <w:r w:rsidRPr="00CA3452">
        <w:rPr>
          <w:rStyle w:val="StyleUnderline"/>
          <w:highlight w:val="green"/>
        </w:rPr>
        <w:t>richer,</w:t>
      </w:r>
      <w:proofErr w:type="gramEnd"/>
      <w:r w:rsidRPr="00CA3452">
        <w:rPr>
          <w:rStyle w:val="StyleUnderline"/>
          <w:highlight w:val="green"/>
        </w:rPr>
        <w:t xml:space="preserve">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p>
    <w:p w14:paraId="5629EA50" w14:textId="77777777" w:rsidR="005E2123" w:rsidRPr="007857ED" w:rsidRDefault="005E2123" w:rsidP="005E2123">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14:paraId="210EEFE8" w14:textId="77777777" w:rsidR="005E2123" w:rsidRPr="00084AEF" w:rsidRDefault="005E2123" w:rsidP="005E2123"/>
    <w:p w14:paraId="55165FE3" w14:textId="77777777" w:rsidR="005E2123" w:rsidRPr="00BC4EA9" w:rsidRDefault="005E2123" w:rsidP="005E2123">
      <w:pPr>
        <w:pStyle w:val="Heading4"/>
      </w:pPr>
      <w:r>
        <w:t xml:space="preserve">COVID-19 makes econ collapse </w:t>
      </w:r>
      <w:r w:rsidRPr="00BC4EA9">
        <w:rPr>
          <w:u w:val="single"/>
        </w:rPr>
        <w:t>inevitable</w:t>
      </w:r>
      <w:r>
        <w:t xml:space="preserve"> – capitalism </w:t>
      </w:r>
      <w:r>
        <w:rPr>
          <w:u w:val="single"/>
        </w:rPr>
        <w:t>cannot function</w:t>
      </w:r>
      <w:r>
        <w:t xml:space="preserve"> in an 18-month shutdown</w:t>
      </w:r>
    </w:p>
    <w:p w14:paraId="566961AD" w14:textId="77777777" w:rsidR="005E2123" w:rsidRPr="004E321E" w:rsidRDefault="005E2123" w:rsidP="005E2123">
      <w:pPr>
        <w:rPr>
          <w:rStyle w:val="Style13ptBold"/>
        </w:rPr>
      </w:pPr>
      <w:proofErr w:type="spellStart"/>
      <w:r>
        <w:rPr>
          <w:rStyle w:val="Style13ptBold"/>
        </w:rPr>
        <w:t>Roos</w:t>
      </w:r>
      <w:proofErr w:type="spellEnd"/>
      <w:r>
        <w:rPr>
          <w:rStyle w:val="Style13ptBold"/>
        </w:rPr>
        <w:t xml:space="preserve"> 4/5 </w:t>
      </w:r>
      <w:r w:rsidRPr="004E321E">
        <w:t>[(Jerome, a fellow in international political economy at the London School of Economics) “Capitalism Causes Disasters, Socialism Can Solve Them” Jacobin, 4/5/2020] BC</w:t>
      </w:r>
      <w:r>
        <w:rPr>
          <w:rStyle w:val="Style13ptBold"/>
        </w:rPr>
        <w:t xml:space="preserve"> </w:t>
      </w:r>
    </w:p>
    <w:p w14:paraId="23D51E5D" w14:textId="77777777" w:rsidR="005E2123" w:rsidRPr="004E321E" w:rsidRDefault="005E2123" w:rsidP="005E2123">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 xml:space="preserve">the disastrous handling of the outbreak in the United States and Europe also highlights </w:t>
      </w:r>
      <w:proofErr w:type="gramStart"/>
      <w:r w:rsidRPr="004E321E">
        <w:rPr>
          <w:rStyle w:val="StyleUnderline"/>
        </w:rPr>
        <w:t>a number of</w:t>
      </w:r>
      <w:proofErr w:type="gramEnd"/>
      <w:r w:rsidRPr="004E321E">
        <w:rPr>
          <w:rStyle w:val="StyleUnderline"/>
        </w:rPr>
        <w:t xml:space="preserve">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14:paraId="41FA9A92" w14:textId="77777777" w:rsidR="005E2123" w:rsidRDefault="005E2123" w:rsidP="005E2123">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w:t>
      </w:r>
      <w:r w:rsidRPr="004E321E">
        <w:rPr>
          <w:rStyle w:val="StyleUnderline"/>
        </w:rPr>
        <w:lastRenderedPageBreak/>
        <w:t xml:space="preserve">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14:paraId="4608A323" w14:textId="77777777" w:rsidR="005E2123" w:rsidRDefault="005E2123" w:rsidP="005E2123">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14:paraId="54675639" w14:textId="77777777" w:rsidR="005E2123" w:rsidRPr="004E321E" w:rsidRDefault="005E2123" w:rsidP="005E2123">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14:paraId="1B63A0C0" w14:textId="77777777" w:rsidR="005E2123" w:rsidRDefault="005E2123" w:rsidP="005E2123">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advanced capitalist democracies suddenly find themselves in the extraordinary position of having to defy business interests and effectively shut down all nonessential workplaces to enable their working populations to stay at home.</w:t>
      </w:r>
      <w:r>
        <w:t xml:space="preserve"> Of course, employers are actively challenging the “necessity” of such radical measures — yet public health experts are adamant that a failure to institute them would rapidly overwhelm hospital capacity.</w:t>
      </w:r>
    </w:p>
    <w:p w14:paraId="581AA9A2" w14:textId="77777777" w:rsidR="005E2123" w:rsidRDefault="005E2123" w:rsidP="005E2123">
      <w:r>
        <w:t>Economic Collapse</w:t>
      </w:r>
    </w:p>
    <w:p w14:paraId="11EA9B6C" w14:textId="77777777" w:rsidR="005E2123" w:rsidRPr="004E321E" w:rsidRDefault="005E2123" w:rsidP="005E2123">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14:paraId="70594377" w14:textId="77777777" w:rsidR="005E2123" w:rsidRDefault="005E2123" w:rsidP="005E2123">
      <w:r>
        <w:t xml:space="preserve">Ever keen to prop up the established order, </w:t>
      </w:r>
      <w:r w:rsidRPr="004E321E">
        <w:rPr>
          <w:rStyle w:val="StyleUnderline"/>
        </w:rPr>
        <w:t>Western governments and central banks have therefore moved aggressively to respond to this second aspect of the crisis</w:t>
      </w:r>
      <w:r>
        <w:t xml:space="preserve">. Even as they hesitated to safeguard the health of the </w:t>
      </w:r>
      <w:proofErr w:type="gramStart"/>
      <w:r>
        <w:t>general public</w:t>
      </w:r>
      <w:proofErr w:type="gramEnd"/>
      <w:r>
        <w:t xml:space="preserve">, they moved swiftly to preserve the health of the markets. In the space of just weeks, officials have already pledged </w:t>
      </w:r>
      <w:proofErr w:type="gramStart"/>
      <w:r>
        <w:t>a number of</w:t>
      </w:r>
      <w:proofErr w:type="gramEnd"/>
      <w:r>
        <w:t xml:space="preserve"> record-shattering rescue packages to prevent a system-wide meltdown, including a raft of groundbreaking new monetary interventions by the Federal Reserve and the $2tn fiscal stimulus program recently passed by the Senate.</w:t>
      </w:r>
    </w:p>
    <w:p w14:paraId="2B7E2624" w14:textId="77777777" w:rsidR="005E2123" w:rsidRDefault="005E2123" w:rsidP="005E2123"/>
    <w:p w14:paraId="2189FAF0" w14:textId="77777777" w:rsidR="005E2123" w:rsidRPr="00B27F13" w:rsidRDefault="005E2123" w:rsidP="005E2123">
      <w:pPr>
        <w:pStyle w:val="Heading4"/>
        <w:rPr>
          <w:u w:val="single"/>
        </w:rPr>
      </w:pPr>
      <w:r>
        <w:lastRenderedPageBreak/>
        <w:t xml:space="preserve">Capitalism is the </w:t>
      </w:r>
      <w:r w:rsidRPr="005077F3">
        <w:rPr>
          <w:u w:val="single"/>
        </w:rPr>
        <w:t>root cause</w:t>
      </w:r>
      <w:r>
        <w:t xml:space="preserve"> of disease – it encourages </w:t>
      </w:r>
      <w:r w:rsidRPr="00B27F13">
        <w:rPr>
          <w:u w:val="single"/>
        </w:rPr>
        <w:t>industrial ag</w:t>
      </w:r>
      <w:r>
        <w:t xml:space="preserve">, loss of </w:t>
      </w:r>
      <w:r w:rsidRPr="00B27F13">
        <w:rPr>
          <w:u w:val="single"/>
        </w:rPr>
        <w:t>ecological diversity</w:t>
      </w:r>
      <w:r>
        <w:t xml:space="preserve">, and increased </w:t>
      </w:r>
      <w:r w:rsidRPr="00B27F13">
        <w:rPr>
          <w:u w:val="single"/>
        </w:rPr>
        <w:t xml:space="preserve">interaction with pathogens </w:t>
      </w:r>
    </w:p>
    <w:p w14:paraId="456C8415" w14:textId="77777777" w:rsidR="005E2123" w:rsidRPr="00C765AF" w:rsidRDefault="005E2123" w:rsidP="005E2123">
      <w:pPr>
        <w:rPr>
          <w:rStyle w:val="Style13ptBold"/>
        </w:rPr>
      </w:pPr>
      <w:proofErr w:type="spellStart"/>
      <w:r>
        <w:rPr>
          <w:rStyle w:val="Style13ptBold"/>
        </w:rPr>
        <w:t>Duzgun</w:t>
      </w:r>
      <w:proofErr w:type="spellEnd"/>
      <w:r>
        <w:rPr>
          <w:rStyle w:val="Style13ptBold"/>
        </w:rPr>
        <w:t xml:space="preserve"> 4/5 </w:t>
      </w:r>
      <w:r w:rsidRPr="00C765AF">
        <w:t>[(</w:t>
      </w:r>
      <w:proofErr w:type="spellStart"/>
      <w:r w:rsidRPr="00C765AF">
        <w:t>Eren</w:t>
      </w:r>
      <w:proofErr w:type="spellEnd"/>
      <w:r w:rsidRPr="00C765AF">
        <w:t>, teaches Historical Sociology and International Relations at Leiden University, Netherlands.) “Capitalism, Coronavirus and the Road to Extinction” The Bullet, 4/5/2020] BC</w:t>
      </w:r>
    </w:p>
    <w:p w14:paraId="6F13EAA0" w14:textId="77777777" w:rsidR="005E2123" w:rsidRPr="00012995" w:rsidRDefault="005E2123" w:rsidP="005E2123">
      <w:r w:rsidRPr="00012995">
        <w:t>Contradictions on a Global Scale</w:t>
      </w:r>
    </w:p>
    <w:p w14:paraId="6A1CE386" w14:textId="77777777" w:rsidR="005E2123" w:rsidRPr="00012995" w:rsidRDefault="005E2123" w:rsidP="005E2123">
      <w:r w:rsidRPr="00012995">
        <w:t xml:space="preserve">Critical </w:t>
      </w:r>
      <w:r w:rsidRPr="00012995">
        <w:rPr>
          <w:rStyle w:val="StyleUnderline"/>
        </w:rPr>
        <w:t xml:space="preserve">biologists and </w:t>
      </w:r>
      <w:r w:rsidRPr="00C765AF">
        <w:rPr>
          <w:rStyle w:val="StyleUnderline"/>
          <w:highlight w:val="green"/>
        </w:rPr>
        <w:t>epidemiologists</w:t>
      </w:r>
      <w:r w:rsidRPr="00012995">
        <w:t xml:space="preserve"> have put the </w:t>
      </w:r>
      <w:r w:rsidRPr="00C765AF">
        <w:rPr>
          <w:rStyle w:val="StyleUnderline"/>
          <w:highlight w:val="green"/>
        </w:rPr>
        <w:t>blame</w:t>
      </w:r>
      <w:r w:rsidRPr="00012995">
        <w:t xml:space="preserve"> on </w:t>
      </w:r>
      <w:r w:rsidRPr="00C765AF">
        <w:rPr>
          <w:rStyle w:val="StyleUnderline"/>
          <w:highlight w:val="green"/>
        </w:rPr>
        <w:t>industrial ag</w:t>
      </w:r>
      <w:r w:rsidRPr="00012995">
        <w:rPr>
          <w:rStyle w:val="StyleUnderline"/>
        </w:rPr>
        <w:t xml:space="preserve">riculture </w:t>
      </w:r>
      <w:r w:rsidRPr="00C765AF">
        <w:rPr>
          <w:rStyle w:val="StyleUnderline"/>
          <w:highlight w:val="green"/>
        </w:rPr>
        <w:t>as the root cause of</w:t>
      </w:r>
      <w:r w:rsidRPr="00012995">
        <w:rPr>
          <w:rStyle w:val="StyleUnderline"/>
        </w:rPr>
        <w:t xml:space="preserve"> the emergence of new </w:t>
      </w:r>
      <w:r w:rsidRPr="00C765AF">
        <w:rPr>
          <w:rStyle w:val="StyleUnderline"/>
          <w:highlight w:val="green"/>
        </w:rPr>
        <w:t>pathogens</w:t>
      </w:r>
      <w:r w:rsidRPr="00012995">
        <w:rPr>
          <w:rStyle w:val="StyleUnderline"/>
        </w:rPr>
        <w:t xml:space="preserve"> since the 1990s. </w:t>
      </w:r>
      <w:r w:rsidRPr="00012995">
        <w:t>According to Rob Wallace, giant agribusiness and resource extraction firms have now reached the last virgin forests and smallholder-held farmlands in the world, subordinating them to the logic of capitalist markets.</w:t>
      </w:r>
    </w:p>
    <w:p w14:paraId="71517EFE" w14:textId="77777777" w:rsidR="005E2123" w:rsidRPr="00012995" w:rsidRDefault="005E2123" w:rsidP="005E2123">
      <w:pPr>
        <w:rPr>
          <w:rStyle w:val="StyleUnderline"/>
        </w:rPr>
      </w:pPr>
      <w:r w:rsidRPr="00C765AF">
        <w:rPr>
          <w:rStyle w:val="StyleUnderline"/>
          <w:highlight w:val="green"/>
        </w:rPr>
        <w:t>The loss of</w:t>
      </w:r>
      <w:r w:rsidRPr="00012995">
        <w:rPr>
          <w:rStyle w:val="StyleUnderline"/>
        </w:rPr>
        <w:t xml:space="preserve"> the </w:t>
      </w:r>
      <w:r w:rsidRPr="00C765AF">
        <w:rPr>
          <w:rStyle w:val="StyleUnderline"/>
          <w:highlight w:val="green"/>
        </w:rPr>
        <w:t>ecological diversity</w:t>
      </w:r>
      <w:r w:rsidRPr="00012995">
        <w:rPr>
          <w:rStyle w:val="StyleUnderline"/>
        </w:rPr>
        <w:t xml:space="preserve"> and complexity of these huge tracts of land </w:t>
      </w:r>
      <w:r w:rsidRPr="00C765AF">
        <w:rPr>
          <w:rStyle w:val="StyleUnderline"/>
          <w:highlight w:val="green"/>
        </w:rPr>
        <w:t>has increasingly forced</w:t>
      </w:r>
      <w:r w:rsidRPr="00012995">
        <w:rPr>
          <w:rStyle w:val="StyleUnderline"/>
        </w:rPr>
        <w:t xml:space="preserve"> wild </w:t>
      </w:r>
      <w:r w:rsidRPr="00C765AF">
        <w:rPr>
          <w:rStyle w:val="StyleUnderline"/>
          <w:highlight w:val="green"/>
        </w:rPr>
        <w:t>food</w:t>
      </w:r>
      <w:r w:rsidRPr="00012995">
        <w:rPr>
          <w:rStyle w:val="StyleUnderline"/>
        </w:rPr>
        <w:t xml:space="preserve"> </w:t>
      </w:r>
      <w:r w:rsidRPr="00C765AF">
        <w:rPr>
          <w:rStyle w:val="StyleUnderline"/>
          <w:highlight w:val="green"/>
        </w:rPr>
        <w:t>operators to hunt in</w:t>
      </w:r>
      <w:r w:rsidRPr="00012995">
        <w:rPr>
          <w:rStyle w:val="StyleUnderline"/>
        </w:rPr>
        <w:t xml:space="preserve"> previously </w:t>
      </w:r>
      <w:r w:rsidRPr="00C765AF">
        <w:rPr>
          <w:rStyle w:val="StyleUnderline"/>
          <w:highlight w:val="green"/>
        </w:rPr>
        <w:t>untouched parts of the jungle, which</w:t>
      </w:r>
      <w:r w:rsidRPr="00012995">
        <w:rPr>
          <w:rStyle w:val="StyleUnderline"/>
        </w:rPr>
        <w:t>,</w:t>
      </w:r>
      <w:r w:rsidRPr="00012995">
        <w:t xml:space="preserve"> in turn, has </w:t>
      </w:r>
      <w:r w:rsidRPr="00C765AF">
        <w:rPr>
          <w:highlight w:val="green"/>
        </w:rPr>
        <w:t>i</w:t>
      </w:r>
      <w:r w:rsidRPr="00C765AF">
        <w:rPr>
          <w:rStyle w:val="StyleUnderline"/>
          <w:highlight w:val="green"/>
        </w:rPr>
        <w:t>ncreased</w:t>
      </w:r>
      <w:r w:rsidRPr="00012995">
        <w:rPr>
          <w:rStyle w:val="StyleUnderline"/>
        </w:rPr>
        <w:t xml:space="preserve"> “the </w:t>
      </w:r>
      <w:r w:rsidRPr="00C765AF">
        <w:rPr>
          <w:rStyle w:val="StyleUnderline"/>
          <w:highlight w:val="green"/>
        </w:rPr>
        <w:t>interaction with</w:t>
      </w:r>
      <w:r w:rsidRPr="00012995">
        <w:rPr>
          <w:rStyle w:val="StyleUnderline"/>
        </w:rPr>
        <w:t xml:space="preserve">, and spillover of, previously boxed-in </w:t>
      </w:r>
      <w:r w:rsidRPr="00C765AF">
        <w:rPr>
          <w:rStyle w:val="StyleUnderline"/>
          <w:highlight w:val="green"/>
        </w:rPr>
        <w:t>pathogens</w:t>
      </w:r>
      <w:r w:rsidRPr="00C765AF">
        <w:rPr>
          <w:rStyle w:val="Emphasis"/>
          <w:highlight w:val="green"/>
        </w:rPr>
        <w:t>, including Covid-19</w:t>
      </w:r>
      <w:r w:rsidRPr="00012995">
        <w:rPr>
          <w:rStyle w:val="StyleUnderline"/>
        </w:rPr>
        <w:t>.”</w:t>
      </w:r>
      <w:r w:rsidRPr="00012995">
        <w:t xml:space="preserve"> Likewise, </w:t>
      </w:r>
      <w:r w:rsidRPr="00012995">
        <w:rPr>
          <w:rStyle w:val="StyleUnderline"/>
        </w:rPr>
        <w:t>global warming has forced or allowed pathogens to escape their natural habitat.</w:t>
      </w:r>
      <w:r w:rsidRPr="00012995">
        <w:t xml:space="preserve"> As a result, </w:t>
      </w:r>
      <w:r w:rsidRPr="00C765AF">
        <w:rPr>
          <w:rStyle w:val="StyleUnderline"/>
          <w:highlight w:val="green"/>
        </w:rPr>
        <w:t>new viruses</w:t>
      </w:r>
      <w:r w:rsidRPr="00012995">
        <w:rPr>
          <w:rStyle w:val="StyleUnderline"/>
        </w:rPr>
        <w:t xml:space="preserve"> against which we have no immunity “are being sprung free</w:t>
      </w:r>
      <w:r w:rsidRPr="00012995">
        <w:t xml:space="preserve">, </w:t>
      </w:r>
      <w:r w:rsidRPr="00C765AF">
        <w:rPr>
          <w:rStyle w:val="Emphasis"/>
          <w:highlight w:val="green"/>
        </w:rPr>
        <w:t>threaten</w:t>
      </w:r>
      <w:r w:rsidRPr="00012995">
        <w:rPr>
          <w:rStyle w:val="Emphasis"/>
        </w:rPr>
        <w:t xml:space="preserve">ing </w:t>
      </w:r>
      <w:r w:rsidRPr="00C765AF">
        <w:rPr>
          <w:rStyle w:val="Emphasis"/>
          <w:highlight w:val="green"/>
        </w:rPr>
        <w:t>the whole world</w:t>
      </w:r>
      <w:r w:rsidRPr="00012995">
        <w:t xml:space="preserve">.” In short, as John Vidal writes, </w:t>
      </w:r>
      <w:r w:rsidRPr="00012995">
        <w:rPr>
          <w:rStyle w:val="StyleUnderline"/>
        </w:rPr>
        <w:t>“we disrupt ecosystems, and we shake viruses loose from their natural hosts. When that happens, they need a new host. Often, we are it.”</w:t>
      </w:r>
    </w:p>
    <w:p w14:paraId="5E81C504" w14:textId="77777777" w:rsidR="005E2123" w:rsidRPr="00012995" w:rsidRDefault="005E2123" w:rsidP="005E2123">
      <w:r w:rsidRPr="00012995">
        <w:t xml:space="preserve">That some </w:t>
      </w:r>
      <w:r w:rsidRPr="00C765AF">
        <w:rPr>
          <w:rStyle w:val="Emphasis"/>
          <w:highlight w:val="green"/>
        </w:rPr>
        <w:t>agribusiness firms</w:t>
      </w:r>
      <w:r w:rsidRPr="00012995">
        <w:rPr>
          <w:rStyle w:val="Emphasis"/>
        </w:rPr>
        <w:t xml:space="preserve"> have been </w:t>
      </w:r>
      <w:r w:rsidRPr="00C765AF">
        <w:rPr>
          <w:rStyle w:val="Emphasis"/>
          <w:highlight w:val="green"/>
        </w:rPr>
        <w:t>blatantly risk</w:t>
      </w:r>
      <w:r w:rsidRPr="00012995">
        <w:rPr>
          <w:rStyle w:val="Emphasis"/>
        </w:rPr>
        <w:t xml:space="preserve">ing </w:t>
      </w:r>
      <w:r w:rsidRPr="00C765AF">
        <w:rPr>
          <w:rStyle w:val="Emphasis"/>
          <w:highlight w:val="green"/>
        </w:rPr>
        <w:t>lives for profit</w:t>
      </w:r>
      <w:r w:rsidRPr="00012995">
        <w:t xml:space="preserve"> would not come as a surprise to the critical reader. Even Bill Gates has been sounding the alarm about the potentially deadly consequences of irresponsible business practices and new viruses. Yet, what tends to remain underemphasized in these debates is that the blame belongs neither solely to ‘greedy’ firms that have driven viruses out of their natural habitat, nor to ‘short-sighted’ politicians who have not invested enough in vaccine technology or national health systems. </w:t>
      </w:r>
      <w:r w:rsidRPr="009C44CF">
        <w:rPr>
          <w:rStyle w:val="Emphasis"/>
        </w:rPr>
        <w:t xml:space="preserve">Instead, </w:t>
      </w:r>
      <w:r w:rsidRPr="00C765AF">
        <w:rPr>
          <w:rStyle w:val="Emphasis"/>
          <w:highlight w:val="green"/>
        </w:rPr>
        <w:t>the problem is rooted</w:t>
      </w:r>
      <w:r w:rsidRPr="009C44CF">
        <w:rPr>
          <w:rStyle w:val="Emphasis"/>
        </w:rPr>
        <w:t xml:space="preserve"> in </w:t>
      </w:r>
      <w:r w:rsidRPr="00C765AF">
        <w:rPr>
          <w:rStyle w:val="Emphasis"/>
          <w:highlight w:val="green"/>
        </w:rPr>
        <w:t>the</w:t>
      </w:r>
      <w:r w:rsidRPr="009C44CF">
        <w:rPr>
          <w:rStyle w:val="Emphasis"/>
        </w:rPr>
        <w:t xml:space="preserve"> very structure and rationality of the </w:t>
      </w:r>
      <w:proofErr w:type="gramStart"/>
      <w:r w:rsidRPr="00C765AF">
        <w:rPr>
          <w:rStyle w:val="Emphasis"/>
          <w:highlight w:val="green"/>
        </w:rPr>
        <w:t>system</w:t>
      </w:r>
      <w:r w:rsidRPr="009C44CF">
        <w:rPr>
          <w:rStyle w:val="Emphasis"/>
        </w:rPr>
        <w:t xml:space="preserve"> as a whole</w:t>
      </w:r>
      <w:proofErr w:type="gramEnd"/>
      <w:r w:rsidRPr="009C44CF">
        <w:rPr>
          <w:rStyle w:val="Emphasis"/>
        </w:rPr>
        <w:t>.</w:t>
      </w:r>
      <w:r w:rsidRPr="00012995">
        <w:t xml:space="preserve"> That is, </w:t>
      </w:r>
      <w:r w:rsidRPr="00C765AF">
        <w:rPr>
          <w:rStyle w:val="Emphasis"/>
          <w:highlight w:val="green"/>
        </w:rPr>
        <w:t xml:space="preserve">we may go extinct </w:t>
      </w:r>
      <w:proofErr w:type="gramStart"/>
      <w:r w:rsidRPr="00C765AF">
        <w:rPr>
          <w:rStyle w:val="Emphasis"/>
          <w:highlight w:val="green"/>
        </w:rPr>
        <w:t>as a result of</w:t>
      </w:r>
      <w:proofErr w:type="gramEnd"/>
      <w:r w:rsidRPr="00C765AF">
        <w:rPr>
          <w:rStyle w:val="Emphasis"/>
          <w:highlight w:val="green"/>
        </w:rPr>
        <w:t xml:space="preserve"> the ‘successes’ of</w:t>
      </w:r>
      <w:r w:rsidRPr="009C44CF">
        <w:rPr>
          <w:rStyle w:val="StyleUnderline"/>
        </w:rPr>
        <w:t xml:space="preserve"> the very system ‘we’ created in the first place, i.e., </w:t>
      </w:r>
      <w:r w:rsidRPr="00C765AF">
        <w:rPr>
          <w:rStyle w:val="Emphasis"/>
          <w:highlight w:val="green"/>
        </w:rPr>
        <w:t>capitalism</w:t>
      </w:r>
      <w:r w:rsidRPr="00012995">
        <w:t>.</w:t>
      </w:r>
    </w:p>
    <w:p w14:paraId="33701647" w14:textId="77777777" w:rsidR="005E2123" w:rsidRPr="00012995" w:rsidRDefault="005E2123" w:rsidP="005E2123">
      <w:r w:rsidRPr="00012995">
        <w:t xml:space="preserve">How did we end up losing control of an ‘economic’ system of our own making? This is indeed an anomaly in human history. </w:t>
      </w:r>
      <w:r w:rsidRPr="009C44CF">
        <w:rPr>
          <w:rStyle w:val="StyleUnderline"/>
        </w:rPr>
        <w:t>The conception of the ‘economy’ as an autonomous sphere dictating its own rules over society did not exist in non-capitalist societies.</w:t>
      </w:r>
      <w:r w:rsidRPr="00012995">
        <w:t xml:space="preserve"> As the economic anthropologist Karl Polanyi put it, “</w:t>
      </w:r>
      <w:r w:rsidRPr="009C44CF">
        <w:rPr>
          <w:rStyle w:val="StyleUnderline"/>
        </w:rPr>
        <w:t xml:space="preserve">neither under tribal, nor feudal, nor mercantile conditions </w:t>
      </w:r>
      <w:proofErr w:type="gramStart"/>
      <w:r w:rsidRPr="009C44CF">
        <w:rPr>
          <w:rStyle w:val="StyleUnderline"/>
        </w:rPr>
        <w:t>was</w:t>
      </w:r>
      <w:proofErr w:type="gramEnd"/>
      <w:r w:rsidRPr="009C44CF">
        <w:rPr>
          <w:rStyle w:val="StyleUnderline"/>
        </w:rPr>
        <w:t xml:space="preserve"> there… a separate economic system in society.” </w:t>
      </w:r>
      <w:r w:rsidRPr="00012995">
        <w:t>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“was absorbed in the social system” and showed “no tendency to expand at the expense of the rest.”</w:t>
      </w:r>
    </w:p>
    <w:p w14:paraId="6E1363E1" w14:textId="77777777" w:rsidR="005E2123" w:rsidRPr="009C44CF" w:rsidRDefault="005E2123" w:rsidP="005E2123">
      <w:pPr>
        <w:rPr>
          <w:rStyle w:val="StyleUnderline"/>
        </w:rPr>
      </w:pPr>
      <w:r w:rsidRPr="00012995">
        <w:t xml:space="preserve">In this sense, </w:t>
      </w:r>
      <w:r w:rsidRPr="009C44CF">
        <w:rPr>
          <w:rStyle w:val="StyleUnderline"/>
        </w:rPr>
        <w:t>the market with a distinctive logic, autonomy, and dynamic of its own was completely unknown to our ancestors, and indeed, the emergence of the idea of ‘self-regulating’ markets represented a complete reversal of the way in which past economies functioned.</w:t>
      </w:r>
    </w:p>
    <w:p w14:paraId="78EB9084" w14:textId="77777777" w:rsidR="005E2123" w:rsidRPr="00012995" w:rsidRDefault="005E2123" w:rsidP="005E2123">
      <w:proofErr w:type="gramStart"/>
      <w:r w:rsidRPr="00C765AF">
        <w:rPr>
          <w:rStyle w:val="StyleUnderline"/>
          <w:highlight w:val="green"/>
        </w:rPr>
        <w:t>In order for</w:t>
      </w:r>
      <w:proofErr w:type="gramEnd"/>
      <w:r w:rsidRPr="009C44CF">
        <w:rPr>
          <w:rStyle w:val="StyleUnderline"/>
        </w:rPr>
        <w:t xml:space="preserve"> ‘self-regulating’ </w:t>
      </w:r>
      <w:r w:rsidRPr="00C765AF">
        <w:rPr>
          <w:rStyle w:val="StyleUnderline"/>
          <w:highlight w:val="green"/>
        </w:rPr>
        <w:t>markets to ‘self-regulate’</w:t>
      </w:r>
      <w:r w:rsidRPr="009C44CF">
        <w:rPr>
          <w:rStyle w:val="StyleUnderline"/>
        </w:rPr>
        <w:t xml:space="preserve">, </w:t>
      </w:r>
      <w:r w:rsidRPr="00012995">
        <w:t xml:space="preserve">a variety of political and </w:t>
      </w:r>
      <w:r w:rsidRPr="00C765AF">
        <w:rPr>
          <w:rStyle w:val="StyleUnderline"/>
          <w:highlight w:val="green"/>
        </w:rPr>
        <w:t>institutional arrangements had</w:t>
      </w:r>
      <w:r w:rsidRPr="009C44CF">
        <w:rPr>
          <w:rStyle w:val="StyleUnderline"/>
        </w:rPr>
        <w:t xml:space="preserve"> to be initiated to progressively </w:t>
      </w:r>
      <w:r w:rsidRPr="00C765AF">
        <w:rPr>
          <w:rStyle w:val="StyleUnderline"/>
          <w:highlight w:val="green"/>
        </w:rPr>
        <w:t>eliminate</w:t>
      </w:r>
      <w:r w:rsidRPr="009C44CF">
        <w:rPr>
          <w:rStyle w:val="StyleUnderline"/>
        </w:rPr>
        <w:t xml:space="preserve"> the </w:t>
      </w:r>
      <w:r w:rsidRPr="00C765AF">
        <w:rPr>
          <w:rStyle w:val="StyleUnderline"/>
          <w:highlight w:val="green"/>
        </w:rPr>
        <w:t>non-market survival strategies</w:t>
      </w:r>
      <w:r w:rsidRPr="00012995">
        <w:t xml:space="preserve"> that humans previously relied upon. Most notably, </w:t>
      </w:r>
      <w:r w:rsidRPr="007D3FB0">
        <w:rPr>
          <w:rStyle w:val="Emphasis"/>
        </w:rPr>
        <w:t xml:space="preserve">the age-old communal systems of social and moral </w:t>
      </w:r>
      <w:r w:rsidRPr="007D3FB0">
        <w:rPr>
          <w:rStyle w:val="Emphasis"/>
        </w:rPr>
        <w:lastRenderedPageBreak/>
        <w:t>regulation needed to be eradicated,</w:t>
      </w:r>
      <w:r w:rsidRPr="00012995">
        <w:t xml:space="preserve"> a process that systematically subordinated the ‘natural and human substance of society’, i.e., land and </w:t>
      </w:r>
      <w:proofErr w:type="spellStart"/>
      <w:r w:rsidRPr="00012995">
        <w:t>labour</w:t>
      </w:r>
      <w:proofErr w:type="spellEnd"/>
      <w:r w:rsidRPr="00012995">
        <w:t>, to market relations for the first time in history.</w:t>
      </w:r>
    </w:p>
    <w:p w14:paraId="001419CF" w14:textId="77777777" w:rsidR="005E2123" w:rsidRDefault="005E2123" w:rsidP="005E2123">
      <w:r>
        <w:t>Rise of Capitalism</w:t>
      </w:r>
    </w:p>
    <w:p w14:paraId="1E2EC56F" w14:textId="77777777" w:rsidR="005E2123" w:rsidRDefault="005E2123" w:rsidP="005E2123">
      <w:r>
        <w:t xml:space="preserve">At the heart of the rise of </w:t>
      </w:r>
      <w:r w:rsidRPr="007D3FB0">
        <w:rPr>
          <w:rStyle w:val="StyleUnderline"/>
        </w:rPr>
        <w:t>capitalism</w:t>
      </w:r>
      <w:r>
        <w:t xml:space="preserve">, therefore, </w:t>
      </w:r>
      <w:r w:rsidRPr="007D3FB0">
        <w:rPr>
          <w:rStyle w:val="StyleUnderline"/>
        </w:rPr>
        <w:t>rested a</w:t>
      </w:r>
      <w:r>
        <w:t xml:space="preserve"> ‘political’, legal, and </w:t>
      </w:r>
      <w:r w:rsidRPr="007D3FB0">
        <w:rPr>
          <w:rStyle w:val="StyleUnderline"/>
        </w:rPr>
        <w:t xml:space="preserve">violent process that led to the historically unprecedented characterization of land and </w:t>
      </w:r>
      <w:proofErr w:type="spellStart"/>
      <w:r w:rsidRPr="007D3FB0">
        <w:rPr>
          <w:rStyle w:val="StyleUnderline"/>
        </w:rPr>
        <w:t>labour</w:t>
      </w:r>
      <w:proofErr w:type="spellEnd"/>
      <w:r w:rsidRPr="007D3FB0">
        <w:rPr>
          <w:rStyle w:val="StyleUnderline"/>
        </w:rPr>
        <w:t xml:space="preserve"> as commodities</w:t>
      </w:r>
      <w:r>
        <w:t xml:space="preserve">. Without commodifying land and </w:t>
      </w:r>
      <w:proofErr w:type="spellStart"/>
      <w:r>
        <w:t>labour</w:t>
      </w:r>
      <w:proofErr w:type="spellEnd"/>
      <w:r>
        <w:t>, i.e., without treating the planet’s living substance as commodities, it would have been impossible to view the ‘economy’ as an institutionally and motivationally self-regulating sphere of life, an almost robotic creature functioning at the expense of human lives and livelihoods.</w:t>
      </w:r>
    </w:p>
    <w:p w14:paraId="035905C0" w14:textId="77777777" w:rsidR="005E2123" w:rsidRDefault="005E2123" w:rsidP="005E2123">
      <w:r w:rsidRPr="007D3FB0">
        <w:rPr>
          <w:rStyle w:val="StyleUnderline"/>
        </w:rPr>
        <w:t>Capitalism presupposed from the very beginning a radical transformation in the human use of nature as well as in the provision of life’s essential requirements.</w:t>
      </w:r>
      <w:r>
        <w:t xml:space="preserve"> In this sense, </w:t>
      </w:r>
      <w:r w:rsidRPr="00C765AF">
        <w:rPr>
          <w:rStyle w:val="StyleUnderline"/>
          <w:highlight w:val="green"/>
        </w:rPr>
        <w:t>the danger of global extinction</w:t>
      </w:r>
      <w:r w:rsidRPr="007D3FB0">
        <w:rPr>
          <w:rStyle w:val="StyleUnderline"/>
        </w:rPr>
        <w:t xml:space="preserve"> which we have been going </w:t>
      </w:r>
      <w:r w:rsidRPr="00C765AF">
        <w:rPr>
          <w:rStyle w:val="StyleUnderline"/>
          <w:highlight w:val="green"/>
        </w:rPr>
        <w:t>through is not a temporary hiccup</w:t>
      </w:r>
      <w:r w:rsidRPr="007D3FB0">
        <w:rPr>
          <w:rStyle w:val="StyleUnderline"/>
        </w:rPr>
        <w:t xml:space="preserve"> in an otherwise smoothly operating capitalist ecosystem but has always been a possibility built into the very structure of market society</w:t>
      </w:r>
      <w:r>
        <w:t>.</w:t>
      </w:r>
    </w:p>
    <w:p w14:paraId="093E5060" w14:textId="77777777" w:rsidR="005E2123" w:rsidRDefault="005E2123" w:rsidP="005E2123">
      <w:r>
        <w:t xml:space="preserve">On the one hand, by treating land and </w:t>
      </w:r>
      <w:proofErr w:type="spellStart"/>
      <w:r>
        <w:t>labour</w:t>
      </w:r>
      <w:proofErr w:type="spellEnd"/>
      <w: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w:t>
      </w:r>
    </w:p>
    <w:p w14:paraId="369E1A23" w14:textId="77777777" w:rsidR="005E2123" w:rsidRDefault="005E2123" w:rsidP="005E2123">
      <w:r>
        <w:t xml:space="preserve">On the other hand, however, as Ellen Wood argues, by subordinating all other considerations to the imperatives of market competition, </w:t>
      </w:r>
      <w:r w:rsidRPr="00C765AF">
        <w:rPr>
          <w:rStyle w:val="Emphasis"/>
          <w:highlight w:val="green"/>
        </w:rPr>
        <w:t>capitalism</w:t>
      </w:r>
      <w:r w:rsidRPr="007D3FB0">
        <w:rPr>
          <w:rStyle w:val="Emphasis"/>
        </w:rPr>
        <w:t xml:space="preserve"> has also </w:t>
      </w:r>
      <w:r w:rsidRPr="00C765AF">
        <w:rPr>
          <w:rStyle w:val="Emphasis"/>
          <w:highlight w:val="green"/>
        </w:rPr>
        <w:t xml:space="preserve">created poverty, homelessness, environmental </w:t>
      </w:r>
      <w:proofErr w:type="gramStart"/>
      <w:r w:rsidRPr="00C765AF">
        <w:rPr>
          <w:rStyle w:val="Emphasis"/>
          <w:highlight w:val="green"/>
        </w:rPr>
        <w:t>destruction</w:t>
      </w:r>
      <w:proofErr w:type="gramEnd"/>
      <w:r w:rsidRPr="00C765AF">
        <w:rPr>
          <w:rStyle w:val="Emphasis"/>
          <w:highlight w:val="green"/>
        </w:rPr>
        <w:t xml:space="preserve"> and pandemics.</w:t>
      </w:r>
      <w:r>
        <w:t xml:space="preserve">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w:t>
      </w:r>
    </w:p>
    <w:p w14:paraId="6A5D9172" w14:textId="77777777" w:rsidR="005E2123" w:rsidRPr="007D3FB0" w:rsidRDefault="005E2123" w:rsidP="005E2123">
      <w:pPr>
        <w:rPr>
          <w:rStyle w:val="StyleUnderline"/>
        </w:rPr>
      </w:pPr>
      <w:r>
        <w:t xml:space="preserve">Undoubtedly, </w:t>
      </w:r>
      <w:r w:rsidRPr="007D3FB0">
        <w:rPr>
          <w:rStyle w:val="StyleUnderline"/>
        </w:rPr>
        <w:t>Covid-19 has become the archetypal example that lays bare “the destructive impulses of a system in which the very fundamentals of existence are subjected to the requirements of profit.”</w:t>
      </w:r>
    </w:p>
    <w:p w14:paraId="22A1AF5D" w14:textId="77777777" w:rsidR="005E2123" w:rsidRDefault="005E2123" w:rsidP="005E2123">
      <w:r>
        <w:t xml:space="preserve">Can the ‘positive’ and ‘negative’ outcomes of capitalism be somewhat reconciled? Indeed, for a brief period in the Global North, it seemed they could be. During the so-called Golden Age of Capitalism (1945-70), massive productivity increases (alongside working-class struggles) allowed for steady increases in wages, job security, expansion of welfare state, improvements in the living conditions of </w:t>
      </w:r>
      <w:proofErr w:type="gramStart"/>
      <w:r>
        <w:t>the majority of</w:t>
      </w:r>
      <w:proofErr w:type="gramEnd"/>
      <w:r>
        <w:t xml:space="preserve"> the </w:t>
      </w:r>
      <w:proofErr w:type="spellStart"/>
      <w:r>
        <w:t>labouring</w:t>
      </w:r>
      <w:proofErr w:type="spellEnd"/>
      <w:r>
        <w:t xml:space="preserve"> masses as well as the expansion of civil and political liberties.</w:t>
      </w:r>
    </w:p>
    <w:p w14:paraId="2FD13A4F" w14:textId="77777777" w:rsidR="005E2123" w:rsidRDefault="005E2123" w:rsidP="005E2123">
      <w: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p>
    <w:p w14:paraId="08B6B308" w14:textId="77777777" w:rsidR="005E2123" w:rsidRDefault="005E2123" w:rsidP="005E2123">
      <w:r>
        <w:t>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w:t>
      </w:r>
    </w:p>
    <w:p w14:paraId="63FEF493" w14:textId="77777777" w:rsidR="005E2123" w:rsidRDefault="005E2123" w:rsidP="005E2123">
      <w:r>
        <w:t xml:space="preserve">For example, the MIT political economist Alice </w:t>
      </w:r>
      <w:proofErr w:type="spellStart"/>
      <w:r>
        <w:t>Amsden</w:t>
      </w:r>
      <w:proofErr w:type="spellEnd"/>
      <w: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w:t>
      </w:r>
      <w:proofErr w:type="gramStart"/>
      <w:r>
        <w:t>the vast majority of</w:t>
      </w:r>
      <w:proofErr w:type="gramEnd"/>
      <w:r>
        <w:t xml:space="preserve">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w:t>
      </w:r>
    </w:p>
    <w:p w14:paraId="46F98DDC" w14:textId="77777777" w:rsidR="005E2123" w:rsidRDefault="005E2123" w:rsidP="005E2123">
      <w:r>
        <w:t xml:space="preserve">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w:t>
      </w:r>
      <w:r>
        <w:lastRenderedPageBreak/>
        <w:t>Global South. In this respect, what is being painfully realized in the current conjuncture is that the North is no longer able to externalize the worst consequences of such an unsustainable mode of life. The North isn’t and won’t be spared the existential threats posed by global capitalism.</w:t>
      </w:r>
    </w:p>
    <w:p w14:paraId="6EC3FE52" w14:textId="77777777" w:rsidR="005E2123" w:rsidRDefault="005E2123" w:rsidP="005E2123">
      <w:r w:rsidRPr="007D3FB0">
        <w:rPr>
          <w:rStyle w:val="StyleUnderline"/>
        </w:rPr>
        <w:t xml:space="preserve">The implication is that any meaningful attempt at solving the present, and </w:t>
      </w:r>
      <w:r w:rsidRPr="007C106E">
        <w:rPr>
          <w:rStyle w:val="StyleUnderline"/>
          <w:highlight w:val="green"/>
        </w:rPr>
        <w:t>future crises needs to take the bull by the horn.</w:t>
      </w:r>
      <w:r w:rsidRPr="007C106E">
        <w:rPr>
          <w:highlight w:val="green"/>
        </w:rPr>
        <w:t xml:space="preserve"> </w:t>
      </w:r>
      <w:r w:rsidRPr="007C106E">
        <w:rPr>
          <w:rStyle w:val="StyleUnderline"/>
          <w:highlight w:val="green"/>
        </w:rPr>
        <w:t>There is literally no choice</w:t>
      </w:r>
      <w:r w:rsidRPr="007D3FB0">
        <w:rPr>
          <w:rStyle w:val="StyleUnderline"/>
        </w:rPr>
        <w:t xml:space="preserve"> to be made between ‘capitalism’ and ‘capitalism with a human face’</w:t>
      </w:r>
      <w:r>
        <w:t xml:space="preserve">. </w:t>
      </w:r>
      <w:proofErr w:type="gramStart"/>
      <w:r>
        <w:t>As long as</w:t>
      </w:r>
      <w:proofErr w:type="gramEnd"/>
      <w:r>
        <w:t xml:space="preserve"> the underlying dynamics of our lives remain the same, as long as we keep treating nature and human beings as commodities, no cosmetic surgery will do.</w:t>
      </w:r>
    </w:p>
    <w:p w14:paraId="700081FA" w14:textId="77777777" w:rsidR="005E2123" w:rsidRPr="00012995" w:rsidRDefault="005E2123" w:rsidP="005E2123">
      <w:r>
        <w:t>To the contrary, historical experience suggests that such minimal interventions will sooner or later backfire, re-legitimizing capitalism pure and simple</w:t>
      </w:r>
      <w:r w:rsidRPr="007C106E">
        <w:rPr>
          <w:rStyle w:val="Emphasis"/>
          <w:highlight w:val="green"/>
        </w:rPr>
        <w:t>. The only way to</w:t>
      </w:r>
      <w:r w:rsidRPr="007D3FB0">
        <w:rPr>
          <w:rStyle w:val="Emphasis"/>
        </w:rPr>
        <w:t xml:space="preserve"> ‘re-embed’ our economies and </w:t>
      </w:r>
      <w:r w:rsidRPr="007C106E">
        <w:rPr>
          <w:rStyle w:val="Emphasis"/>
          <w:highlight w:val="green"/>
        </w:rPr>
        <w:t>save our lives</w:t>
      </w:r>
      <w:r w:rsidRPr="007D3FB0">
        <w:rPr>
          <w:rStyle w:val="Emphasis"/>
        </w:rPr>
        <w:t xml:space="preserve"> from ecological collapse </w:t>
      </w:r>
      <w:r w:rsidRPr="007C106E">
        <w:rPr>
          <w:rStyle w:val="Emphasis"/>
          <w:highlight w:val="green"/>
        </w:rPr>
        <w:t>is by intervening in the very heart of the beast:</w:t>
      </w:r>
      <w:r w:rsidRPr="007D3FB0">
        <w:rPr>
          <w:rStyle w:val="Emphasis"/>
        </w:rPr>
        <w:t xml:space="preserve"> land and human beings need to be taken out of the market.</w:t>
      </w:r>
      <w:r>
        <w:t xml:space="preserve"> The beast is not </w:t>
      </w:r>
      <w:proofErr w:type="spellStart"/>
      <w:r>
        <w:t>tameable</w:t>
      </w:r>
      <w:proofErr w:type="spellEnd"/>
      <w:r w:rsidRPr="007C106E">
        <w:rPr>
          <w:highlight w:val="green"/>
        </w:rPr>
        <w:t>; it needs to be killed</w:t>
      </w:r>
      <w:r>
        <w:t>. •</w:t>
      </w:r>
    </w:p>
    <w:p w14:paraId="5E874D21" w14:textId="77777777" w:rsidR="005E2123" w:rsidRPr="008500D6" w:rsidRDefault="005E2123" w:rsidP="005E2123">
      <w:pPr>
        <w:pStyle w:val="Heading4"/>
        <w:rPr>
          <w:rFonts w:cs="Times New Roman"/>
        </w:rPr>
      </w:pPr>
      <w:r w:rsidRPr="008500D6">
        <w:rPr>
          <w:rFonts w:cs="Times New Roman"/>
        </w:rPr>
        <w:t>Diseases cause extinction</w:t>
      </w:r>
      <w:r>
        <w:rPr>
          <w:rFonts w:cs="Times New Roman"/>
        </w:rPr>
        <w:t xml:space="preserve"> – they’ll start in the U.S., which </w:t>
      </w:r>
      <w:r w:rsidRPr="008500D6">
        <w:rPr>
          <w:rFonts w:cs="Times New Roman"/>
          <w:u w:val="single"/>
        </w:rPr>
        <w:t>avoids burnout</w:t>
      </w:r>
    </w:p>
    <w:p w14:paraId="07A6C7D4" w14:textId="77777777" w:rsidR="005E2123" w:rsidRPr="008500D6" w:rsidRDefault="005E2123" w:rsidP="005E2123">
      <w:r w:rsidRPr="008500D6">
        <w:rPr>
          <w:rStyle w:val="Style13ptBold"/>
        </w:rPr>
        <w:t>Bar-Yam, 16</w:t>
      </w:r>
      <w:r w:rsidRPr="008500D6">
        <w:t xml:space="preserve"> - SB and PhD in physics from MIT, president of the New England Complex Systems Institute (</w:t>
      </w:r>
      <w:proofErr w:type="spellStart"/>
      <w:r w:rsidRPr="008500D6">
        <w:t>Yaneer</w:t>
      </w:r>
      <w:proofErr w:type="spellEnd"/>
      <w:r w:rsidRPr="008500D6">
        <w:t xml:space="preserve"> Bar-Yam, "Transition to extinction: Pandemics in a connected world," </w:t>
      </w:r>
      <w:r w:rsidRPr="008500D6">
        <w:rPr>
          <w:i/>
        </w:rPr>
        <w:t>Medium</w:t>
      </w:r>
      <w:r w:rsidRPr="008500D6">
        <w:t>, 7-3-2016, https://medium.com/complex-systems-channel/transition-to-extinction-pandemics-in-a-connected-world-153867fe98f4#.2bxv2alfc)</w:t>
      </w:r>
    </w:p>
    <w:p w14:paraId="244CC584" w14:textId="77777777" w:rsidR="005E2123" w:rsidRPr="00FA5B2C" w:rsidRDefault="005E2123" w:rsidP="005E2123">
      <w:pPr>
        <w:rPr>
          <w:sz w:val="14"/>
        </w:rPr>
      </w:pPr>
      <w:r w:rsidRPr="008500D6">
        <w:rPr>
          <w:rStyle w:val="StyleUnderline"/>
        </w:rPr>
        <w:t xml:space="preserve">When we introduce long range transportation into the model, the success of more </w:t>
      </w:r>
      <w:r w:rsidRPr="006E0700">
        <w:rPr>
          <w:rStyle w:val="StyleUnderline"/>
          <w:highlight w:val="green"/>
        </w:rPr>
        <w:t xml:space="preserve">aggressive </w:t>
      </w:r>
      <w:proofErr w:type="gramStart"/>
      <w:r w:rsidRPr="006E0700">
        <w:rPr>
          <w:rStyle w:val="StyleUnderline"/>
          <w:highlight w:val="green"/>
        </w:rPr>
        <w:t>strains</w:t>
      </w:r>
      <w:proofErr w:type="gramEnd"/>
      <w:r w:rsidRPr="008500D6">
        <w:rPr>
          <w:rStyle w:val="StyleUnderline"/>
        </w:rPr>
        <w:t xml:space="preserve"> changes</w:t>
      </w:r>
      <w:r w:rsidRPr="00FA5B2C">
        <w:rPr>
          <w:sz w:val="14"/>
        </w:rPr>
        <w:t xml:space="preserve">. </w:t>
      </w:r>
      <w:r w:rsidRPr="008500D6">
        <w:rPr>
          <w:rStyle w:val="StyleUnderline"/>
        </w:rPr>
        <w:t xml:space="preserve">They can </w:t>
      </w:r>
      <w:r w:rsidRPr="006E0700">
        <w:rPr>
          <w:rStyle w:val="StyleUnderline"/>
          <w:highlight w:val="green"/>
        </w:rPr>
        <w:t>use</w:t>
      </w:r>
      <w:r w:rsidRPr="008500D6">
        <w:rPr>
          <w:rStyle w:val="StyleUnderline"/>
        </w:rPr>
        <w:t xml:space="preserve"> the </w:t>
      </w:r>
      <w:proofErr w:type="gramStart"/>
      <w:r w:rsidRPr="006E0700">
        <w:rPr>
          <w:rStyle w:val="StyleUnderline"/>
          <w:highlight w:val="green"/>
        </w:rPr>
        <w:t>long range</w:t>
      </w:r>
      <w:proofErr w:type="gramEnd"/>
      <w:r w:rsidRPr="006E0700">
        <w:rPr>
          <w:rStyle w:val="StyleUnderline"/>
          <w:highlight w:val="green"/>
        </w:rPr>
        <w:t xml:space="preserve"> transportation to</w:t>
      </w:r>
      <w:r w:rsidRPr="00361DCF">
        <w:rPr>
          <w:rStyle w:val="StyleUnderline"/>
        </w:rPr>
        <w:t xml:space="preserve"> </w:t>
      </w:r>
      <w:r w:rsidRPr="006E0700">
        <w:rPr>
          <w:rStyle w:val="Emphasis"/>
          <w:highlight w:val="green"/>
        </w:rPr>
        <w:t>find new hosts</w:t>
      </w:r>
      <w:r w:rsidRPr="00361DCF">
        <w:rPr>
          <w:rStyle w:val="StyleUnderline"/>
        </w:rPr>
        <w:t xml:space="preserve"> </w:t>
      </w:r>
      <w:r w:rsidRPr="006E0700">
        <w:rPr>
          <w:rStyle w:val="StyleUnderline"/>
          <w:highlight w:val="green"/>
        </w:rPr>
        <w:t>and</w:t>
      </w:r>
      <w:r w:rsidRPr="00361DCF">
        <w:rPr>
          <w:rStyle w:val="StyleUnderline"/>
        </w:rPr>
        <w:t xml:space="preserve"> </w:t>
      </w:r>
      <w:r w:rsidRPr="006E0700">
        <w:rPr>
          <w:rStyle w:val="Emphasis"/>
          <w:highlight w:val="green"/>
        </w:rPr>
        <w:t>escape local extinction</w:t>
      </w:r>
      <w:r w:rsidRPr="00FA5B2C">
        <w:rPr>
          <w:sz w:val="14"/>
        </w:rPr>
        <w:t xml:space="preserve">. Figure 3 shows that </w:t>
      </w:r>
      <w:r w:rsidRPr="006E0700">
        <w:rPr>
          <w:rStyle w:val="StyleUnderline"/>
          <w:highlight w:val="green"/>
        </w:rPr>
        <w:t>the more transportation</w:t>
      </w:r>
      <w:r w:rsidRPr="00361DCF">
        <w:rPr>
          <w:rStyle w:val="StyleUnderline"/>
        </w:rPr>
        <w:t xml:space="preserve"> routes</w:t>
      </w:r>
      <w:r w:rsidRPr="00FA5B2C">
        <w:rPr>
          <w:sz w:val="14"/>
        </w:rPr>
        <w:t xml:space="preserve"> introduced into the model, </w:t>
      </w:r>
      <w:r w:rsidRPr="006E0700">
        <w:rPr>
          <w:rStyle w:val="StyleUnderline"/>
          <w:highlight w:val="green"/>
        </w:rPr>
        <w:t>the</w:t>
      </w:r>
      <w:r w:rsidRPr="00361DCF">
        <w:rPr>
          <w:rStyle w:val="StyleUnderline"/>
        </w:rPr>
        <w:t xml:space="preserve"> </w:t>
      </w:r>
      <w:proofErr w:type="gramStart"/>
      <w:r w:rsidRPr="006E0700">
        <w:rPr>
          <w:rStyle w:val="Emphasis"/>
          <w:highlight w:val="green"/>
        </w:rPr>
        <w:t>more</w:t>
      </w:r>
      <w:r w:rsidRPr="00361DCF">
        <w:rPr>
          <w:rStyle w:val="Emphasis"/>
        </w:rPr>
        <w:t xml:space="preserve"> higher</w:t>
      </w:r>
      <w:proofErr w:type="gramEnd"/>
      <w:r w:rsidRPr="00361DCF">
        <w:rPr>
          <w:rStyle w:val="Emphasis"/>
        </w:rPr>
        <w:t xml:space="preserve"> aggressive </w:t>
      </w:r>
      <w:r w:rsidRPr="006E0700">
        <w:rPr>
          <w:rStyle w:val="Emphasis"/>
          <w:highlight w:val="green"/>
        </w:rPr>
        <w:t>pathogens</w:t>
      </w:r>
      <w:r w:rsidRPr="00361DCF">
        <w:rPr>
          <w:rStyle w:val="Emphasis"/>
        </w:rPr>
        <w:t xml:space="preserve"> are able to </w:t>
      </w:r>
      <w:r w:rsidRPr="006E0700">
        <w:rPr>
          <w:rStyle w:val="Emphasis"/>
          <w:highlight w:val="green"/>
        </w:rPr>
        <w:t>survive and spread</w:t>
      </w:r>
      <w:r w:rsidRPr="00FA5B2C">
        <w:rPr>
          <w:sz w:val="14"/>
        </w:rPr>
        <w:t>.</w:t>
      </w:r>
    </w:p>
    <w:p w14:paraId="304226F4" w14:textId="77777777" w:rsidR="005E2123" w:rsidRPr="00FA5B2C" w:rsidRDefault="005E2123" w:rsidP="005E2123">
      <w:pPr>
        <w:rPr>
          <w:sz w:val="14"/>
        </w:rPr>
      </w:pPr>
      <w:r w:rsidRPr="00FA5B2C">
        <w:rPr>
          <w:sz w:val="14"/>
        </w:rPr>
        <w:t xml:space="preserve">As we add more </w:t>
      </w:r>
      <w:proofErr w:type="gramStart"/>
      <w:r w:rsidRPr="00FA5B2C">
        <w:rPr>
          <w:sz w:val="14"/>
        </w:rPr>
        <w:t>long range</w:t>
      </w:r>
      <w:proofErr w:type="gramEnd"/>
      <w:r w:rsidRPr="00FA5B2C">
        <w:rPr>
          <w:sz w:val="14"/>
        </w:rPr>
        <w:t xml:space="preserve"> transportation, </w:t>
      </w:r>
      <w:r w:rsidRPr="00352694">
        <w:rPr>
          <w:rStyle w:val="StyleUnderline"/>
        </w:rPr>
        <w:t xml:space="preserve">there is a </w:t>
      </w:r>
      <w:r w:rsidRPr="00352694">
        <w:rPr>
          <w:rStyle w:val="Emphasis"/>
        </w:rPr>
        <w:t>critical point</w:t>
      </w:r>
      <w:r w:rsidRPr="00FA5B2C">
        <w:rPr>
          <w:sz w:val="14"/>
        </w:rPr>
        <w:t xml:space="preserve"> </w:t>
      </w:r>
      <w:r w:rsidRPr="00352694">
        <w:rPr>
          <w:rStyle w:val="StyleUnderline"/>
        </w:rPr>
        <w:t>at which</w:t>
      </w:r>
      <w:r w:rsidRPr="00361DCF">
        <w:rPr>
          <w:rStyle w:val="StyleUnderline"/>
        </w:rPr>
        <w:t xml:space="preserve"> pathogens become so aggressive that the entire host population dies</w:t>
      </w:r>
      <w:r w:rsidRPr="00FA5B2C">
        <w:rPr>
          <w:sz w:val="14"/>
        </w:rPr>
        <w:t xml:space="preserve">. </w:t>
      </w:r>
      <w:r w:rsidRPr="00361DCF">
        <w:rPr>
          <w:rStyle w:val="StyleUnderline"/>
        </w:rPr>
        <w:t>The pathogens die at the same time</w:t>
      </w:r>
      <w:r w:rsidRPr="00FA5B2C">
        <w:rPr>
          <w:sz w:val="14"/>
        </w:rPr>
        <w:t xml:space="preserve">, </w:t>
      </w:r>
      <w:r w:rsidRPr="00361DCF">
        <w:rPr>
          <w:rStyle w:val="StyleUnderline"/>
        </w:rPr>
        <w:t>but that is not exactly a consolation to the hosts</w:t>
      </w:r>
      <w:r w:rsidRPr="00FA5B2C">
        <w:rPr>
          <w:sz w:val="14"/>
        </w:rPr>
        <w:t xml:space="preserve">. We call this the phase transition to extinction (Figure 4). </w:t>
      </w:r>
      <w:r w:rsidRPr="006E0700">
        <w:rPr>
          <w:rStyle w:val="StyleUnderline"/>
          <w:highlight w:val="green"/>
        </w:rPr>
        <w:t>With increasing levels of global transportation</w:t>
      </w:r>
      <w:r w:rsidRPr="00FA5B2C">
        <w:rPr>
          <w:sz w:val="14"/>
        </w:rPr>
        <w:t xml:space="preserve">, </w:t>
      </w:r>
      <w:r w:rsidRPr="00361DCF">
        <w:rPr>
          <w:rStyle w:val="StyleUnderline"/>
        </w:rPr>
        <w:t xml:space="preserve">human </w:t>
      </w:r>
      <w:r w:rsidRPr="006E0700">
        <w:rPr>
          <w:rStyle w:val="StyleUnderline"/>
          <w:highlight w:val="green"/>
        </w:rPr>
        <w:t>civilization may be approaching</w:t>
      </w:r>
      <w:r w:rsidRPr="00361DCF">
        <w:rPr>
          <w:rStyle w:val="StyleUnderline"/>
        </w:rPr>
        <w:t xml:space="preserve"> such </w:t>
      </w:r>
      <w:r w:rsidRPr="006E0700">
        <w:rPr>
          <w:rStyle w:val="StyleUnderline"/>
          <w:highlight w:val="green"/>
        </w:rPr>
        <w:t>a</w:t>
      </w:r>
      <w:r w:rsidRPr="00361DCF">
        <w:rPr>
          <w:rStyle w:val="StyleUnderline"/>
        </w:rPr>
        <w:t xml:space="preserve"> </w:t>
      </w:r>
      <w:r w:rsidRPr="006E0700">
        <w:rPr>
          <w:rStyle w:val="Emphasis"/>
          <w:highlight w:val="green"/>
        </w:rPr>
        <w:t>critical threshold</w:t>
      </w:r>
      <w:r w:rsidRPr="00FA5B2C">
        <w:rPr>
          <w:sz w:val="14"/>
        </w:rPr>
        <w:t>.</w:t>
      </w:r>
    </w:p>
    <w:p w14:paraId="74DD3BD9" w14:textId="77777777" w:rsidR="005E2123" w:rsidRPr="00FA5B2C" w:rsidRDefault="005E2123" w:rsidP="005E2123">
      <w:pPr>
        <w:rPr>
          <w:sz w:val="14"/>
        </w:rPr>
      </w:pPr>
      <w:r w:rsidRPr="00FA5B2C">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361DCF">
        <w:rPr>
          <w:rStyle w:val="StyleUnderline"/>
        </w:rPr>
        <w:t xml:space="preserve">it is </w:t>
      </w:r>
      <w:proofErr w:type="gramStart"/>
      <w:r w:rsidRPr="00361DCF">
        <w:rPr>
          <w:rStyle w:val="StyleUnderline"/>
        </w:rPr>
        <w:t>really about</w:t>
      </w:r>
      <w:proofErr w:type="gramEnd"/>
      <w:r w:rsidRPr="00361DCF">
        <w:rPr>
          <w:rStyle w:val="StyleUnderline"/>
        </w:rPr>
        <w:t xml:space="preserve"> which pathogens will be found in a system that is </w:t>
      </w:r>
      <w:r w:rsidRPr="00361DCF">
        <w:rPr>
          <w:rStyle w:val="Emphasis"/>
        </w:rPr>
        <w:t>highly connected</w:t>
      </w:r>
      <w:r w:rsidRPr="00FA5B2C">
        <w:rPr>
          <w:sz w:val="14"/>
        </w:rPr>
        <w:t xml:space="preserve">, </w:t>
      </w:r>
      <w:r w:rsidRPr="00361DCF">
        <w:rPr>
          <w:rStyle w:val="StyleUnderline"/>
        </w:rPr>
        <w:t xml:space="preserve">and Ebola can spread in a </w:t>
      </w:r>
      <w:r w:rsidRPr="00361DCF">
        <w:rPr>
          <w:rStyle w:val="Emphasis"/>
        </w:rPr>
        <w:t>highly connected world</w:t>
      </w:r>
      <w:r w:rsidRPr="00FA5B2C">
        <w:rPr>
          <w:sz w:val="14"/>
        </w:rPr>
        <w:t>.</w:t>
      </w:r>
    </w:p>
    <w:p w14:paraId="664DF289" w14:textId="77777777" w:rsidR="005E2123" w:rsidRPr="00FA5B2C" w:rsidRDefault="005E2123" w:rsidP="005E2123">
      <w:pPr>
        <w:rPr>
          <w:sz w:val="14"/>
        </w:rPr>
      </w:pPr>
      <w:r w:rsidRPr="00FA5B2C">
        <w:rPr>
          <w:sz w:val="14"/>
        </w:rPr>
        <w:t xml:space="preserve">The </w:t>
      </w:r>
      <w:r w:rsidRPr="00361DCF">
        <w:rPr>
          <w:rStyle w:val="StyleUnderline"/>
        </w:rPr>
        <w:t>traditional approach</w:t>
      </w:r>
      <w:r w:rsidRPr="00FA5B2C">
        <w:rPr>
          <w:sz w:val="14"/>
        </w:rPr>
        <w:t xml:space="preserve"> to public health </w:t>
      </w:r>
      <w:r w:rsidRPr="00361DCF">
        <w:rPr>
          <w:rStyle w:val="StyleUnderline"/>
        </w:rPr>
        <w:t>uses historical evidence</w:t>
      </w:r>
      <w:r w:rsidRPr="00FA5B2C">
        <w:rPr>
          <w:sz w:val="14"/>
        </w:rPr>
        <w:t xml:space="preserve"> analyzed statistically </w:t>
      </w:r>
      <w:r w:rsidRPr="00361DCF">
        <w:rPr>
          <w:rStyle w:val="StyleUnderline"/>
        </w:rPr>
        <w:t>to assess the</w:t>
      </w:r>
      <w:r w:rsidRPr="00FA5B2C">
        <w:rPr>
          <w:sz w:val="14"/>
        </w:rPr>
        <w:t xml:space="preserve"> potential </w:t>
      </w:r>
      <w:r w:rsidRPr="00361DCF">
        <w:rPr>
          <w:rStyle w:val="StyleUnderline"/>
        </w:rPr>
        <w:t>impacts of a disease</w:t>
      </w:r>
      <w:r w:rsidRPr="00FA5B2C">
        <w:rPr>
          <w:sz w:val="14"/>
        </w:rPr>
        <w:t>. As a result</w:t>
      </w:r>
      <w:r w:rsidRPr="00361DCF">
        <w:rPr>
          <w:rStyle w:val="StyleUnderline"/>
        </w:rPr>
        <w:t>, many were surprised by the spread of Ebola through West Africa in 2014</w:t>
      </w:r>
      <w:r w:rsidRPr="00FA5B2C">
        <w:rPr>
          <w:sz w:val="14"/>
        </w:rPr>
        <w:t xml:space="preserve">. </w:t>
      </w:r>
      <w:r w:rsidRPr="00361DCF">
        <w:rPr>
          <w:rStyle w:val="StyleUnderline"/>
        </w:rPr>
        <w:t>As the connectivity of the world increases</w:t>
      </w:r>
      <w:r w:rsidRPr="00FA5B2C">
        <w:rPr>
          <w:sz w:val="14"/>
        </w:rPr>
        <w:t xml:space="preserve">, </w:t>
      </w:r>
      <w:proofErr w:type="gramStart"/>
      <w:r w:rsidRPr="006E0700">
        <w:rPr>
          <w:rStyle w:val="Emphasis"/>
          <w:highlight w:val="green"/>
        </w:rPr>
        <w:t>past experience</w:t>
      </w:r>
      <w:proofErr w:type="gramEnd"/>
      <w:r w:rsidRPr="006E0700">
        <w:rPr>
          <w:rStyle w:val="Emphasis"/>
          <w:highlight w:val="green"/>
        </w:rPr>
        <w:t xml:space="preserve"> is not a good guide</w:t>
      </w:r>
      <w:r w:rsidRPr="00FA5B2C">
        <w:rPr>
          <w:sz w:val="14"/>
        </w:rPr>
        <w:t xml:space="preserve"> </w:t>
      </w:r>
      <w:r w:rsidRPr="006E0700">
        <w:rPr>
          <w:rStyle w:val="StyleUnderline"/>
          <w:highlight w:val="green"/>
        </w:rPr>
        <w:t>to future events</w:t>
      </w:r>
      <w:r w:rsidRPr="00FA5B2C">
        <w:rPr>
          <w:sz w:val="14"/>
        </w:rPr>
        <w:t>.</w:t>
      </w:r>
    </w:p>
    <w:p w14:paraId="575E519A" w14:textId="77777777" w:rsidR="005E2123" w:rsidRPr="00FA5B2C" w:rsidRDefault="005E2123" w:rsidP="005E2123">
      <w:pPr>
        <w:rPr>
          <w:sz w:val="14"/>
        </w:rPr>
      </w:pPr>
      <w:r w:rsidRPr="00FA5B2C">
        <w:rPr>
          <w:sz w:val="14"/>
        </w:rPr>
        <w:t xml:space="preserve">A key point about the phase transition to extinction is its suddenness. </w:t>
      </w:r>
      <w:r w:rsidRPr="00361DCF">
        <w:rPr>
          <w:rStyle w:val="StyleUnderline"/>
        </w:rPr>
        <w:t>Even a system that seems stable</w:t>
      </w:r>
      <w:r w:rsidRPr="00FA5B2C">
        <w:rPr>
          <w:sz w:val="14"/>
        </w:rPr>
        <w:t xml:space="preserve">, </w:t>
      </w:r>
      <w:r w:rsidRPr="00361DCF">
        <w:rPr>
          <w:rStyle w:val="StyleUnderline"/>
        </w:rPr>
        <w:t xml:space="preserve">can be </w:t>
      </w:r>
      <w:r w:rsidRPr="00361DCF">
        <w:rPr>
          <w:rStyle w:val="Emphasis"/>
        </w:rPr>
        <w:t>destabilized</w:t>
      </w:r>
      <w:r w:rsidRPr="00361DCF">
        <w:rPr>
          <w:rStyle w:val="StyleUnderline"/>
        </w:rPr>
        <w:t xml:space="preserve"> by a few more long-range connections</w:t>
      </w:r>
      <w:r w:rsidRPr="00FA5B2C">
        <w:rPr>
          <w:sz w:val="14"/>
        </w:rPr>
        <w:t xml:space="preserve">, </w:t>
      </w:r>
      <w:r w:rsidRPr="00361DCF">
        <w:rPr>
          <w:rStyle w:val="StyleUnderline"/>
        </w:rPr>
        <w:t>and connectivity is continuing to increase</w:t>
      </w:r>
      <w:r w:rsidRPr="00FA5B2C">
        <w:rPr>
          <w:sz w:val="14"/>
        </w:rPr>
        <w:t>.</w:t>
      </w:r>
    </w:p>
    <w:p w14:paraId="586D66FF" w14:textId="77777777" w:rsidR="005E2123" w:rsidRPr="00FA5B2C" w:rsidRDefault="005E2123" w:rsidP="005E2123">
      <w:pPr>
        <w:rPr>
          <w:sz w:val="14"/>
        </w:rPr>
      </w:pPr>
      <w:r w:rsidRPr="00FA5B2C">
        <w:rPr>
          <w:sz w:val="14"/>
        </w:rPr>
        <w:t>So how close are we to the tipping point? We don’t know but it would be good to find out before it happens.</w:t>
      </w:r>
    </w:p>
    <w:p w14:paraId="78152D9C" w14:textId="77777777" w:rsidR="005E2123" w:rsidRPr="00FA5B2C" w:rsidRDefault="005E2123" w:rsidP="005E2123">
      <w:pPr>
        <w:rPr>
          <w:sz w:val="14"/>
        </w:rPr>
      </w:pPr>
      <w:r w:rsidRPr="00FA5B2C">
        <w:rPr>
          <w:sz w:val="14"/>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p>
    <w:p w14:paraId="5F83A5DE" w14:textId="77777777" w:rsidR="005E2123" w:rsidRPr="00FA5B2C" w:rsidRDefault="005E2123" w:rsidP="005E2123">
      <w:pPr>
        <w:rPr>
          <w:sz w:val="14"/>
        </w:rPr>
      </w:pPr>
      <w:r w:rsidRPr="00FA5B2C">
        <w:rPr>
          <w:sz w:val="14"/>
        </w:rPr>
        <w:lastRenderedPageBreak/>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61DCF">
        <w:rPr>
          <w:rStyle w:val="StyleUnderline"/>
        </w:rPr>
        <w:t xml:space="preserve">As the world becomes more connected, </w:t>
      </w:r>
      <w:r w:rsidRPr="00361DCF">
        <w:rPr>
          <w:rStyle w:val="Emphasis"/>
        </w:rPr>
        <w:t>the dangers increase</w:t>
      </w:r>
      <w:r w:rsidRPr="00FA5B2C">
        <w:rPr>
          <w:sz w:val="14"/>
        </w:rPr>
        <w:t>.</w:t>
      </w:r>
    </w:p>
    <w:p w14:paraId="587F1A93" w14:textId="77777777" w:rsidR="005E2123" w:rsidRPr="00FA5B2C" w:rsidRDefault="005E2123" w:rsidP="005E2123">
      <w:pPr>
        <w:rPr>
          <w:sz w:val="14"/>
        </w:rPr>
      </w:pPr>
      <w:r w:rsidRPr="00FA5B2C">
        <w:rPr>
          <w:sz w:val="14"/>
        </w:rPr>
        <w:t xml:space="preserve">Are people in western countries safe because of higher quality health systems? Countries like </w:t>
      </w:r>
      <w:r w:rsidRPr="006E0700">
        <w:rPr>
          <w:rStyle w:val="StyleUnderline"/>
          <w:highlight w:val="green"/>
        </w:rPr>
        <w:t>the U.S. have</w:t>
      </w:r>
      <w:r w:rsidRPr="00361DCF">
        <w:rPr>
          <w:rStyle w:val="StyleUnderline"/>
        </w:rPr>
        <w:t xml:space="preserve"> </w:t>
      </w:r>
      <w:r w:rsidRPr="006E0700">
        <w:rPr>
          <w:rStyle w:val="Emphasis"/>
          <w:highlight w:val="green"/>
        </w:rPr>
        <w:t>highly skewed networks</w:t>
      </w:r>
      <w:r w:rsidRPr="00361DCF">
        <w:rPr>
          <w:rStyle w:val="StyleUnderline"/>
        </w:rPr>
        <w:t xml:space="preserve"> </w:t>
      </w:r>
      <w:r w:rsidRPr="006E0700">
        <w:rPr>
          <w:rStyle w:val="StyleUnderline"/>
          <w:highlight w:val="green"/>
        </w:rPr>
        <w:t>of social interactions with</w:t>
      </w:r>
      <w:r w:rsidRPr="00361DCF">
        <w:rPr>
          <w:rStyle w:val="StyleUnderline"/>
        </w:rPr>
        <w:t xml:space="preserve"> some </w:t>
      </w:r>
      <w:r w:rsidRPr="00361DCF">
        <w:rPr>
          <w:rStyle w:val="Emphasis"/>
        </w:rPr>
        <w:t xml:space="preserve">very </w:t>
      </w:r>
      <w:r w:rsidRPr="006E0700">
        <w:rPr>
          <w:rStyle w:val="Emphasis"/>
          <w:highlight w:val="green"/>
        </w:rPr>
        <w:t>highly connected individuals</w:t>
      </w:r>
      <w:r w:rsidRPr="00361DCF">
        <w:rPr>
          <w:rStyle w:val="StyleUnderline"/>
        </w:rPr>
        <w:t xml:space="preserve"> </w:t>
      </w:r>
      <w:r w:rsidRPr="006E0700">
        <w:rPr>
          <w:rStyle w:val="StyleUnderline"/>
          <w:highlight w:val="green"/>
        </w:rPr>
        <w:t>that can be</w:t>
      </w:r>
      <w:r w:rsidRPr="00FA5B2C">
        <w:rPr>
          <w:sz w:val="14"/>
        </w:rPr>
        <w:t xml:space="preserve"> “</w:t>
      </w:r>
      <w:proofErr w:type="spellStart"/>
      <w:r w:rsidRPr="006E0700">
        <w:rPr>
          <w:rStyle w:val="Emphasis"/>
          <w:highlight w:val="green"/>
        </w:rPr>
        <w:t>superspreaders</w:t>
      </w:r>
      <w:proofErr w:type="spellEnd"/>
      <w:r w:rsidRPr="00FA5B2C">
        <w:rPr>
          <w:sz w:val="14"/>
        </w:rPr>
        <w:t xml:space="preserve">.” The chances of such an individual becoming infected may be low but </w:t>
      </w:r>
      <w:r w:rsidRPr="00361DCF">
        <w:rPr>
          <w:rStyle w:val="StyleUnderline"/>
        </w:rPr>
        <w:t>events like a mass outbreak pose a much greater risk if they do happen</w:t>
      </w:r>
      <w:r w:rsidRPr="00FA5B2C">
        <w:rPr>
          <w:sz w:val="14"/>
        </w:rPr>
        <w:t xml:space="preserve">. </w:t>
      </w:r>
      <w:r w:rsidRPr="00361DCF">
        <w:rPr>
          <w:rStyle w:val="StyleUnderline"/>
        </w:rPr>
        <w:t>If a sick food service worker in an airport infects 100 passengers</w:t>
      </w:r>
      <w:r w:rsidRPr="00FA5B2C">
        <w:rPr>
          <w:sz w:val="14"/>
        </w:rPr>
        <w:t xml:space="preserve">, </w:t>
      </w:r>
      <w:r w:rsidRPr="00361DCF">
        <w:rPr>
          <w:rStyle w:val="StyleUnderline"/>
        </w:rPr>
        <w:t>or a contagion event happens in mass transportation</w:t>
      </w:r>
      <w:r w:rsidRPr="00FA5B2C">
        <w:rPr>
          <w:sz w:val="14"/>
        </w:rPr>
        <w:t xml:space="preserve">, </w:t>
      </w:r>
      <w:r w:rsidRPr="006E0700">
        <w:rPr>
          <w:rStyle w:val="StyleUnderline"/>
          <w:highlight w:val="green"/>
        </w:rPr>
        <w:t>an outbreak could</w:t>
      </w:r>
      <w:r w:rsidRPr="00361DCF">
        <w:rPr>
          <w:rStyle w:val="StyleUnderline"/>
        </w:rPr>
        <w:t xml:space="preserve"> very well </w:t>
      </w:r>
      <w:r w:rsidRPr="006E0700">
        <w:rPr>
          <w:rStyle w:val="StyleUnderline"/>
          <w:highlight w:val="green"/>
        </w:rPr>
        <w:t>prove</w:t>
      </w:r>
      <w:r w:rsidRPr="00361DCF">
        <w:rPr>
          <w:rStyle w:val="StyleUnderline"/>
        </w:rPr>
        <w:t xml:space="preserve"> </w:t>
      </w:r>
      <w:r w:rsidRPr="006E0700">
        <w:rPr>
          <w:rStyle w:val="Emphasis"/>
          <w:highlight w:val="green"/>
        </w:rPr>
        <w:t>unstoppable</w:t>
      </w:r>
      <w:r w:rsidRPr="00FA5B2C">
        <w:rPr>
          <w:sz w:val="14"/>
        </w:rPr>
        <w:t>.</w:t>
      </w:r>
    </w:p>
    <w:p w14:paraId="1F2B6CF2" w14:textId="77777777" w:rsidR="005E2123" w:rsidRPr="003C7C87" w:rsidRDefault="005E2123" w:rsidP="005E2123">
      <w:pPr>
        <w:rPr>
          <w:rStyle w:val="StyleUnderline"/>
        </w:rPr>
      </w:pPr>
      <w:r w:rsidRPr="00FA5B2C">
        <w:rPr>
          <w:sz w:val="14"/>
        </w:rPr>
        <w:t xml:space="preserve">Watch this mock video of a pathogen spreading globally through land and air transportation. </w:t>
      </w:r>
      <w:r w:rsidRPr="006E0700">
        <w:rPr>
          <w:rStyle w:val="StyleUnderline"/>
          <w:highlight w:val="green"/>
        </w:rPr>
        <w:t>Long range transportation will</w:t>
      </w:r>
      <w:r w:rsidRPr="008500D6">
        <w:rPr>
          <w:rStyle w:val="StyleUnderline"/>
        </w:rPr>
        <w:t xml:space="preserve"> continue to </w:t>
      </w:r>
      <w:r w:rsidRPr="006E0700">
        <w:rPr>
          <w:rStyle w:val="StyleUnderline"/>
          <w:highlight w:val="green"/>
        </w:rPr>
        <w:t>pose a threat</w:t>
      </w:r>
      <w:r w:rsidRPr="008500D6">
        <w:rPr>
          <w:rStyle w:val="StyleUnderline"/>
        </w:rPr>
        <w:t xml:space="preserve"> of pandemic </w:t>
      </w:r>
      <w:r w:rsidRPr="006E0700">
        <w:rPr>
          <w:rStyle w:val="StyleUnderline"/>
          <w:highlight w:val="green"/>
        </w:rPr>
        <w:t>if its impacts cannot be contained</w:t>
      </w:r>
      <w:r w:rsidRPr="008500D6">
        <w:rPr>
          <w:rStyle w:val="StyleUnderline"/>
        </w:rPr>
        <w:t>.</w:t>
      </w:r>
    </w:p>
    <w:p w14:paraId="5FFF36D6" w14:textId="77777777" w:rsidR="005E2123" w:rsidRPr="00250480" w:rsidRDefault="005E2123" w:rsidP="005E2123">
      <w:pPr>
        <w:pStyle w:val="Heading4"/>
        <w:ind w:left="720"/>
      </w:pPr>
    </w:p>
    <w:p w14:paraId="1C62BF7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notTrueType/>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7F3412"/>
    <w:multiLevelType w:val="hybridMultilevel"/>
    <w:tmpl w:val="99C835C8"/>
    <w:lvl w:ilvl="0" w:tplc="B7F6EB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A0431C"/>
    <w:multiLevelType w:val="hybridMultilevel"/>
    <w:tmpl w:val="AA90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DE0701"/>
    <w:multiLevelType w:val="hybridMultilevel"/>
    <w:tmpl w:val="9A985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45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46E"/>
    <w:rsid w:val="0047482C"/>
    <w:rsid w:val="00475436"/>
    <w:rsid w:val="0048047E"/>
    <w:rsid w:val="00482AF9"/>
    <w:rsid w:val="00496BB2"/>
    <w:rsid w:val="004B296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123"/>
    <w:rsid w:val="005F063B"/>
    <w:rsid w:val="005F192D"/>
    <w:rsid w:val="005F24C8"/>
    <w:rsid w:val="005F26AF"/>
    <w:rsid w:val="0060459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CC0"/>
    <w:rsid w:val="00717B01"/>
    <w:rsid w:val="007227D9"/>
    <w:rsid w:val="0072491F"/>
    <w:rsid w:val="00725598"/>
    <w:rsid w:val="007374A1"/>
    <w:rsid w:val="00752712"/>
    <w:rsid w:val="00753A84"/>
    <w:rsid w:val="007611F5"/>
    <w:rsid w:val="007619E4"/>
    <w:rsid w:val="00761E75"/>
    <w:rsid w:val="0076495E"/>
    <w:rsid w:val="00765FC8"/>
    <w:rsid w:val="007710B3"/>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0F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DF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28E2A"/>
  <w14:defaultImageDpi w14:val="300"/>
  <w15:docId w15:val="{CD8D948F-C563-B94D-884E-B1ECC294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12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045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45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6045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045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45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598"/>
  </w:style>
  <w:style w:type="character" w:customStyle="1" w:styleId="Heading1Char">
    <w:name w:val="Heading 1 Char"/>
    <w:aliases w:val="Pocket Char"/>
    <w:basedOn w:val="DefaultParagraphFont"/>
    <w:link w:val="Heading1"/>
    <w:uiPriority w:val="9"/>
    <w:rsid w:val="006045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4598"/>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6045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045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0459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60459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04598"/>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0459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04598"/>
    <w:rPr>
      <w:color w:val="auto"/>
      <w:u w:val="none"/>
    </w:rPr>
  </w:style>
  <w:style w:type="paragraph" w:styleId="DocumentMap">
    <w:name w:val="Document Map"/>
    <w:basedOn w:val="Normal"/>
    <w:link w:val="DocumentMapChar"/>
    <w:uiPriority w:val="99"/>
    <w:semiHidden/>
    <w:unhideWhenUsed/>
    <w:rsid w:val="006045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4598"/>
    <w:rPr>
      <w:rFonts w:ascii="Lucida Grande" w:hAnsi="Lucida Grande" w:cs="Lucida Grande"/>
    </w:rPr>
  </w:style>
  <w:style w:type="paragraph" w:customStyle="1" w:styleId="textbold">
    <w:name w:val="text bold"/>
    <w:basedOn w:val="Normal"/>
    <w:link w:val="Emphasis"/>
    <w:uiPriority w:val="20"/>
    <w:qFormat/>
    <w:rsid w:val="005E2123"/>
    <w:pPr>
      <w:pBdr>
        <w:top w:val="single" w:sz="18" w:space="0" w:color="auto"/>
        <w:left w:val="single" w:sz="18" w:space="0" w:color="auto"/>
        <w:bottom w:val="single" w:sz="18" w:space="0" w:color="auto"/>
        <w:right w:val="single" w:sz="18" w:space="0" w:color="auto"/>
      </w:pBdr>
      <w:spacing w:line="256" w:lineRule="auto"/>
      <w:ind w:left="720"/>
    </w:pPr>
    <w:rPr>
      <w:b/>
      <w:iCs/>
      <w:sz w:val="22"/>
      <w:u w:val="single"/>
      <w:bdr w:val="single" w:sz="18" w:space="0" w:color="auto"/>
    </w:rPr>
  </w:style>
  <w:style w:type="paragraph" w:customStyle="1" w:styleId="UnderlinePara">
    <w:name w:val="Underline Para"/>
    <w:basedOn w:val="Normal"/>
    <w:uiPriority w:val="1"/>
    <w:qFormat/>
    <w:rsid w:val="005E2123"/>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5E2123"/>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5E2123"/>
    <w:rPr>
      <w:color w:val="605E5C"/>
      <w:shd w:val="clear" w:color="auto" w:fill="E1DFDD"/>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5E21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E2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yorker.com/news/news-desk/how-police-union-power-helped-increase-abus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news/magazine/2020/10/14/police-reform-police-unions-qualified-immunity-democratic-party-420122" TargetMode="External"/><Relationship Id="rId17" Type="http://schemas.openxmlformats.org/officeDocument/2006/relationships/hyperlink" Target="http://sevenpillarsinstitute.org/case-studies/causes-economic-inequality" TargetMode="External"/><Relationship Id="rId2" Type="http://schemas.openxmlformats.org/officeDocument/2006/relationships/customXml" Target="../customXml/item2.xml"/><Relationship Id="rId16" Type="http://schemas.openxmlformats.org/officeDocument/2006/relationships/hyperlink" Target="https://www.usatoday.com/story/opinion/todaysdebate/2021/07/20/climate-change-biden-infrastructure-bill-good-start/7877118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ppeal.org/police-unions-are-losing-the-war-on-criminal-justice-reform/" TargetMode="External"/><Relationship Id="rId5" Type="http://schemas.openxmlformats.org/officeDocument/2006/relationships/numbering" Target="numbering.xml"/><Relationship Id="rId15" Type="http://schemas.openxmlformats.org/officeDocument/2006/relationships/hyperlink" Target="https://foreignpolicy.com/2018/04/26/why-democracy-doesnt-deliver/" TargetMode="External"/><Relationship Id="rId10" Type="http://schemas.openxmlformats.org/officeDocument/2006/relationships/hyperlink" Target="http://www.resilience.org/articles/General/2016/07_July/Sustainability%20The%20Simpler%20Way%20Perspective.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 TargetMode="External"/><Relationship Id="rId14" Type="http://schemas.openxmlformats.org/officeDocument/2006/relationships/hyperlink" Target="https://cdn.ymaws.com/snma.org/resource/resmgr/hlpa/policy_statements/police_bruta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37</Pages>
  <Words>20461</Words>
  <Characters>116628</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8</cp:revision>
  <dcterms:created xsi:type="dcterms:W3CDTF">2021-11-06T15:06:00Z</dcterms:created>
  <dcterms:modified xsi:type="dcterms:W3CDTF">2021-11-06T15:50:00Z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