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CBC40" w14:textId="77777777" w:rsidR="00704FD3" w:rsidRDefault="00704FD3" w:rsidP="00704FD3">
      <w:pPr>
        <w:pStyle w:val="Heading1"/>
      </w:pPr>
      <w:r>
        <w:t>China AC</w:t>
      </w:r>
    </w:p>
    <w:p w14:paraId="72EEA3D6" w14:textId="77777777" w:rsidR="00704FD3" w:rsidRPr="00B4163D" w:rsidRDefault="00704FD3" w:rsidP="00704FD3">
      <w:pPr>
        <w:pStyle w:val="Heading2"/>
      </w:pPr>
      <w:r>
        <w:lastRenderedPageBreak/>
        <w:t>AC</w:t>
      </w:r>
    </w:p>
    <w:p w14:paraId="4810389C" w14:textId="77777777" w:rsidR="00704FD3" w:rsidRDefault="00704FD3" w:rsidP="00704FD3">
      <w:pPr>
        <w:pStyle w:val="Heading3"/>
      </w:pPr>
      <w:r>
        <w:lastRenderedPageBreak/>
        <w:t>1AC – Plan</w:t>
      </w:r>
    </w:p>
    <w:p w14:paraId="315899DB" w14:textId="77777777" w:rsidR="00704FD3" w:rsidRPr="00B4163D" w:rsidRDefault="00704FD3" w:rsidP="00704FD3">
      <w:pPr>
        <w:pStyle w:val="Heading4"/>
      </w:pPr>
      <w:r>
        <w:t xml:space="preserve">Plan: The appropriation of outer space by private entities in the People’s Republic of China is unjust.  </w:t>
      </w:r>
    </w:p>
    <w:p w14:paraId="2F133097" w14:textId="77777777" w:rsidR="00704FD3" w:rsidRPr="004F708A" w:rsidRDefault="00704FD3" w:rsidP="00704FD3">
      <w:pPr>
        <w:pStyle w:val="Heading4"/>
      </w:pPr>
      <w:r>
        <w:t xml:space="preserve">Chinese space industrial base is set to </w:t>
      </w:r>
      <w:r>
        <w:rPr>
          <w:u w:val="single"/>
        </w:rPr>
        <w:t>surpass</w:t>
      </w:r>
      <w:r>
        <w:t xml:space="preserve"> the US </w:t>
      </w:r>
    </w:p>
    <w:p w14:paraId="0E3BD605" w14:textId="77777777" w:rsidR="00704FD3" w:rsidRPr="00E60D8F" w:rsidRDefault="00704FD3" w:rsidP="00704FD3">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 xml:space="preserve">China’s </w:t>
      </w:r>
      <w:r w:rsidRPr="002F0CCD">
        <w:rPr>
          <w:rStyle w:val="Emphasis"/>
        </w:rPr>
        <w:t xml:space="preserve">surging </w:t>
      </w:r>
      <w:r w:rsidRPr="00DE06BC">
        <w:rPr>
          <w:rStyle w:val="Emphasis"/>
          <w:highlight w:val="green"/>
        </w:rPr>
        <w:t>private space industry is out to challenge the US</w:t>
      </w:r>
      <w:r w:rsidRPr="00E60D8F">
        <w:t>” MIT Technology Review, 1/21/2021. https://www.technologyreview.com/2021/01/21/1016513/china-private-commercial-space-industry-dominance/] BC</w:t>
      </w:r>
    </w:p>
    <w:p w14:paraId="288E2408" w14:textId="77777777" w:rsidR="00704FD3" w:rsidRPr="00EE6EBB" w:rsidRDefault="00704FD3" w:rsidP="00704FD3">
      <w:pPr>
        <w:rPr>
          <w:rStyle w:val="StyleUnderline"/>
        </w:rPr>
      </w:pPr>
      <w:r w:rsidRPr="00EE6EBB">
        <w:rPr>
          <w:rStyle w:val="StyleUnderline"/>
        </w:rPr>
        <w:t>How did China get here—and why?</w:t>
      </w:r>
    </w:p>
    <w:p w14:paraId="700912CE" w14:textId="77777777" w:rsidR="00704FD3" w:rsidRPr="00C0159B" w:rsidRDefault="00704FD3" w:rsidP="00704FD3">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2723691D" w14:textId="77777777" w:rsidR="00704FD3" w:rsidRPr="00B427D5" w:rsidRDefault="00704FD3" w:rsidP="00704FD3">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1F44C5">
        <w:rPr>
          <w:rStyle w:val="Emphasis"/>
          <w:highlight w:val="green"/>
        </w:rPr>
        <w:t xml:space="preserve">decided to treat civil space </w:t>
      </w:r>
      <w:r w:rsidRPr="00DE06BC">
        <w:rPr>
          <w:rStyle w:val="Emphasis"/>
          <w:highlight w:val="green"/>
        </w:rPr>
        <w:t>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1484562E" w14:textId="77777777" w:rsidR="00704FD3" w:rsidRPr="00C0159B" w:rsidRDefault="00704FD3" w:rsidP="00704FD3">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1F44C5">
        <w:rPr>
          <w:rStyle w:val="Emphasis"/>
        </w:rPr>
        <w:t>a cue from</w:t>
      </w:r>
      <w:r w:rsidRPr="00A77938">
        <w:rPr>
          <w:rStyle w:val="Emphasis"/>
        </w:rPr>
        <w:t xml:space="preserve"> the </w:t>
      </w:r>
      <w:r w:rsidRPr="001F44C5">
        <w:rPr>
          <w:rStyle w:val="Emphasis"/>
        </w:rPr>
        <w:t>American</w:t>
      </w:r>
      <w:r w:rsidRPr="00A77938">
        <w:rPr>
          <w:rStyle w:val="Emphasis"/>
        </w:rPr>
        <w:t xml:space="preserve"> private sector to encourage innovation from a talent pool that extended beyond state-funded organizations</w:t>
      </w:r>
      <w:r w:rsidRPr="00C0159B">
        <w:rPr>
          <w:sz w:val="12"/>
        </w:rPr>
        <w:t>.”</w:t>
      </w:r>
    </w:p>
    <w:p w14:paraId="33EAD19E" w14:textId="77777777" w:rsidR="00704FD3" w:rsidRPr="00A77938" w:rsidRDefault="00704FD3" w:rsidP="00704FD3">
      <w:pPr>
        <w:rPr>
          <w:rStyle w:val="StyleUnderline"/>
        </w:rPr>
      </w:pPr>
      <w:r w:rsidRPr="00C0159B">
        <w:rPr>
          <w:sz w:val="12"/>
        </w:rPr>
        <w:t xml:space="preserve">As a result, </w:t>
      </w:r>
      <w:r w:rsidRPr="00DE06BC">
        <w:rPr>
          <w:rStyle w:val="StyleUnderline"/>
          <w:highlight w:val="green"/>
        </w:rPr>
        <w:t xml:space="preserve">there are </w:t>
      </w:r>
      <w:r w:rsidRPr="001F44C5">
        <w:rPr>
          <w:rStyle w:val="StyleUnderline"/>
        </w:rPr>
        <w:t xml:space="preserve">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27868FF" w14:textId="77777777" w:rsidR="00704FD3" w:rsidRPr="00A77938" w:rsidRDefault="00704FD3" w:rsidP="00704FD3">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lastRenderedPageBreak/>
        <w:t>although it also hopes to use rockets to deliver packages from one terrestrial location to another.</w:t>
      </w:r>
    </w:p>
    <w:p w14:paraId="7060ED3A" w14:textId="77777777" w:rsidR="00704FD3" w:rsidRPr="00A77938" w:rsidRDefault="00704FD3" w:rsidP="00704FD3">
      <w:pPr>
        <w:rPr>
          <w:rStyle w:val="StyleUnderline"/>
        </w:rPr>
      </w:pPr>
      <w:r w:rsidRPr="00A77938">
        <w:rPr>
          <w:rStyle w:val="StyleUnderline"/>
        </w:rPr>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5179CE2B" w14:textId="77777777" w:rsidR="00704FD3" w:rsidRPr="00A77938" w:rsidRDefault="00704FD3" w:rsidP="00704FD3">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 xml:space="preserve">blueprint drawn </w:t>
      </w:r>
      <w:r w:rsidRPr="001F44C5">
        <w:rPr>
          <w:rStyle w:val="Emphasis"/>
        </w:rPr>
        <w:t xml:space="preserve">up </w:t>
      </w:r>
      <w:r w:rsidRPr="00DE06BC">
        <w:rPr>
          <w:rStyle w:val="Emphasis"/>
          <w:highlight w:val="green"/>
        </w:rPr>
        <w:t>by the US</w:t>
      </w:r>
      <w:r w:rsidRPr="00DE06BC">
        <w:rPr>
          <w:sz w:val="12"/>
          <w:highlight w:val="green"/>
        </w:rPr>
        <w:t xml:space="preserve">: </w:t>
      </w:r>
      <w:r w:rsidRPr="00DE06BC">
        <w:rPr>
          <w:rStyle w:val="StyleUnderline"/>
          <w:highlight w:val="green"/>
        </w:rPr>
        <w:t xml:space="preserve">using government contracts </w:t>
      </w:r>
      <w:r w:rsidRPr="001F44C5">
        <w:rPr>
          <w:rStyle w:val="StyleUnderline"/>
          <w:highlight w:val="green"/>
        </w:rPr>
        <w:t>and 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48E72A74" w14:textId="77777777" w:rsidR="00704FD3" w:rsidRPr="00A77938" w:rsidRDefault="00704FD3" w:rsidP="00704FD3">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 xml:space="preserve">Chinese </w:t>
      </w:r>
      <w:r w:rsidRPr="001F44C5">
        <w:rPr>
          <w:rStyle w:val="StyleUnderline"/>
        </w:rPr>
        <w:t xml:space="preserve">space </w:t>
      </w:r>
      <w:r w:rsidRPr="001F44C5">
        <w:rPr>
          <w:rStyle w:val="StyleUnderline"/>
          <w:highlight w:val="green"/>
        </w:rPr>
        <w:t>companies w</w:t>
      </w:r>
      <w:r w:rsidRPr="00DE06BC">
        <w:rPr>
          <w:rStyle w:val="StyleUnderline"/>
          <w:highlight w:val="green"/>
        </w:rPr>
        <w:t>as</w:t>
      </w:r>
      <w:r w:rsidRPr="00A77938">
        <w:rPr>
          <w:rStyle w:val="StyleUnderline"/>
        </w:rPr>
        <w:t xml:space="preserve"> up to $516 million in 2018—far shy of the $2.2 billion American companies raised, </w:t>
      </w:r>
      <w:r w:rsidRPr="00A77938">
        <w:rPr>
          <w:rStyle w:val="Emphasis"/>
        </w:rPr>
        <w:t xml:space="preserve">but </w:t>
      </w:r>
      <w:r w:rsidRPr="001F44C5">
        <w:rPr>
          <w:rStyle w:val="Emphasis"/>
          <w:highlight w:val="green"/>
        </w:rPr>
        <w:t xml:space="preserve">nothing to scoff at </w:t>
      </w:r>
      <w:r w:rsidRPr="00DE06BC">
        <w:rPr>
          <w:rStyle w:val="Emphasis"/>
          <w:highlight w:val="green"/>
        </w:rPr>
        <w:t>for an industry that</w:t>
      </w:r>
      <w:r w:rsidRPr="00A77938">
        <w:rPr>
          <w:rStyle w:val="Emphasis"/>
        </w:rPr>
        <w:t xml:space="preserve"> really only </w:t>
      </w:r>
      <w:r w:rsidRPr="00DE06BC">
        <w:rPr>
          <w:rStyle w:val="Emphasis"/>
          <w:highlight w:val="green"/>
        </w:rPr>
        <w:t>began seven years ago</w:t>
      </w:r>
      <w:r w:rsidRPr="00A77938">
        <w:rPr>
          <w:rStyle w:val="StyleUnderline"/>
        </w:rPr>
        <w:t xml:space="preserve">. At least 42 companies had no known government funding. </w:t>
      </w:r>
    </w:p>
    <w:p w14:paraId="67546E05" w14:textId="77777777" w:rsidR="00704FD3" w:rsidRPr="00A77938" w:rsidRDefault="00704FD3" w:rsidP="00704FD3">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2D0D9367" w14:textId="77777777" w:rsidR="00704FD3" w:rsidRPr="00680538" w:rsidRDefault="00704FD3" w:rsidP="00704FD3">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 xml:space="preserve">the country is in a better position than </w:t>
      </w:r>
      <w:r w:rsidRPr="001F44C5">
        <w:rPr>
          <w:rStyle w:val="StyleUnderline"/>
          <w:highlight w:val="green"/>
        </w:rPr>
        <w:t xml:space="preserve">any other to take </w:t>
      </w:r>
      <w:r w:rsidRPr="00DE06BC">
        <w:rPr>
          <w:rStyle w:val="StyleUnderline"/>
          <w:highlight w:val="green"/>
        </w:rPr>
        <w:t>advantage of the space industry</w:t>
      </w:r>
      <w:r w:rsidRPr="00042E17">
        <w:rPr>
          <w:rStyle w:val="StyleUnderline"/>
        </w:rPr>
        <w:t>’s</w:t>
      </w:r>
      <w:r w:rsidRPr="00A77938">
        <w:rPr>
          <w:rStyle w:val="StyleUnderline"/>
        </w:rPr>
        <w:t xml:space="preserve"> new need for mass production of satellites and rockets alike. </w:t>
      </w:r>
    </w:p>
    <w:p w14:paraId="7CDCAB3C" w14:textId="77777777" w:rsidR="00704FD3" w:rsidRPr="006436FC" w:rsidRDefault="00704FD3" w:rsidP="00704FD3">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38A20E50" w14:textId="77777777" w:rsidR="00704FD3" w:rsidRPr="00230A00" w:rsidRDefault="00704FD3" w:rsidP="00704FD3">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 xml:space="preserve">moon </w:t>
      </w:r>
      <w:r w:rsidRPr="001F44C5">
        <w:rPr>
          <w:rStyle w:val="Emphasis"/>
          <w:highlight w:val="green"/>
        </w:rPr>
        <w:t>rocks</w:t>
      </w:r>
      <w:r w:rsidRPr="001F44C5">
        <w:rPr>
          <w:rStyle w:val="Emphasis"/>
        </w:rPr>
        <w:t xml:space="preserve"> back </w:t>
      </w:r>
      <w:r w:rsidRPr="00DE06BC">
        <w:rPr>
          <w:rStyle w:val="Emphasis"/>
          <w:highlight w:val="green"/>
        </w:rPr>
        <w:t>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3C0BF418" w14:textId="77777777" w:rsidR="00704FD3" w:rsidRPr="00EE6EBB" w:rsidRDefault="00704FD3" w:rsidP="00704FD3">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is capable of taking 770 </w:t>
      </w:r>
      <w:r w:rsidRPr="00EE6EBB">
        <w:rPr>
          <w:rStyle w:val="StyleUnderline"/>
        </w:rPr>
        <w:lastRenderedPageBreak/>
        <w:t>pounds of payload into low Earth orbit. The launch sent the Tianqi 11 communications satellite into space.</w:t>
      </w:r>
    </w:p>
    <w:p w14:paraId="31A01F2D" w14:textId="77777777" w:rsidR="00704FD3" w:rsidRPr="00EE6EBB" w:rsidRDefault="00704FD3" w:rsidP="00704FD3">
      <w:pPr>
        <w:rPr>
          <w:rStyle w:val="Emphasis"/>
        </w:rPr>
      </w:pPr>
      <w:r w:rsidRPr="00C0159B">
        <w:rPr>
          <w:sz w:val="12"/>
        </w:rPr>
        <w:t xml:space="preserve">At first glance, </w:t>
      </w:r>
      <w:r w:rsidRPr="001F44C5">
        <w:rPr>
          <w:rStyle w:val="StyleUnderline"/>
        </w:rPr>
        <w:t xml:space="preserve">the </w:t>
      </w:r>
      <w:r w:rsidRPr="00DE06BC">
        <w:rPr>
          <w:rStyle w:val="StyleUnderline"/>
          <w:highlight w:val="green"/>
        </w:rPr>
        <w:t>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 xml:space="preserve">critical part of </w:t>
      </w:r>
      <w:r w:rsidRPr="001F44C5">
        <w:rPr>
          <w:rStyle w:val="Emphasis"/>
          <w:highlight w:val="green"/>
        </w:rPr>
        <w:t xml:space="preserve">the country’s </w:t>
      </w:r>
      <w:r w:rsidRPr="00DE06BC">
        <w:rPr>
          <w:rStyle w:val="Emphasis"/>
          <w:highlight w:val="green"/>
        </w:rPr>
        <w:t>quest to dethrone the US</w:t>
      </w:r>
      <w:r w:rsidRPr="00EE6EBB">
        <w:rPr>
          <w:rStyle w:val="Emphasis"/>
        </w:rPr>
        <w:t xml:space="preserve"> as the world’s preeminent space power.</w:t>
      </w:r>
    </w:p>
    <w:p w14:paraId="66D8CEBF" w14:textId="77777777" w:rsidR="00704FD3" w:rsidRPr="00EE6EBB" w:rsidRDefault="00704FD3" w:rsidP="00704FD3">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w:t>
      </w:r>
      <w:r w:rsidRPr="001F44C5">
        <w:rPr>
          <w:rStyle w:val="StyleUnderline"/>
        </w:rPr>
        <w:t xml:space="preserve">now </w:t>
      </w:r>
      <w:r w:rsidRPr="00DE06BC">
        <w:rPr>
          <w:rStyle w:val="StyleUnderline"/>
          <w:highlight w:val="green"/>
        </w:rPr>
        <w:t xml:space="preserve">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 xml:space="preserve">reducing </w:t>
      </w:r>
      <w:r w:rsidRPr="001F44C5">
        <w:rPr>
          <w:rStyle w:val="Emphasis"/>
        </w:rPr>
        <w:t xml:space="preserve">the </w:t>
      </w:r>
      <w:r w:rsidRPr="00DE06BC">
        <w:rPr>
          <w:rStyle w:val="Emphasis"/>
          <w:highlight w:val="green"/>
        </w:rPr>
        <w:t>cost of spaceflight</w:t>
      </w:r>
      <w:r w:rsidRPr="00DE06BC">
        <w:rPr>
          <w:rStyle w:val="StyleUnderline"/>
          <w:highlight w:val="green"/>
        </w:rPr>
        <w:t xml:space="preserve">, </w:t>
      </w:r>
      <w:r w:rsidRPr="00DE06BC">
        <w:rPr>
          <w:rStyle w:val="Emphasis"/>
          <w:highlight w:val="green"/>
        </w:rPr>
        <w:t xml:space="preserve">increasing </w:t>
      </w:r>
      <w:r w:rsidRPr="001F44C5">
        <w:rPr>
          <w:rStyle w:val="Emphasis"/>
        </w:rPr>
        <w:t xml:space="preserve">its </w:t>
      </w:r>
      <w:r w:rsidRPr="00DE06BC">
        <w:rPr>
          <w:rStyle w:val="Emphasis"/>
          <w:highlight w:val="green"/>
        </w:rPr>
        <w:t>international influence</w:t>
      </w:r>
      <w:r w:rsidRPr="00EE6EBB">
        <w:rPr>
          <w:rStyle w:val="StyleUnderline"/>
        </w:rPr>
        <w:t>—and making money.</w:t>
      </w:r>
    </w:p>
    <w:p w14:paraId="26806794" w14:textId="77777777" w:rsidR="00704FD3" w:rsidRPr="00C0159B" w:rsidRDefault="00704FD3" w:rsidP="00704FD3">
      <w:pPr>
        <w:rPr>
          <w:sz w:val="12"/>
        </w:rPr>
      </w:pPr>
      <w:r w:rsidRPr="00C0159B">
        <w:rPr>
          <w:sz w:val="12"/>
        </w:rPr>
        <w:t>“</w:t>
      </w:r>
      <w:r w:rsidRPr="00DE06BC">
        <w:rPr>
          <w:rStyle w:val="StyleUnderline"/>
          <w:highlight w:val="green"/>
        </w:rPr>
        <w:t xml:space="preserve">The state is </w:t>
      </w:r>
      <w:r w:rsidRPr="001F44C5">
        <w:rPr>
          <w:rStyle w:val="StyleUnderline"/>
        </w:rPr>
        <w:t xml:space="preserve">really </w:t>
      </w:r>
      <w:r w:rsidRPr="00DE06BC">
        <w:rPr>
          <w:rStyle w:val="StyleUnderline"/>
          <w:highlight w:val="green"/>
        </w:rPr>
        <w:t>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 xml:space="preserve">But </w:t>
      </w:r>
      <w:r w:rsidRPr="001F44C5">
        <w:rPr>
          <w:rStyle w:val="StyleUnderline"/>
        </w:rPr>
        <w:t xml:space="preserve">it’s </w:t>
      </w:r>
      <w:r w:rsidRPr="00DE06BC">
        <w:rPr>
          <w:rStyle w:val="StyleUnderline"/>
          <w:highlight w:val="green"/>
        </w:rPr>
        <w:t>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27126BB7" w14:textId="77777777" w:rsidR="00704FD3" w:rsidRPr="00EE6EBB" w:rsidRDefault="00704FD3" w:rsidP="00704FD3">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08BB01E2" w14:textId="77777777" w:rsidR="00704FD3" w:rsidRPr="00EE6EBB" w:rsidRDefault="00704FD3" w:rsidP="00704FD3">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DE06BC">
        <w:rPr>
          <w:rStyle w:val="Emphasis"/>
          <w:highlight w:val="green"/>
        </w:rPr>
        <w:t xml:space="preserve">important to the </w:t>
      </w:r>
      <w:r w:rsidRPr="001F44C5">
        <w:rPr>
          <w:rStyle w:val="Emphasis"/>
        </w:rPr>
        <w:t xml:space="preserve">country’s </w:t>
      </w:r>
      <w:r w:rsidRPr="00DE06BC">
        <w:rPr>
          <w:rStyle w:val="Emphasis"/>
          <w:highlight w:val="green"/>
        </w:rPr>
        <w:t>future.</w:t>
      </w:r>
      <w:r w:rsidRPr="00EE6EBB">
        <w:rPr>
          <w:rStyle w:val="Emphasis"/>
        </w:rPr>
        <w:t xml:space="preserve"> </w:t>
      </w:r>
    </w:p>
    <w:p w14:paraId="0943E9A3" w14:textId="77777777" w:rsidR="00704FD3" w:rsidRPr="00C0159B" w:rsidRDefault="00704FD3" w:rsidP="00704FD3">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0D66BDFA" w14:textId="77777777" w:rsidR="00704FD3" w:rsidRDefault="00704FD3" w:rsidP="00704FD3">
      <w:pPr>
        <w:rPr>
          <w:rStyle w:val="StyleUnderline"/>
        </w:rPr>
      </w:pPr>
      <w:r w:rsidRPr="00C0159B">
        <w:rPr>
          <w:sz w:val="12"/>
        </w:rPr>
        <w:t xml:space="preserve">The problem is, </w:t>
      </w:r>
      <w:r w:rsidRPr="00EE6EBB">
        <w:rPr>
          <w:rStyle w:val="StyleUnderline"/>
        </w:rPr>
        <w:t>China has to make up decades’ worth of ground lost to the West.</w:t>
      </w:r>
    </w:p>
    <w:p w14:paraId="3992D64B" w14:textId="77777777" w:rsidR="00704FD3" w:rsidRPr="00E9083B" w:rsidRDefault="00704FD3" w:rsidP="00704FD3">
      <w:pPr>
        <w:pStyle w:val="Heading4"/>
        <w:rPr>
          <w:u w:val="single"/>
        </w:rPr>
      </w:pPr>
      <w:r>
        <w:lastRenderedPageBreak/>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5133D71C" w14:textId="77777777" w:rsidR="00704FD3" w:rsidRPr="008000DC" w:rsidRDefault="00704FD3" w:rsidP="00704FD3">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4CD01B2C" w14:textId="77777777" w:rsidR="00704FD3" w:rsidRPr="00680538" w:rsidRDefault="00704FD3" w:rsidP="00704FD3">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66AF4431" w14:textId="77777777" w:rsidR="00704FD3" w:rsidRPr="00680538" w:rsidRDefault="00704FD3" w:rsidP="00704FD3">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1F44C5">
        <w:rPr>
          <w:rStyle w:val="Emphasis"/>
        </w:rPr>
        <w:t xml:space="preserve">but the </w:t>
      </w:r>
      <w:r w:rsidRPr="00DE06BC">
        <w:rPr>
          <w:rStyle w:val="Emphasis"/>
          <w:highlight w:val="green"/>
        </w:rPr>
        <w:t xml:space="preserve">absence of </w:t>
      </w:r>
      <w:r w:rsidRPr="001F44C5">
        <w:rPr>
          <w:rStyle w:val="Emphasis"/>
          <w:highlight w:val="green"/>
        </w:rPr>
        <w:t xml:space="preserve">any </w:t>
      </w:r>
      <w:r w:rsidRPr="001F44C5">
        <w:rPr>
          <w:rStyle w:val="Emphasis"/>
        </w:rPr>
        <w:t xml:space="preserve">kind of </w:t>
      </w:r>
      <w:r w:rsidRPr="001F44C5">
        <w:rPr>
          <w:rStyle w:val="Emphasis"/>
          <w:highlight w:val="green"/>
        </w:rPr>
        <w:t xml:space="preserve">commercial </w:t>
      </w:r>
      <w:r w:rsidRPr="00DE06BC">
        <w:rPr>
          <w:rStyle w:val="Emphasis"/>
          <w:highlight w:val="green"/>
        </w:rPr>
        <w:t>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6CD80A81" w14:textId="77777777" w:rsidR="00704FD3" w:rsidRPr="00C0159B" w:rsidRDefault="00704FD3" w:rsidP="00704FD3">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 xml:space="preserve">Chinese companies are looking to Russia </w:t>
      </w:r>
      <w:r w:rsidRPr="001F44C5">
        <w:rPr>
          <w:rStyle w:val="Emphasis"/>
          <w:highlight w:val="green"/>
        </w:rPr>
        <w:t xml:space="preserve">as an export </w:t>
      </w:r>
      <w:r w:rsidRPr="00DE06BC">
        <w:rPr>
          <w:rStyle w:val="Emphasis"/>
          <w:highlight w:val="green"/>
        </w:rPr>
        <w:t>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3717D69F" w14:textId="77777777" w:rsidR="00704FD3" w:rsidRPr="00680538" w:rsidRDefault="00704FD3" w:rsidP="00704FD3">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 xml:space="preserve">this may </w:t>
      </w:r>
      <w:r w:rsidRPr="001F44C5">
        <w:rPr>
          <w:rStyle w:val="StyleUnderline"/>
        </w:rPr>
        <w:t xml:space="preserve">help </w:t>
      </w:r>
      <w:r w:rsidRPr="00DE06BC">
        <w:rPr>
          <w:rStyle w:val="StyleUnderline"/>
          <w:highlight w:val="green"/>
        </w:rPr>
        <w:t>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1F44C5">
        <w:rPr>
          <w:rStyle w:val="StyleUnderline"/>
          <w:highlight w:val="green"/>
        </w:rPr>
        <w:t>and 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289170FF" w14:textId="77777777" w:rsidR="00704FD3" w:rsidRPr="00680538" w:rsidRDefault="00704FD3" w:rsidP="00704FD3">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 xml:space="preserve">There will be a need for a bigger </w:t>
      </w:r>
      <w:r w:rsidRPr="001F44C5">
        <w:rPr>
          <w:rStyle w:val="Emphasis"/>
          <w:highlight w:val="green"/>
        </w:rPr>
        <w:t xml:space="preserve">commercial sector to contribute </w:t>
      </w:r>
      <w:r w:rsidRPr="00DE06BC">
        <w:rPr>
          <w:rStyle w:val="Emphasis"/>
          <w:highlight w:val="green"/>
        </w:rPr>
        <w:t>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6EA8BB4E" w14:textId="77777777" w:rsidR="00704FD3" w:rsidRDefault="00704FD3" w:rsidP="00704FD3">
      <w:r>
        <w:t>What is the relationship between China’s space industry development and its Military-Civil Fusion strategy, and how is this affecting the commercial space sector?</w:t>
      </w:r>
    </w:p>
    <w:p w14:paraId="5A2682EA" w14:textId="77777777" w:rsidR="00704FD3" w:rsidRPr="00680538" w:rsidRDefault="00704FD3" w:rsidP="00704FD3">
      <w:pPr>
        <w:rPr>
          <w:rStyle w:val="StyleUnderline"/>
        </w:rPr>
      </w:pPr>
      <w:r w:rsidRPr="00C0159B">
        <w:rPr>
          <w:sz w:val="12"/>
        </w:rPr>
        <w:lastRenderedPageBreak/>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12793449" w14:textId="77777777" w:rsidR="00704FD3" w:rsidRPr="00680538" w:rsidRDefault="00704FD3" w:rsidP="00704FD3">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2F6C16">
        <w:rPr>
          <w:rStyle w:val="Emphasis"/>
        </w:rPr>
        <w:t xml:space="preserve">the </w:t>
      </w:r>
      <w:r w:rsidRPr="00DE06BC">
        <w:rPr>
          <w:rStyle w:val="Emphasis"/>
          <w:highlight w:val="green"/>
        </w:rPr>
        <w:t xml:space="preserve">development of the space industry </w:t>
      </w:r>
      <w:r w:rsidRPr="002F6C16">
        <w:rPr>
          <w:rStyle w:val="Emphasis"/>
        </w:rPr>
        <w:t>will</w:t>
      </w:r>
      <w:r w:rsidRPr="00680538">
        <w:rPr>
          <w:rStyle w:val="Emphasis"/>
        </w:rPr>
        <w:t xml:space="preserve"> </w:t>
      </w:r>
      <w:r w:rsidRPr="002F6C16">
        <w:rPr>
          <w:rStyle w:val="Emphasis"/>
          <w:highlight w:val="green"/>
        </w:rPr>
        <w:t>change</w:t>
      </w:r>
      <w:r w:rsidRPr="00680538">
        <w:rPr>
          <w:rStyle w:val="Emphasis"/>
        </w:rPr>
        <w:t xml:space="preserve"> as companies adapt their activities </w:t>
      </w:r>
      <w:r w:rsidRPr="00DE06BC">
        <w:rPr>
          <w:rStyle w:val="Emphasis"/>
          <w:highlight w:val="green"/>
        </w:rPr>
        <w:t>to what the government is emphasizing</w:t>
      </w:r>
      <w:r w:rsidRPr="00680538">
        <w:rPr>
          <w:rStyle w:val="Emphasis"/>
        </w:rPr>
        <w:t xml:space="preserve"> and to what kind of support they can get from different stakeholders in order to survive.</w:t>
      </w:r>
    </w:p>
    <w:p w14:paraId="4ED78FDD" w14:textId="77777777" w:rsidR="00704FD3" w:rsidRDefault="00704FD3" w:rsidP="00704FD3">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3EB6E5BB" w14:textId="77777777" w:rsidR="00704FD3" w:rsidRPr="0034418B" w:rsidRDefault="00704FD3" w:rsidP="00704FD3">
      <w:pPr>
        <w:pStyle w:val="Heading4"/>
      </w:pPr>
      <w:r>
        <w:t>Scenario one is space militarization:</w:t>
      </w:r>
    </w:p>
    <w:p w14:paraId="0998059D" w14:textId="77777777" w:rsidR="00704FD3" w:rsidRDefault="00704FD3" w:rsidP="00704FD3">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281C00DF" w14:textId="77777777" w:rsidR="00704FD3" w:rsidRPr="00C64542" w:rsidRDefault="00704FD3" w:rsidP="00704FD3">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555A44A0" w14:textId="77777777" w:rsidR="00704FD3" w:rsidRPr="00C64542" w:rsidRDefault="00704FD3" w:rsidP="00704FD3">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2F6C16">
        <w:rPr>
          <w:rStyle w:val="StyleUnderline"/>
          <w:highlight w:val="green"/>
        </w:rPr>
        <w:t>space-based 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03079142" w14:textId="77777777" w:rsidR="00704FD3" w:rsidRPr="00C64542" w:rsidRDefault="00704FD3" w:rsidP="00704FD3">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545C505D" w14:textId="77777777" w:rsidR="00704FD3" w:rsidRPr="00C0159B" w:rsidRDefault="00704FD3" w:rsidP="00704FD3">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7483F340" w14:textId="77777777" w:rsidR="00704FD3" w:rsidRPr="00C64542" w:rsidRDefault="00704FD3" w:rsidP="00704FD3">
      <w:pPr>
        <w:rPr>
          <w:rStyle w:val="Emphasis"/>
        </w:rPr>
      </w:pPr>
      <w:r w:rsidRPr="00C64542">
        <w:rPr>
          <w:rStyle w:val="Emphasis"/>
        </w:rPr>
        <w:t>On the surface, that sounds innocuous. Who, after all, wants an arms race in space?</w:t>
      </w:r>
    </w:p>
    <w:p w14:paraId="0517CB93" w14:textId="77777777" w:rsidR="00704FD3" w:rsidRPr="00C64542" w:rsidRDefault="00704FD3" w:rsidP="00704FD3">
      <w:pPr>
        <w:rPr>
          <w:rStyle w:val="StyleUnderline"/>
        </w:rPr>
      </w:pPr>
      <w:r w:rsidRPr="00C0159B">
        <w:rPr>
          <w:sz w:val="12"/>
        </w:rPr>
        <w:lastRenderedPageBreak/>
        <w:t xml:space="preserve">The reality, however, is that </w:t>
      </w:r>
      <w:r w:rsidRPr="00DE06BC">
        <w:rPr>
          <w:rStyle w:val="Emphasis"/>
          <w:highlight w:val="green"/>
        </w:rPr>
        <w:t xml:space="preserve">China and Russia </w:t>
      </w:r>
      <w:r w:rsidRPr="002F6C16">
        <w:rPr>
          <w:rStyle w:val="Emphasis"/>
          <w:highlight w:val="green"/>
        </w:rPr>
        <w:t xml:space="preserve">are already racing </w:t>
      </w:r>
      <w:r w:rsidRPr="00DE06BC">
        <w:rPr>
          <w:rStyle w:val="Emphasis"/>
          <w:highlight w:val="green"/>
        </w:rPr>
        <w:t>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2F6C16">
        <w:rPr>
          <w:rStyle w:val="Emphasis"/>
          <w:highlight w:val="green"/>
        </w:rPr>
        <w:t xml:space="preserve">for quite </w:t>
      </w:r>
      <w:r w:rsidRPr="00DE06BC">
        <w:rPr>
          <w:rStyle w:val="Emphasis"/>
          <w:highlight w:val="green"/>
        </w:rPr>
        <w:t>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7CE97A79" w14:textId="77777777" w:rsidR="00704FD3" w:rsidRPr="00C0159B" w:rsidRDefault="00704FD3" w:rsidP="00704FD3">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2F6C16">
        <w:rPr>
          <w:rStyle w:val="StyleUnderline"/>
          <w:highlight w:val="green"/>
        </w:rPr>
        <w:t xml:space="preserve">weapons capable </w:t>
      </w:r>
      <w:r w:rsidRPr="00DE06BC">
        <w:rPr>
          <w:rStyle w:val="StyleUnderline"/>
          <w:highlight w:val="green"/>
        </w:rPr>
        <w:t>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240C7D61" w14:textId="77777777" w:rsidR="00704FD3" w:rsidRPr="00C64542" w:rsidRDefault="00704FD3" w:rsidP="00704FD3">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0E32AAD0" w14:textId="77777777" w:rsidR="00704FD3" w:rsidRPr="00C0159B" w:rsidRDefault="00704FD3" w:rsidP="00704FD3">
      <w:pPr>
        <w:rPr>
          <w:sz w:val="12"/>
          <w:szCs w:val="12"/>
        </w:rPr>
      </w:pPr>
      <w:r w:rsidRPr="00C0159B">
        <w:rPr>
          <w:sz w:val="12"/>
          <w:szCs w:val="12"/>
        </w:rPr>
        <w:t>To make matters worse, both countries are also working to deploy space-based—or so-called “on-orbit”—capabilities to attack satellites.</w:t>
      </w:r>
    </w:p>
    <w:p w14:paraId="48CFA65C" w14:textId="77777777" w:rsidR="00704FD3" w:rsidRPr="006F58F5" w:rsidRDefault="00704FD3" w:rsidP="00704FD3">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612DE51F" w14:textId="77777777" w:rsidR="00704FD3" w:rsidRPr="00C0159B" w:rsidRDefault="00704FD3" w:rsidP="00704FD3">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38BBBDF7" w14:textId="77777777" w:rsidR="00704FD3" w:rsidRPr="006F58F5" w:rsidRDefault="00704FD3" w:rsidP="00704FD3">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2F6C16">
        <w:rPr>
          <w:rStyle w:val="Emphasis"/>
          <w:highlight w:val="green"/>
        </w:rPr>
        <w:t xml:space="preserve">commercial capabilities </w:t>
      </w:r>
      <w:r w:rsidRPr="00DE06BC">
        <w:rPr>
          <w:rStyle w:val="Emphasis"/>
          <w:highlight w:val="green"/>
        </w:rPr>
        <w:t>that those countries can</w:t>
      </w:r>
      <w:r w:rsidRPr="006F58F5">
        <w:rPr>
          <w:rStyle w:val="Emphasis"/>
        </w:rPr>
        <w:t xml:space="preserve"> actually </w:t>
      </w:r>
      <w:r w:rsidRPr="00DE06BC">
        <w:rPr>
          <w:rStyle w:val="Emphasis"/>
          <w:highlight w:val="green"/>
        </w:rPr>
        <w:t>use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2F6C16">
        <w:rPr>
          <w:rStyle w:val="Emphasis"/>
          <w:highlight w:val="green"/>
        </w:rPr>
        <w:t>satellites.</w:t>
      </w:r>
    </w:p>
    <w:p w14:paraId="15736F32" w14:textId="77777777" w:rsidR="00704FD3" w:rsidRPr="00C0159B" w:rsidRDefault="00704FD3" w:rsidP="00704FD3">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087D8910" w14:textId="77777777" w:rsidR="00704FD3" w:rsidRPr="006F58F5" w:rsidRDefault="00704FD3" w:rsidP="00704FD3">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52FFF19E" w14:textId="77777777" w:rsidR="00704FD3" w:rsidRPr="006F58F5" w:rsidRDefault="00704FD3" w:rsidP="00704FD3">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3FE52D30" w14:textId="77777777" w:rsidR="00704FD3" w:rsidRPr="006F58F5" w:rsidRDefault="00704FD3" w:rsidP="00704FD3">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56036EC4" w14:textId="77777777" w:rsidR="00704FD3" w:rsidRPr="00AC0304" w:rsidRDefault="00704FD3" w:rsidP="00704FD3">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5CBD375C" w14:textId="77777777" w:rsidR="00704FD3" w:rsidRPr="006F58F5" w:rsidRDefault="00704FD3" w:rsidP="00704FD3">
      <w:pPr>
        <w:rPr>
          <w:rStyle w:val="Emphasis"/>
        </w:rPr>
      </w:pPr>
      <w:r w:rsidRPr="00AC0304">
        <w:rPr>
          <w:sz w:val="12"/>
        </w:rPr>
        <w:lastRenderedPageBreak/>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62019C50" w14:textId="77777777" w:rsidR="00704FD3" w:rsidRPr="00711B24" w:rsidRDefault="00704FD3" w:rsidP="00704FD3">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72D6855F" w14:textId="77777777" w:rsidR="00704FD3" w:rsidRPr="006F58F5" w:rsidRDefault="00704FD3" w:rsidP="00704FD3">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 xml:space="preserve">Moscow habitually seeks to </w:t>
      </w:r>
      <w:r w:rsidRPr="002F6C16">
        <w:rPr>
          <w:rStyle w:val="Emphasis"/>
          <w:highlight w:val="green"/>
        </w:rPr>
        <w:t>use 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2F6C16">
        <w:rPr>
          <w:rStyle w:val="Emphasis"/>
          <w:highlight w:val="green"/>
        </w:rPr>
        <w:t>strictures as optional</w:t>
      </w:r>
      <w:r w:rsidRPr="006F58F5">
        <w:rPr>
          <w:rStyle w:val="Emphasis"/>
        </w:rPr>
        <w:t xml:space="preserve"> when they become inconvenient or when the Kremlin sees an opportunity to seize a military advantage.</w:t>
      </w:r>
    </w:p>
    <w:p w14:paraId="2AC78553" w14:textId="77777777" w:rsidR="00704FD3" w:rsidRPr="00711B24" w:rsidRDefault="00704FD3" w:rsidP="00704FD3">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435285B6" w14:textId="77777777" w:rsidR="00704FD3" w:rsidRPr="006F58F5" w:rsidRDefault="00704FD3" w:rsidP="00704FD3">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4FE078AC" w14:textId="77777777" w:rsidR="00704FD3" w:rsidRPr="00711B24" w:rsidRDefault="00704FD3" w:rsidP="00704FD3">
      <w:pPr>
        <w:rPr>
          <w:sz w:val="12"/>
        </w:rPr>
      </w:pPr>
      <w:r w:rsidRPr="00711B24">
        <w:rPr>
          <w:sz w:val="12"/>
        </w:rPr>
        <w:t>Washington should also advance nascent efforts to establish rules of the road in space. “</w:t>
      </w:r>
      <w:r w:rsidRPr="00DE06BC">
        <w:rPr>
          <w:rStyle w:val="Emphasis"/>
          <w:highlight w:val="green"/>
        </w:rPr>
        <w:t xml:space="preserve">There are </w:t>
      </w:r>
      <w:r w:rsidRPr="002F6C16">
        <w:rPr>
          <w:rStyle w:val="Emphasis"/>
        </w:rPr>
        <w:t xml:space="preserve">really </w:t>
      </w:r>
      <w:r w:rsidRPr="00DE06BC">
        <w:rPr>
          <w:rStyle w:val="Emphasis"/>
          <w:highlight w:val="green"/>
        </w:rPr>
        <w:t>no norms</w:t>
      </w:r>
      <w:r w:rsidRPr="006F58F5">
        <w:rPr>
          <w:rStyle w:val="Emphasis"/>
        </w:rPr>
        <w:t xml:space="preserve"> of behavior </w:t>
      </w:r>
      <w:r w:rsidRPr="002F6C16">
        <w:rPr>
          <w:rStyle w:val="Emphasis"/>
          <w:highlight w:val="green"/>
        </w:rPr>
        <w:t>in space</w:t>
      </w:r>
      <w:r w:rsidRPr="00711B24">
        <w:rPr>
          <w:sz w:val="12"/>
        </w:rPr>
        <w:t>,” Gen. John Raymond, the chief of space operations at U.S. Space Force, said this month. “</w:t>
      </w:r>
      <w:r w:rsidRPr="006F58F5">
        <w:rPr>
          <w:rStyle w:val="Emphasis"/>
        </w:rPr>
        <w:t>It’s the wild, wild West.”</w:t>
      </w:r>
    </w:p>
    <w:p w14:paraId="71824B5A" w14:textId="77777777" w:rsidR="00704FD3" w:rsidRPr="006F58F5" w:rsidRDefault="00704FD3" w:rsidP="00704FD3">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2E91B8FA" w14:textId="77777777" w:rsidR="00704FD3" w:rsidRPr="00711B24" w:rsidRDefault="00704FD3" w:rsidP="00704FD3">
      <w:pPr>
        <w:rPr>
          <w:sz w:val="12"/>
          <w:szCs w:val="12"/>
        </w:rPr>
      </w:pPr>
      <w:r w:rsidRPr="00711B24">
        <w:rPr>
          <w:sz w:val="12"/>
          <w:szCs w:val="12"/>
        </w:rPr>
        <w:t>The vote was 164 in favor, including the United States—and a mere 12 opposed.</w:t>
      </w:r>
    </w:p>
    <w:p w14:paraId="27721D46" w14:textId="77777777" w:rsidR="00704FD3" w:rsidRPr="00711B24" w:rsidRDefault="00704FD3" w:rsidP="00704FD3">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5FD9C0B9" w14:textId="77777777" w:rsidR="00704FD3" w:rsidRDefault="00704FD3" w:rsidP="00704FD3">
      <w:pPr>
        <w:rPr>
          <w:rStyle w:val="Emphasis"/>
        </w:rPr>
      </w:pPr>
      <w:r w:rsidRPr="006F58F5">
        <w:rPr>
          <w:rStyle w:val="Emphasis"/>
        </w:rPr>
        <w:t xml:space="preserve">So much for a Chinese and Russian desire to pursue constructive and peaceful policies in space. </w:t>
      </w:r>
      <w:r w:rsidRPr="002F6C16">
        <w:rPr>
          <w:rStyle w:val="Emphasis"/>
        </w:rPr>
        <w:t xml:space="preserve">Their </w:t>
      </w:r>
      <w:r w:rsidRPr="00DE06BC">
        <w:rPr>
          <w:rStyle w:val="Emphasis"/>
          <w:highlight w:val="green"/>
        </w:rPr>
        <w:t>duplicity continues.</w:t>
      </w:r>
    </w:p>
    <w:p w14:paraId="3FC35F2F" w14:textId="77777777" w:rsidR="00704FD3" w:rsidRDefault="00704FD3" w:rsidP="00704FD3">
      <w:pPr>
        <w:pStyle w:val="Heading4"/>
      </w:pPr>
      <w:r>
        <w:t xml:space="preserve">Sino-Russian space militarization causes space war – </w:t>
      </w:r>
    </w:p>
    <w:p w14:paraId="45277015" w14:textId="77777777" w:rsidR="00704FD3" w:rsidRPr="00A53569" w:rsidRDefault="00704FD3" w:rsidP="00704FD3">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15039F96" w14:textId="77777777" w:rsidR="00704FD3" w:rsidRPr="00A53569" w:rsidRDefault="00704FD3" w:rsidP="00704FD3">
      <w:pPr>
        <w:rPr>
          <w:rStyle w:val="Emphasis"/>
        </w:rPr>
      </w:pPr>
      <w:r w:rsidRPr="00A53569">
        <w:rPr>
          <w:rStyle w:val="StyleUnderline"/>
        </w:rPr>
        <w:lastRenderedPageBreak/>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 xml:space="preserve">China tests </w:t>
      </w:r>
      <w:r w:rsidRPr="002F6C16">
        <w:rPr>
          <w:rStyle w:val="StyleUnderline"/>
        </w:rPr>
        <w:t xml:space="preserve">a </w:t>
      </w:r>
      <w:r w:rsidRPr="002F6C16">
        <w:rPr>
          <w:rStyle w:val="StyleUnderline"/>
          <w:highlight w:val="green"/>
        </w:rPr>
        <w:t xml:space="preserve">new hypersonic </w:t>
      </w:r>
      <w:r w:rsidRPr="00A53569">
        <w:rPr>
          <w:rStyle w:val="StyleUnderline"/>
          <w:highlight w:val="green"/>
        </w:rPr>
        <w:t>missile</w:t>
      </w:r>
      <w:r w:rsidRPr="00A53569">
        <w:rPr>
          <w:rStyle w:val="StyleUnderline"/>
        </w:rPr>
        <w:t xml:space="preserve"> (as it did last month), </w:t>
      </w:r>
      <w:r w:rsidRPr="002F6C16">
        <w:rPr>
          <w:rStyle w:val="StyleUnderline"/>
        </w:rPr>
        <w:t xml:space="preserve">the </w:t>
      </w:r>
      <w:r w:rsidRPr="00A53569">
        <w:rPr>
          <w:rStyle w:val="StyleUnderline"/>
          <w:highlight w:val="green"/>
        </w:rPr>
        <w:t xml:space="preserve">ongoing arms race in space </w:t>
      </w:r>
      <w:r w:rsidRPr="002F6C16">
        <w:rPr>
          <w:rStyle w:val="StyleUnderline"/>
        </w:rPr>
        <w:t>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 xml:space="preserve">and </w:t>
      </w:r>
      <w:r w:rsidRPr="002F6C16">
        <w:rPr>
          <w:rStyle w:val="Emphasis"/>
        </w:rPr>
        <w:t xml:space="preserve">its </w:t>
      </w:r>
      <w:r w:rsidRPr="00A53569">
        <w:rPr>
          <w:rStyle w:val="Emphasis"/>
          <w:highlight w:val="green"/>
        </w:rPr>
        <w:t>adversaries are battling in space every day.</w:t>
      </w:r>
    </w:p>
    <w:p w14:paraId="470DFBAF" w14:textId="77777777" w:rsidR="00704FD3" w:rsidRPr="00A53569" w:rsidRDefault="00704FD3" w:rsidP="00704FD3">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 xml:space="preserve">warn of </w:t>
      </w:r>
      <w:r w:rsidRPr="00486AB8">
        <w:rPr>
          <w:rStyle w:val="StyleUnderline"/>
        </w:rPr>
        <w:t xml:space="preserve">the risks of </w:t>
      </w:r>
      <w:r w:rsidRPr="00A53569">
        <w:rPr>
          <w:rStyle w:val="StyleUnderline"/>
          <w:highlight w:val="green"/>
        </w:rPr>
        <w:t>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486AB8">
        <w:rPr>
          <w:rStyle w:val="Emphasis"/>
        </w:rPr>
        <w:t xml:space="preserve">the </w:t>
      </w:r>
      <w:r w:rsidRPr="00A53569">
        <w:rPr>
          <w:rStyle w:val="Emphasis"/>
          <w:highlight w:val="green"/>
        </w:rPr>
        <w:t xml:space="preserve">line </w:t>
      </w:r>
      <w:r w:rsidRPr="002F6C16">
        <w:rPr>
          <w:rStyle w:val="Emphasis"/>
          <w:highlight w:val="green"/>
        </w:rPr>
        <w:t xml:space="preserve">between intelligence </w:t>
      </w:r>
      <w:r w:rsidRPr="00486AB8">
        <w:rPr>
          <w:rStyle w:val="Emphasis"/>
        </w:rPr>
        <w:t xml:space="preserve">operations </w:t>
      </w:r>
      <w:r w:rsidRPr="00A53569">
        <w:rPr>
          <w:rStyle w:val="Emphasis"/>
          <w:highlight w:val="green"/>
        </w:rPr>
        <w:t>and acts of war</w:t>
      </w:r>
      <w:r w:rsidRPr="00A53569">
        <w:rPr>
          <w:highlight w:val="green"/>
        </w:rPr>
        <w:t xml:space="preserve">. </w:t>
      </w:r>
      <w:r w:rsidRPr="00486AB8">
        <w:rPr>
          <w:rStyle w:val="StyleUnderline"/>
        </w:rPr>
        <w:t xml:space="preserve">The </w:t>
      </w:r>
      <w:r w:rsidRPr="00A53569">
        <w:rPr>
          <w:rStyle w:val="StyleUnderline"/>
          <w:highlight w:val="green"/>
        </w:rPr>
        <w:t xml:space="preserve">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7E7D3945" w14:textId="77777777" w:rsidR="00704FD3" w:rsidRDefault="00704FD3" w:rsidP="00704FD3">
      <w:r>
        <w:t>“</w:t>
      </w:r>
      <w:r w:rsidRPr="00486AB8">
        <w:rPr>
          <w:rStyle w:val="Emphasis"/>
        </w:rPr>
        <w:t xml:space="preserve">The </w:t>
      </w:r>
      <w:r w:rsidRPr="00A53569">
        <w:rPr>
          <w:rStyle w:val="Emphasis"/>
          <w:highlight w:val="green"/>
        </w:rPr>
        <w:t>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 xml:space="preserve">at a point now where there’s a </w:t>
      </w:r>
      <w:r w:rsidRPr="00486AB8">
        <w:rPr>
          <w:rStyle w:val="Emphasis"/>
        </w:rPr>
        <w:t xml:space="preserve">whole </w:t>
      </w:r>
      <w:r w:rsidRPr="00A53569">
        <w:rPr>
          <w:rStyle w:val="Emphasis"/>
          <w:highlight w:val="green"/>
        </w:rPr>
        <w:t xml:space="preserve">host of ways </w:t>
      </w:r>
      <w:r w:rsidRPr="00486AB8">
        <w:rPr>
          <w:rStyle w:val="Emphasis"/>
        </w:rPr>
        <w:t xml:space="preserve">that </w:t>
      </w:r>
      <w:r w:rsidRPr="00A53569">
        <w:rPr>
          <w:rStyle w:val="Emphasis"/>
          <w:highlight w:val="green"/>
        </w:rPr>
        <w:t xml:space="preserve">our </w:t>
      </w:r>
      <w:r w:rsidRPr="00486AB8">
        <w:rPr>
          <w:rStyle w:val="Emphasis"/>
        </w:rPr>
        <w:t xml:space="preserve">space </w:t>
      </w:r>
      <w:r w:rsidRPr="00A53569">
        <w:rPr>
          <w:rStyle w:val="Emphasis"/>
          <w:highlight w:val="green"/>
        </w:rPr>
        <w:t>systems can be threatened.</w:t>
      </w:r>
      <w:r w:rsidRPr="00A53569">
        <w:rPr>
          <w:highlight w:val="green"/>
        </w:rPr>
        <w:t>”</w:t>
      </w:r>
    </w:p>
    <w:p w14:paraId="250AFDF6" w14:textId="77777777" w:rsidR="00704FD3" w:rsidRPr="00A53569" w:rsidRDefault="00704FD3" w:rsidP="00704FD3">
      <w:pPr>
        <w:rPr>
          <w:rStyle w:val="StyleUnderline"/>
        </w:rPr>
      </w:pPr>
      <w:r w:rsidRPr="00A53569">
        <w:t xml:space="preserve">Right now, </w:t>
      </w:r>
      <w:r w:rsidRPr="00A53569">
        <w:rPr>
          <w:rStyle w:val="StyleUnderline"/>
          <w:highlight w:val="green"/>
        </w:rPr>
        <w:t xml:space="preserve">Space Force </w:t>
      </w:r>
      <w:r w:rsidRPr="00486AB8">
        <w:rPr>
          <w:rStyle w:val="StyleUnderline"/>
        </w:rPr>
        <w:t xml:space="preserve">is </w:t>
      </w:r>
      <w:r w:rsidRPr="00A53569">
        <w:rPr>
          <w:rStyle w:val="StyleUnderline"/>
          <w:highlight w:val="green"/>
        </w:rPr>
        <w:t>dealing with</w:t>
      </w:r>
      <w:r w:rsidRPr="00A53569">
        <w:rPr>
          <w:rStyle w:val="StyleUnderline"/>
        </w:rPr>
        <w:t xml:space="preserve"> what Thompson calls “</w:t>
      </w:r>
      <w:r w:rsidRPr="00A53569">
        <w:rPr>
          <w:rStyle w:val="StyleUnderline"/>
          <w:highlight w:val="green"/>
        </w:rPr>
        <w:t>reversible attacks</w:t>
      </w:r>
      <w:r w:rsidRPr="00A53569">
        <w:rPr>
          <w:rStyle w:val="StyleUnderline"/>
        </w:rPr>
        <w:t>” on U.S. government satellites</w:t>
      </w:r>
      <w:r w:rsidRPr="00A53569">
        <w:t xml:space="preserve"> (meaning attacks that don’t permanently damage the satellites) </w:t>
      </w:r>
      <w:r w:rsidRPr="00A53569">
        <w:rPr>
          <w:rStyle w:val="StyleUnderline"/>
        </w:rPr>
        <w:t>“</w:t>
      </w:r>
      <w:r w:rsidRPr="00A53569">
        <w:rPr>
          <w:rStyle w:val="StyleUnderline"/>
          <w:highlight w:val="green"/>
        </w:rPr>
        <w:t>every single day</w:t>
      </w:r>
      <w:r w:rsidRPr="00A53569">
        <w:rPr>
          <w:rStyle w:val="StyleUnderline"/>
        </w:rPr>
        <w:t xml:space="preserve">.” Both China and Russia are regularly attacking U.S. satellites with non-kinetic means, including </w:t>
      </w:r>
      <w:r w:rsidRPr="00A53569">
        <w:rPr>
          <w:rStyle w:val="Emphasis"/>
          <w:highlight w:val="green"/>
        </w:rPr>
        <w:t>lasers</w:t>
      </w:r>
      <w:r w:rsidRPr="00A53569">
        <w:rPr>
          <w:rStyle w:val="StyleUnderline"/>
        </w:rPr>
        <w:t xml:space="preserve">, </w:t>
      </w:r>
      <w:r w:rsidRPr="00A53569">
        <w:rPr>
          <w:rStyle w:val="Emphasis"/>
        </w:rPr>
        <w:t xml:space="preserve">radio frequency </w:t>
      </w:r>
      <w:r w:rsidRPr="00A53569">
        <w:rPr>
          <w:rStyle w:val="Emphasis"/>
          <w:highlight w:val="green"/>
        </w:rPr>
        <w:t>jammers</w:t>
      </w:r>
      <w:r w:rsidRPr="00A53569">
        <w:rPr>
          <w:rStyle w:val="StyleUnderline"/>
        </w:rPr>
        <w:t xml:space="preserve"> and </w:t>
      </w:r>
      <w:r w:rsidRPr="00A53569">
        <w:rPr>
          <w:rStyle w:val="Emphasis"/>
          <w:highlight w:val="green"/>
        </w:rPr>
        <w:t>cyber attacks</w:t>
      </w:r>
      <w:r w:rsidRPr="00A53569">
        <w:rPr>
          <w:rStyle w:val="StyleUnderline"/>
        </w:rPr>
        <w:t>, he said.</w:t>
      </w:r>
    </w:p>
    <w:p w14:paraId="31BD7D71" w14:textId="77777777" w:rsidR="00704FD3" w:rsidRPr="00A53569" w:rsidRDefault="00704FD3" w:rsidP="00704FD3">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2F6C16">
        <w:rPr>
          <w:rStyle w:val="StyleUnderline"/>
        </w:rPr>
        <w:t xml:space="preserve">could be </w:t>
      </w:r>
      <w:r w:rsidRPr="00A53569">
        <w:rPr>
          <w:rStyle w:val="Emphasis"/>
          <w:highlight w:val="green"/>
        </w:rPr>
        <w:t>considered an act of war.</w:t>
      </w:r>
    </w:p>
    <w:p w14:paraId="4D821EEF" w14:textId="77777777" w:rsidR="00704FD3" w:rsidRPr="00A53569" w:rsidRDefault="00704FD3" w:rsidP="00704FD3">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2F6C16">
        <w:rPr>
          <w:rStyle w:val="Emphasis"/>
          <w:highlight w:val="green"/>
        </w:rPr>
        <w:t xml:space="preserve">fielding </w:t>
      </w:r>
      <w:r w:rsidRPr="00486AB8">
        <w:rPr>
          <w:rStyle w:val="Emphasis"/>
        </w:rPr>
        <w:t xml:space="preserve">operational </w:t>
      </w:r>
      <w:r w:rsidRPr="002F6C16">
        <w:rPr>
          <w:rStyle w:val="Emphasis"/>
          <w:highlight w:val="green"/>
        </w:rPr>
        <w:t xml:space="preserve">systems </w:t>
      </w:r>
      <w:r w:rsidRPr="00A53569">
        <w:rPr>
          <w:rStyle w:val="Emphasis"/>
          <w:highlight w:val="green"/>
        </w:rPr>
        <w:t>at an incredible rate</w:t>
      </w:r>
      <w:r w:rsidRPr="00A53569">
        <w:rPr>
          <w:rStyle w:val="StyleUnderline"/>
        </w:rPr>
        <w:t>.”</w:t>
      </w:r>
    </w:p>
    <w:p w14:paraId="13E98A39" w14:textId="77777777" w:rsidR="00704FD3" w:rsidRPr="00A53569" w:rsidRDefault="00704FD3" w:rsidP="00704FD3">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0168668E" w14:textId="77777777" w:rsidR="00704FD3" w:rsidRPr="00A53569" w:rsidRDefault="00704FD3" w:rsidP="00704FD3">
      <w:pPr>
        <w:rPr>
          <w:rStyle w:val="Emphasis"/>
        </w:rPr>
      </w:pPr>
      <w:r w:rsidRPr="002F6C16">
        <w:rPr>
          <w:rStyle w:val="StyleUnderline"/>
        </w:rPr>
        <w:t xml:space="preserve">In 2019, </w:t>
      </w:r>
      <w:r w:rsidRPr="00A53569">
        <w:rPr>
          <w:rStyle w:val="StyleUnderline"/>
          <w:highlight w:val="green"/>
        </w:rPr>
        <w:t>Russia deployed a small satellite</w:t>
      </w:r>
      <w:r w:rsidRPr="00A53569">
        <w:rPr>
          <w:rStyle w:val="StyleUnderline"/>
        </w:rPr>
        <w:t xml:space="preserve"> into an orbit so close to a U.S. “national security satellite” that the U.S. government didn’t know whether it was attacking or not, Thompson said. </w:t>
      </w:r>
      <w:r w:rsidRPr="00A53569">
        <w:rPr>
          <w:rStyle w:val="Emphasis"/>
        </w:rPr>
        <w:t xml:space="preserve">Then, the Russian satellite backed away </w:t>
      </w:r>
      <w:r w:rsidRPr="00A53569">
        <w:rPr>
          <w:rStyle w:val="Emphasis"/>
          <w:highlight w:val="green"/>
        </w:rPr>
        <w:t>and conducted a weapons test</w:t>
      </w:r>
      <w:r w:rsidRPr="00A53569">
        <w:rPr>
          <w:rStyle w:val="Emphasis"/>
        </w:rPr>
        <w:t>. It released a small target and then shot it with a projectile.</w:t>
      </w:r>
    </w:p>
    <w:p w14:paraId="1D3311C1" w14:textId="77777777" w:rsidR="00704FD3" w:rsidRPr="00A53569" w:rsidRDefault="00704FD3" w:rsidP="00704FD3">
      <w:pPr>
        <w:rPr>
          <w:rStyle w:val="Emphasis"/>
        </w:rPr>
      </w:pPr>
      <w:r>
        <w:lastRenderedPageBreak/>
        <w:t>“</w:t>
      </w:r>
      <w:r w:rsidRPr="00A53569">
        <w:rPr>
          <w:rStyle w:val="Emphasis"/>
        </w:rPr>
        <w:t xml:space="preserve">It maneuvered close, it maneuvered dangerously, it maneuvered threateningly so that they were coming close enough that there was a concern of collision,” he said. “So clearly, </w:t>
      </w:r>
      <w:r w:rsidRPr="00486AB8">
        <w:rPr>
          <w:rStyle w:val="Emphasis"/>
        </w:rPr>
        <w:t xml:space="preserve">the </w:t>
      </w:r>
      <w:r w:rsidRPr="00A53569">
        <w:rPr>
          <w:rStyle w:val="Emphasis"/>
          <w:highlight w:val="green"/>
        </w:rPr>
        <w:t>Russians were sending us a message</w:t>
      </w:r>
      <w:r w:rsidRPr="002F6C16">
        <w:rPr>
          <w:rStyle w:val="Emphasis"/>
          <w:highlight w:val="green"/>
        </w:rPr>
        <w:t>.”</w:t>
      </w:r>
    </w:p>
    <w:p w14:paraId="4B3CED7C" w14:textId="77777777" w:rsidR="00704FD3" w:rsidRPr="00A53569" w:rsidRDefault="00704FD3" w:rsidP="00704FD3">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surpass the United States in capability in space in a few years, he estimated.</w:t>
      </w:r>
    </w:p>
    <w:p w14:paraId="7B6F8140" w14:textId="77777777" w:rsidR="00704FD3" w:rsidRDefault="00704FD3" w:rsidP="00704FD3">
      <w:r>
        <w:t xml:space="preserve">“We are still the best in the world, clearly in terms of capability. </w:t>
      </w:r>
      <w:r w:rsidRPr="00A53569">
        <w:rPr>
          <w:rStyle w:val="StyleUnderline"/>
          <w:highlight w:val="green"/>
        </w:rPr>
        <w:t>They're catching up quickly</w:t>
      </w:r>
      <w:r w:rsidRPr="00A53569">
        <w:rPr>
          <w:rStyle w:val="StyleUnderline"/>
        </w:rPr>
        <w:t>,” he said. “</w:t>
      </w:r>
      <w:r w:rsidRPr="00A53569">
        <w:rPr>
          <w:rStyle w:val="StyleUnderline"/>
          <w:highlight w:val="green"/>
        </w:rPr>
        <w:t>We should be concerned</w:t>
      </w:r>
      <w:r w:rsidRPr="00A53569">
        <w:rPr>
          <w:rStyle w:val="StyleUnderline"/>
        </w:rPr>
        <w:t xml:space="preserve"> by the end of this decade if we don't adapt.”</w:t>
      </w:r>
    </w:p>
    <w:p w14:paraId="7FBE7C9E" w14:textId="77777777" w:rsidR="00704FD3" w:rsidRPr="00A53569" w:rsidRDefault="00704FD3" w:rsidP="00704FD3">
      <w:pPr>
        <w:rPr>
          <w:rStyle w:val="StyleUnderline"/>
        </w:rPr>
      </w:pPr>
      <w:r>
        <w:t xml:space="preserve">While China is quickly weaponizing space, its government points fingers at United States, claiming that Washington is the diplomatic stumbling black. </w:t>
      </w:r>
      <w:r w:rsidRPr="00A53569">
        <w:rPr>
          <w:rStyle w:val="StyleUnderline"/>
        </w:rPr>
        <w:t>There are reports that the Biden administration is reaching out to Beijing to establish new negotiations for a nuclear arms control, as well as international norms for cyberspace and space, but U.S. officials say that China won’t meaningfully engage.</w:t>
      </w:r>
    </w:p>
    <w:p w14:paraId="49BFA9B7" w14:textId="77777777" w:rsidR="00704FD3" w:rsidRPr="00A53569" w:rsidRDefault="00704FD3" w:rsidP="00704FD3">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58DEB61C" w14:textId="77777777" w:rsidR="00704FD3" w:rsidRPr="00A53569" w:rsidRDefault="00704FD3" w:rsidP="00704FD3">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 xml:space="preserve">doesn’t </w:t>
      </w:r>
      <w:r w:rsidRPr="002F6C16">
        <w:rPr>
          <w:rStyle w:val="Emphasis"/>
        </w:rPr>
        <w:t xml:space="preserve">really </w:t>
      </w:r>
      <w:r w:rsidRPr="00A53569">
        <w:rPr>
          <w:rStyle w:val="Emphasis"/>
          <w:highlight w:val="green"/>
        </w:rPr>
        <w:t>apply to space</w:t>
      </w:r>
      <w:r>
        <w:t xml:space="preserve">. </w:t>
      </w:r>
      <w:r w:rsidRPr="00A53569">
        <w:rPr>
          <w:rStyle w:val="StyleUnderline"/>
        </w:rPr>
        <w:t xml:space="preserve">New doctrines and norms for space need to be established, mostly by diplomats. That work will take years. </w:t>
      </w:r>
      <w:r w:rsidRPr="002F6C16">
        <w:rPr>
          <w:rStyle w:val="StyleUnderline"/>
        </w:rPr>
        <w:t xml:space="preserve">Meanwhile, </w:t>
      </w:r>
      <w:r w:rsidRPr="00A53569">
        <w:rPr>
          <w:rStyle w:val="StyleUnderline"/>
          <w:highlight w:val="green"/>
        </w:rPr>
        <w:t>the arms race</w:t>
      </w:r>
      <w:r w:rsidRPr="002F6C16">
        <w:rPr>
          <w:rStyle w:val="StyleUnderline"/>
        </w:rPr>
        <w:t xml:space="preserve"> in space</w:t>
      </w:r>
      <w:r w:rsidRPr="00A53569">
        <w:rPr>
          <w:rStyle w:val="StyleUnderline"/>
          <w:highlight w:val="green"/>
        </w:rPr>
        <w:t xml:space="preserv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72FD27D6" w14:textId="77777777" w:rsidR="00704FD3" w:rsidRPr="00E268B7" w:rsidRDefault="00704FD3" w:rsidP="00704FD3">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74EE2A82" w14:textId="77777777" w:rsidR="00704FD3" w:rsidRPr="00711B24" w:rsidRDefault="00704FD3" w:rsidP="00704FD3">
      <w:pPr>
        <w:shd w:val="clear" w:color="auto" w:fill="FFFFFF"/>
        <w:spacing w:after="150" w:line="240" w:lineRule="auto"/>
        <w:rPr>
          <w:rFonts w:eastAsia="Times New Roman"/>
          <w:sz w:val="12"/>
          <w:szCs w:val="12"/>
        </w:rPr>
      </w:pPr>
      <w:r w:rsidRPr="00B616F5">
        <w:rPr>
          <w:rStyle w:val="Style13ptBold"/>
        </w:rPr>
        <w:t>Starr 15</w:t>
      </w:r>
      <w:r w:rsidRPr="00711B24">
        <w:rPr>
          <w:rStyle w:val="Style13ptBold"/>
          <w:sz w:val="16"/>
        </w:rPr>
        <w:t xml:space="preserve">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263EB9">
        <w:rPr>
          <w:rStyle w:val="StyleUnderline"/>
          <w:szCs w:val="22"/>
          <w:highlight w:val="green"/>
        </w:rPr>
        <w:t xml:space="preserve">nuclear winter </w:t>
      </w:r>
      <w:r w:rsidRPr="00263EB9">
        <w:rPr>
          <w:rStyle w:val="StyleUnderline"/>
          <w:szCs w:val="22"/>
        </w:rPr>
        <w:t xml:space="preserve">would </w:t>
      </w:r>
      <w:r w:rsidRPr="00DE06BC">
        <w:rPr>
          <w:rStyle w:val="StyleUnderline"/>
          <w:szCs w:val="22"/>
          <w:highlight w:val="green"/>
        </w:rPr>
        <w:t xml:space="preserve">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w:t>
      </w:r>
      <w:r w:rsidRPr="00263EB9">
        <w:rPr>
          <w:rStyle w:val="StyleUnderline"/>
          <w:szCs w:val="22"/>
        </w:rPr>
        <w:t xml:space="preserve">a </w:t>
      </w:r>
      <w:r w:rsidRPr="00DE06BC">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6FE1C179" w14:textId="77777777" w:rsidR="00704FD3" w:rsidRPr="00711B24" w:rsidRDefault="00704FD3" w:rsidP="00704FD3">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 xml:space="preserve">nuclear firestorms </w:t>
      </w:r>
      <w:r w:rsidRPr="006122EB">
        <w:rPr>
          <w:rStyle w:val="StyleUnderline"/>
          <w:szCs w:val="22"/>
        </w:rPr>
        <w:t xml:space="preserve">would </w:t>
      </w:r>
      <w:r w:rsidRPr="00DE06BC">
        <w:rPr>
          <w:rStyle w:val="StyleUnderline"/>
          <w:szCs w:val="22"/>
          <w:highlight w:val="green"/>
        </w:rPr>
        <w:t>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 xml:space="preserve">miles. </w:t>
      </w:r>
      <w:r w:rsidRPr="006122EB">
        <w:rPr>
          <w:rStyle w:val="StyleUnderline"/>
          <w:szCs w:val="22"/>
        </w:rPr>
        <w:t>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42C82FB9" w14:textId="77777777" w:rsidR="00704FD3" w:rsidRPr="006232C5" w:rsidRDefault="00704FD3" w:rsidP="00704FD3">
      <w:pPr>
        <w:shd w:val="clear" w:color="auto" w:fill="FFFFFF"/>
        <w:spacing w:after="150" w:line="240" w:lineRule="auto"/>
        <w:rPr>
          <w:rStyle w:val="StyleUnderline"/>
          <w:szCs w:val="22"/>
        </w:rPr>
      </w:pPr>
      <w:r w:rsidRPr="00711B24">
        <w:rPr>
          <w:rFonts w:eastAsia="Times New Roman"/>
          <w:sz w:val="12"/>
          <w:szCs w:val="22"/>
        </w:rPr>
        <w:lastRenderedPageBreak/>
        <w:t xml:space="preserve">The scientists who completed </w:t>
      </w:r>
      <w:r w:rsidRPr="006122EB">
        <w:rPr>
          <w:rStyle w:val="StyleUnderline"/>
          <w:szCs w:val="22"/>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w:t>
      </w:r>
      <w:r w:rsidRPr="00263EB9">
        <w:rPr>
          <w:rStyle w:val="StyleUnderline"/>
          <w:szCs w:val="22"/>
        </w:rPr>
        <w:t xml:space="preserve">ered </w:t>
      </w:r>
      <w:r w:rsidRPr="00DE06BC">
        <w:rPr>
          <w:rStyle w:val="StyleUnderline"/>
          <w:szCs w:val="22"/>
          <w:highlight w:val="green"/>
        </w:rPr>
        <w:t>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6122EB">
        <w:rPr>
          <w:rStyle w:val="StyleUnderline"/>
          <w:szCs w:val="22"/>
        </w:rPr>
        <w:t xml:space="preserve">producing a </w:t>
      </w:r>
      <w:r w:rsidRPr="004D7AAB">
        <w:rPr>
          <w:rStyle w:val="StyleUnderline"/>
          <w:szCs w:val="22"/>
        </w:rPr>
        <w:t>self-</w:t>
      </w:r>
      <w:r w:rsidRPr="006122EB">
        <w:rPr>
          <w:rStyle w:val="StyleUnderline"/>
          <w:szCs w:val="22"/>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6122EB">
        <w:rPr>
          <w:rStyle w:val="StyleUnderline"/>
          <w:szCs w:val="22"/>
        </w:rPr>
        <w:t xml:space="preserve">(above cloud level, </w:t>
      </w:r>
      <w:r w:rsidRPr="00DE06BC">
        <w:rPr>
          <w:rStyle w:val="StyleUnderline"/>
          <w:szCs w:val="22"/>
          <w:highlight w:val="green"/>
        </w:rPr>
        <w:t xml:space="preserve">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6122EB">
        <w:rPr>
          <w:rStyle w:val="StyleUnderline"/>
          <w:szCs w:val="22"/>
        </w:rPr>
        <w:t xml:space="preserve">The </w:t>
      </w:r>
      <w:r w:rsidRPr="00DE06BC">
        <w:rPr>
          <w:rStyle w:val="StyleUnderline"/>
          <w:szCs w:val="22"/>
          <w:highlight w:val="green"/>
        </w:rPr>
        <w:t xml:space="preserve">longevity of the </w:t>
      </w:r>
      <w:r w:rsidRPr="006122EB">
        <w:rPr>
          <w:rStyle w:val="StyleUnderline"/>
          <w:szCs w:val="22"/>
        </w:rPr>
        <w:t xml:space="preserve">smoke </w:t>
      </w:r>
      <w:r w:rsidRPr="00DE06BC">
        <w:rPr>
          <w:rStyle w:val="StyleUnderline"/>
          <w:szCs w:val="22"/>
          <w:highlight w:val="green"/>
        </w:rPr>
        <w:t>layer would</w:t>
      </w:r>
      <w:r w:rsidRPr="006232C5">
        <w:rPr>
          <w:rStyle w:val="StyleUnderline"/>
          <w:szCs w:val="22"/>
        </w:rPr>
        <w:t xml:space="preserve"> act to greatly </w:t>
      </w:r>
      <w:r w:rsidRPr="00DE06BC">
        <w:rPr>
          <w:rStyle w:val="StyleUnderline"/>
          <w:szCs w:val="22"/>
          <w:highlight w:val="green"/>
        </w:rPr>
        <w:t xml:space="preserve">increase </w:t>
      </w:r>
      <w:r w:rsidRPr="006122EB">
        <w:rPr>
          <w:rStyle w:val="StyleUnderline"/>
          <w:szCs w:val="22"/>
        </w:rPr>
        <w:t xml:space="preserve">the </w:t>
      </w:r>
      <w:r w:rsidRPr="00DE06BC">
        <w:rPr>
          <w:rStyle w:val="StyleUnderline"/>
          <w:szCs w:val="22"/>
          <w:highlight w:val="green"/>
        </w:rPr>
        <w:t xml:space="preserve">severity of </w:t>
      </w:r>
      <w:r w:rsidRPr="006122EB">
        <w:rPr>
          <w:rStyle w:val="StyleUnderline"/>
          <w:szCs w:val="22"/>
        </w:rPr>
        <w:t xml:space="preserve">its </w:t>
      </w:r>
      <w:r w:rsidRPr="00DE06BC">
        <w:rPr>
          <w:rStyle w:val="StyleUnderline"/>
          <w:szCs w:val="22"/>
          <w:highlight w:val="green"/>
        </w:rPr>
        <w:t xml:space="preserve">effects </w:t>
      </w:r>
      <w:r w:rsidRPr="006122EB">
        <w:rPr>
          <w:rStyle w:val="StyleUnderline"/>
          <w:szCs w:val="22"/>
        </w:rPr>
        <w:t>up</w:t>
      </w:r>
      <w:r w:rsidRPr="00DE06BC">
        <w:rPr>
          <w:rStyle w:val="StyleUnderline"/>
          <w:szCs w:val="22"/>
          <w:highlight w:val="green"/>
        </w:rPr>
        <w:t>on the biosphere.</w:t>
      </w:r>
    </w:p>
    <w:p w14:paraId="14DBB449" w14:textId="77777777" w:rsidR="00704FD3" w:rsidRPr="00711B24" w:rsidRDefault="00704FD3" w:rsidP="00704FD3">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t>
      </w:r>
      <w:r w:rsidRPr="00253D7C">
        <w:rPr>
          <w:rStyle w:val="StyleUnderline"/>
          <w:szCs w:val="22"/>
        </w:rPr>
        <w:t xml:space="preserve">would </w:t>
      </w:r>
      <w:r w:rsidRPr="00DE06BC">
        <w:rPr>
          <w:rStyle w:val="StyleUnderline"/>
          <w:szCs w:val="22"/>
          <w:highlight w:val="green"/>
        </w:rPr>
        <w:t xml:space="preserve">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4BA01375" w14:textId="77777777" w:rsidR="00704FD3" w:rsidRPr="00711B24" w:rsidRDefault="00704FD3" w:rsidP="00704FD3">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 xml:space="preserve">a </w:t>
      </w:r>
      <w:r w:rsidRPr="00253D7C">
        <w:rPr>
          <w:rStyle w:val="Emphasis"/>
          <w:highlight w:val="green"/>
        </w:rPr>
        <w:t>decade</w:t>
      </w:r>
      <w:r w:rsidRPr="00253D7C">
        <w:rPr>
          <w:rStyle w:val="StyleUnderline"/>
          <w:szCs w:val="22"/>
          <w:highlight w:val="green"/>
        </w:rPr>
        <w:t xml:space="preserve"> or</w:t>
      </w:r>
      <w:r w:rsidRPr="006232C5">
        <w:rPr>
          <w:rStyle w:val="StyleUnderline"/>
          <w:szCs w:val="22"/>
        </w:rPr>
        <w:t xml:space="preserve"> </w:t>
      </w:r>
      <w:r w:rsidRPr="00253D7C">
        <w:rPr>
          <w:rStyle w:val="StyleUnderline"/>
          <w:szCs w:val="22"/>
          <w:highlight w:val="green"/>
        </w:rPr>
        <w:t>longer</w:t>
      </w:r>
      <w:r w:rsidRPr="006232C5">
        <w:rPr>
          <w:rStyle w:val="StyleUnderline"/>
          <w:szCs w:val="22"/>
        </w:rPr>
        <w:t>.</w:t>
      </w:r>
      <w:r w:rsidRPr="00711B24">
        <w:rPr>
          <w:rFonts w:eastAsia="Times New Roman"/>
          <w:sz w:val="12"/>
          <w:szCs w:val="22"/>
        </w:rPr>
        <w:t xml:space="preserve"> Can you imagine a winter that lasts for ten years?</w:t>
      </w:r>
    </w:p>
    <w:p w14:paraId="57175F85" w14:textId="77777777" w:rsidR="00704FD3" w:rsidRPr="00711B24" w:rsidRDefault="00704FD3" w:rsidP="00704FD3">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36B8605C" w14:textId="77777777" w:rsidR="00704FD3" w:rsidRPr="00711B24" w:rsidRDefault="00704FD3" w:rsidP="00704FD3">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 xml:space="preserve">nations has </w:t>
      </w:r>
      <w:r w:rsidRPr="00384A0A">
        <w:rPr>
          <w:rStyle w:val="StyleUnderline"/>
          <w:szCs w:val="22"/>
          <w:highlight w:val="green"/>
        </w:rPr>
        <w:t>been totally</w:t>
      </w:r>
      <w:r w:rsidRPr="006232C5">
        <w:rPr>
          <w:rStyle w:val="StyleUnderline"/>
          <w:szCs w:val="22"/>
        </w:rPr>
        <w:t xml:space="preserve"> </w:t>
      </w:r>
      <w:r w:rsidRPr="00DE06BC">
        <w:rPr>
          <w:rStyle w:val="Emphasis"/>
          <w:highlight w:val="green"/>
        </w:rPr>
        <w:t>destroyed</w:t>
      </w:r>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5A558A9A" w14:textId="77777777" w:rsidR="00704FD3" w:rsidRDefault="00704FD3" w:rsidP="00704FD3">
      <w:pPr>
        <w:pStyle w:val="Heading4"/>
      </w:pPr>
      <w:r>
        <w:t xml:space="preserve">Scenario two is hegemony: </w:t>
      </w:r>
    </w:p>
    <w:p w14:paraId="1EB32657" w14:textId="77777777" w:rsidR="00704FD3" w:rsidRDefault="00704FD3" w:rsidP="00704FD3">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59D29CC3" w14:textId="77777777" w:rsidR="00704FD3" w:rsidRPr="00E9083B" w:rsidRDefault="00704FD3" w:rsidP="00704FD3">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7FD4D7C7" w14:textId="77777777" w:rsidR="00704FD3" w:rsidRPr="00E9083B" w:rsidRDefault="00704FD3" w:rsidP="00704FD3">
      <w:pPr>
        <w:rPr>
          <w:rStyle w:val="Emphasis"/>
        </w:rPr>
      </w:pPr>
      <w:r w:rsidRPr="00486AB8">
        <w:rPr>
          <w:rStyle w:val="StyleUnderline"/>
        </w:rPr>
        <w:t xml:space="preserve">With </w:t>
      </w:r>
      <w:r w:rsidRPr="00DE06BC">
        <w:rPr>
          <w:rStyle w:val="StyleUnderline"/>
          <w:highlight w:val="green"/>
        </w:rPr>
        <w:t xml:space="preserve">China planning </w:t>
      </w:r>
      <w:r w:rsidRPr="00486AB8">
        <w:rPr>
          <w:rStyle w:val="StyleUnderline"/>
        </w:rPr>
        <w:t xml:space="preserve">an </w:t>
      </w:r>
      <w:r w:rsidRPr="00DE06BC">
        <w:rPr>
          <w:rStyle w:val="StyleUnderline"/>
          <w:highlight w:val="green"/>
        </w:rPr>
        <w:t>ambitious space programme</w:t>
      </w:r>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w:t>
      </w:r>
      <w:r w:rsidRPr="00E9083B">
        <w:rPr>
          <w:rStyle w:val="StyleUnderline"/>
        </w:rPr>
        <w:lastRenderedPageBreak/>
        <w:t xml:space="preserve">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6122EB">
        <w:rPr>
          <w:rStyle w:val="Emphasis"/>
        </w:rPr>
        <w:t>Mars</w:t>
      </w:r>
      <w:r w:rsidRPr="00E9083B">
        <w:rPr>
          <w:rStyle w:val="StyleUnderline"/>
        </w:rPr>
        <w:t xml:space="preserve">, which clearly demonstrates </w:t>
      </w:r>
      <w:r w:rsidRPr="00DE06BC">
        <w:rPr>
          <w:rStyle w:val="StyleUnderline"/>
          <w:highlight w:val="green"/>
        </w:rPr>
        <w:t xml:space="preserve">China has </w:t>
      </w:r>
      <w:r w:rsidRPr="00486AB8">
        <w:rPr>
          <w:rStyle w:val="StyleUnderline"/>
        </w:rPr>
        <w:t xml:space="preserve">the </w:t>
      </w:r>
      <w:r w:rsidRPr="006122EB">
        <w:rPr>
          <w:rStyle w:val="StyleUnderline"/>
        </w:rPr>
        <w:t xml:space="preserve">technical </w:t>
      </w:r>
      <w:r w:rsidRPr="00DE06BC">
        <w:rPr>
          <w:rStyle w:val="StyleUnderline"/>
          <w:highlight w:val="green"/>
        </w:rPr>
        <w:t>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6122EB">
        <w:rPr>
          <w:rStyle w:val="Emphasis"/>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characterised as </w:t>
      </w:r>
      <w:r w:rsidRPr="00DE06BC">
        <w:rPr>
          <w:rStyle w:val="Emphasis"/>
          <w:highlight w:val="green"/>
        </w:rPr>
        <w:t>responsible behaviour in space.</w:t>
      </w:r>
    </w:p>
    <w:p w14:paraId="2366DF90" w14:textId="77777777" w:rsidR="00704FD3" w:rsidRPr="00711B24" w:rsidRDefault="00704FD3" w:rsidP="00704FD3">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w:t>
      </w:r>
      <w:r w:rsidRPr="00C15524">
        <w:rPr>
          <w:rStyle w:val="Emphasis"/>
          <w:highlight w:val="green"/>
        </w:rPr>
        <w:t xml:space="preserve">it broke </w:t>
      </w:r>
      <w:r w:rsidRPr="00DE06BC">
        <w:rPr>
          <w:rStyle w:val="Emphasis"/>
          <w:highlight w:val="green"/>
        </w:rPr>
        <w:t xml:space="preserve">the </w:t>
      </w:r>
      <w:r w:rsidRPr="00C15524">
        <w:rPr>
          <w:rStyle w:val="Emphasis"/>
        </w:rPr>
        <w:t>unwritten</w:t>
      </w:r>
      <w:r w:rsidRPr="00E9083B">
        <w:rPr>
          <w:rStyle w:val="Emphasis"/>
        </w:rPr>
        <w:t xml:space="preserve"> </w:t>
      </w:r>
      <w:r w:rsidRPr="00DE06BC">
        <w:rPr>
          <w:rStyle w:val="Emphasis"/>
          <w:highlight w:val="green"/>
        </w:rPr>
        <w:t xml:space="preserve">moratorium </w:t>
      </w:r>
      <w:r w:rsidRPr="00C15524">
        <w:rPr>
          <w:rStyle w:val="Emphasis"/>
        </w:rPr>
        <w:t xml:space="preserve">that was </w:t>
      </w:r>
      <w:r w:rsidRPr="00DE06BC">
        <w:rPr>
          <w:rStyle w:val="Emphasis"/>
          <w:highlight w:val="green"/>
        </w:rPr>
        <w:t>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 xml:space="preserve">led to </w:t>
      </w:r>
      <w:r w:rsidRPr="00486AB8">
        <w:rPr>
          <w:rStyle w:val="Emphasis"/>
        </w:rPr>
        <w:t xml:space="preserve">a </w:t>
      </w:r>
      <w:r w:rsidRPr="00C15524">
        <w:rPr>
          <w:rStyle w:val="Emphasis"/>
          <w:highlight w:val="green"/>
        </w:rPr>
        <w:t xml:space="preserve">spiral effect, </w:t>
      </w:r>
      <w:r w:rsidRPr="00DE06BC">
        <w:rPr>
          <w:rStyle w:val="Emphasis"/>
          <w:highlight w:val="green"/>
        </w:rPr>
        <w:t>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C15524">
        <w:rPr>
          <w:rStyle w:val="Emphasis"/>
        </w:rPr>
        <w:t>’</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w:t>
      </w:r>
      <w:r w:rsidRPr="00C15524">
        <w:rPr>
          <w:rStyle w:val="Emphasis"/>
        </w:rPr>
        <w:t>’s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3C9B4AF0" w14:textId="77777777" w:rsidR="00704FD3" w:rsidRPr="00711B24" w:rsidRDefault="00704FD3" w:rsidP="00704FD3">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2C96B8CC" w14:textId="77777777" w:rsidR="00704FD3" w:rsidRPr="00E9083B" w:rsidRDefault="00704FD3" w:rsidP="00704FD3">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2D3C3B42" w14:textId="77777777" w:rsidR="00704FD3" w:rsidRPr="00711B24" w:rsidRDefault="00704FD3" w:rsidP="00704FD3">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 xml:space="preserve">events </w:t>
      </w:r>
      <w:r w:rsidRPr="00486AB8">
        <w:rPr>
          <w:rStyle w:val="Emphasis"/>
        </w:rPr>
        <w:t xml:space="preserve">are </w:t>
      </w:r>
      <w:r w:rsidRPr="00C15524">
        <w:rPr>
          <w:rStyle w:val="Emphasis"/>
          <w:highlight w:val="green"/>
        </w:rPr>
        <w:t xml:space="preserve">going to become </w:t>
      </w:r>
      <w:r w:rsidRPr="00486AB8">
        <w:rPr>
          <w:rStyle w:val="Emphasis"/>
        </w:rPr>
        <w:t xml:space="preserve">more </w:t>
      </w:r>
      <w:r w:rsidRPr="00DE06BC">
        <w:rPr>
          <w:rStyle w:val="Emphasis"/>
          <w:highlight w:val="green"/>
        </w:rPr>
        <w:t>common</w:t>
      </w:r>
      <w:r w:rsidRPr="00E9083B">
        <w:rPr>
          <w:rStyle w:val="Emphasis"/>
        </w:rPr>
        <w:t xml:space="preserve">, and will happen more frequently and, therefore, humanity should come </w:t>
      </w:r>
      <w:r w:rsidRPr="00E9083B">
        <w:rPr>
          <w:rStyle w:val="Emphasis"/>
        </w:rPr>
        <w:lastRenderedPageBreak/>
        <w:t>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7ABA21F3" w14:textId="77777777" w:rsidR="00704FD3" w:rsidRPr="00E9083B" w:rsidRDefault="00704FD3" w:rsidP="00704FD3">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51B55259" w14:textId="77777777" w:rsidR="00704FD3" w:rsidRPr="00E9083B" w:rsidRDefault="00704FD3" w:rsidP="00704FD3">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34250FE7" w14:textId="77777777" w:rsidR="00704FD3" w:rsidRPr="00711B24" w:rsidRDefault="00704FD3" w:rsidP="00704FD3">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 xml:space="preserve">countries like China have a </w:t>
      </w:r>
      <w:r w:rsidRPr="00C15524">
        <w:rPr>
          <w:rStyle w:val="Emphasis"/>
          <w:highlight w:val="green"/>
        </w:rPr>
        <w:t xml:space="preserve">terrible track record </w:t>
      </w:r>
      <w:r w:rsidRPr="00DE06BC">
        <w:rPr>
          <w:rStyle w:val="Emphasis"/>
          <w:highlight w:val="green"/>
        </w:rPr>
        <w:t>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DE06BC">
        <w:rPr>
          <w:rStyle w:val="Emphasis"/>
          <w:highlight w:val="green"/>
        </w:rPr>
        <w:t xml:space="preserve">even if it signs </w:t>
      </w:r>
      <w:r w:rsidRPr="00C15524">
        <w:rPr>
          <w:rStyle w:val="Emphasis"/>
        </w:rPr>
        <w:t xml:space="preserve">any of </w:t>
      </w:r>
      <w:r w:rsidRPr="00DE06BC">
        <w:rPr>
          <w:rStyle w:val="Emphasis"/>
          <w:highlight w:val="green"/>
        </w:rPr>
        <w:t>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 xml:space="preserve">This puts the </w:t>
      </w:r>
      <w:r w:rsidRPr="00486AB8">
        <w:rPr>
          <w:rStyle w:val="Emphasis"/>
        </w:rPr>
        <w:t xml:space="preserve">whole </w:t>
      </w:r>
      <w:r w:rsidRPr="00DE06BC">
        <w:rPr>
          <w:rStyle w:val="Emphasis"/>
          <w:highlight w:val="green"/>
        </w:rPr>
        <w:t xml:space="preserve">international </w:t>
      </w:r>
      <w:r w:rsidRPr="00C15524">
        <w:rPr>
          <w:rStyle w:val="Emphasis"/>
          <w:highlight w:val="green"/>
        </w:rPr>
        <w:t xml:space="preserve">community in a </w:t>
      </w:r>
      <w:r w:rsidRPr="00DE06BC">
        <w:rPr>
          <w:rStyle w:val="Emphasis"/>
          <w:highlight w:val="green"/>
        </w:rPr>
        <w:t>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0CDFD628" w14:textId="6F46A491" w:rsidR="00704FD3" w:rsidRDefault="00704FD3" w:rsidP="00704FD3">
      <w:pPr>
        <w:pStyle w:val="Heading4"/>
      </w:pPr>
      <w:r>
        <w:t>Chinese ASAT development emboldens Taiwan invasion – either US doesn’t follow through on its defense commitments, which kills alliances, or it defends Taiwan, which goes nuclear</w:t>
      </w:r>
    </w:p>
    <w:p w14:paraId="022769B8" w14:textId="77777777" w:rsidR="00704FD3" w:rsidRPr="002F7CCC" w:rsidRDefault="00704FD3" w:rsidP="00704FD3">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3D0F5943" w14:textId="77777777" w:rsidR="00704FD3" w:rsidRPr="00CD6535" w:rsidRDefault="00704FD3" w:rsidP="00704FD3">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w:t>
      </w:r>
      <w:r w:rsidRPr="007B4079">
        <w:rPr>
          <w:rStyle w:val="StyleUnderline"/>
        </w:rPr>
        <w:t xml:space="preserve">by the </w:t>
      </w:r>
      <w:r w:rsidRPr="007B4079">
        <w:rPr>
          <w:rStyle w:val="Emphasis"/>
        </w:rPr>
        <w:t>late</w:t>
      </w:r>
      <w:r w:rsidRPr="00CD6535">
        <w:rPr>
          <w:rStyle w:val="Emphasis"/>
        </w:rPr>
        <w:t xml:space="preserve"> </w:t>
      </w:r>
      <w:r w:rsidRPr="007B4079">
        <w:rPr>
          <w:rStyle w:val="Emphasis"/>
        </w:rPr>
        <w:t>2020s</w:t>
      </w:r>
      <w:r w:rsidRPr="007B4079">
        <w:rPr>
          <w:rStyle w:val="StyleUnderline"/>
        </w:rPr>
        <w:t xml:space="preserve"> </w:t>
      </w:r>
      <w:r w:rsidRPr="00DE06BC">
        <w:rPr>
          <w:rStyle w:val="StyleUnderline"/>
          <w:highlight w:val="green"/>
        </w:rPr>
        <w:t xml:space="preserve">of </w:t>
      </w:r>
      <w:r w:rsidRPr="00DE06BC">
        <w:rPr>
          <w:rStyle w:val="Emphasis"/>
          <w:highlight w:val="green"/>
        </w:rPr>
        <w:t xml:space="preserve">holding </w:t>
      </w:r>
      <w:r w:rsidRPr="007B4079">
        <w:rPr>
          <w:rStyle w:val="Emphasis"/>
        </w:rPr>
        <w:t xml:space="preserve">key </w:t>
      </w:r>
      <w:r w:rsidRPr="00DE06BC">
        <w:rPr>
          <w:rStyle w:val="Emphasis"/>
          <w:highlight w:val="green"/>
        </w:rPr>
        <w:t>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w:t>
      </w:r>
      <w:r w:rsidRPr="00C15524">
        <w:rPr>
          <w:rStyle w:val="StyleUnderline"/>
          <w:highlight w:val="green"/>
        </w:rPr>
        <w:t>face a</w:t>
      </w:r>
      <w:r w:rsidRPr="00CD6535">
        <w:rPr>
          <w:rStyle w:val="StyleUnderline"/>
        </w:rPr>
        <w:t xml:space="preserve"> type of “Sophie’s </w:t>
      </w:r>
      <w:r w:rsidRPr="00C15524">
        <w:rPr>
          <w:rStyle w:val="StyleUnderline"/>
          <w:highlight w:val="green"/>
        </w:rPr>
        <w:t>Choice</w:t>
      </w:r>
      <w:r w:rsidRPr="00C15524">
        <w:rPr>
          <w:rStyle w:val="StyleUnderline"/>
        </w:rPr>
        <w:t xml:space="preserve">”: </w:t>
      </w:r>
      <w:r w:rsidRPr="00DE06BC">
        <w:rPr>
          <w:rStyle w:val="StyleUnderline"/>
          <w:highlight w:val="green"/>
        </w:rPr>
        <w:t>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10E039A2" w14:textId="77777777" w:rsidR="00704FD3" w:rsidRPr="00CD6535" w:rsidRDefault="00704FD3" w:rsidP="00704FD3">
      <w:pPr>
        <w:rPr>
          <w:sz w:val="12"/>
        </w:rPr>
      </w:pPr>
      <w:r w:rsidRPr="00CD6535">
        <w:rPr>
          <w:sz w:val="12"/>
        </w:rPr>
        <w:lastRenderedPageBreak/>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050FC19D" w14:textId="77777777" w:rsidR="00704FD3" w:rsidRPr="00CD6535" w:rsidRDefault="00704FD3" w:rsidP="00704FD3">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48835BA2" w14:textId="77777777" w:rsidR="00704FD3" w:rsidRPr="00CD6535" w:rsidRDefault="00704FD3" w:rsidP="00704FD3">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725F2725" w14:textId="77777777" w:rsidR="00704FD3" w:rsidRPr="00CD6535" w:rsidRDefault="00704FD3" w:rsidP="00704FD3">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476DB9B7" w14:textId="77777777" w:rsidR="00704FD3" w:rsidRPr="00CD6535" w:rsidRDefault="00704FD3" w:rsidP="00704FD3">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577A844F" w14:textId="77777777" w:rsidR="00704FD3" w:rsidRPr="00CD6535" w:rsidRDefault="00704FD3" w:rsidP="00704FD3">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1232BAF2" w14:textId="77777777" w:rsidR="00704FD3" w:rsidRPr="00CD6535" w:rsidRDefault="00704FD3" w:rsidP="00704FD3">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3F3A8D23" w14:textId="77777777" w:rsidR="00704FD3" w:rsidRPr="00CD6535" w:rsidRDefault="00704FD3" w:rsidP="00704FD3">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w:t>
      </w:r>
      <w:r w:rsidRPr="00CD6535">
        <w:rPr>
          <w:rStyle w:val="StyleUnderline"/>
        </w:rPr>
        <w:lastRenderedPageBreak/>
        <w:t xml:space="preserve">meteorology satellites. </w:t>
      </w:r>
      <w:r w:rsidRPr="00DE06BC">
        <w:rPr>
          <w:rStyle w:val="StyleUnderline"/>
          <w:highlight w:val="green"/>
        </w:rPr>
        <w:t xml:space="preserve">Losing </w:t>
      </w:r>
      <w:r w:rsidRPr="00486AB8">
        <w:rPr>
          <w:rStyle w:val="StyleUnderline"/>
          <w:highlight w:val="green"/>
        </w:rPr>
        <w:t>these</w:t>
      </w:r>
      <w:r w:rsidRPr="00486AB8">
        <w:rPr>
          <w:rStyle w:val="StyleUnderline"/>
        </w:rPr>
        <w:t xml:space="preserve"> assets </w:t>
      </w:r>
      <w:r w:rsidRPr="00DE06BC">
        <w:rPr>
          <w:rStyle w:val="StyleUnderline"/>
          <w:highlight w:val="green"/>
        </w:rPr>
        <w:t>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w:t>
      </w:r>
      <w:r w:rsidRPr="00C15524">
        <w:rPr>
          <w:rStyle w:val="StyleUnderline"/>
          <w:highlight w:val="green"/>
        </w:rPr>
        <w:t xml:space="preserve">positioning </w:t>
      </w:r>
      <w:r w:rsidRPr="00486AB8">
        <w:rPr>
          <w:rStyle w:val="StyleUnderline"/>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44454C89" w14:textId="77777777" w:rsidR="00704FD3" w:rsidRDefault="00704FD3" w:rsidP="00704FD3">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3195EEEC" w14:textId="77777777" w:rsidR="00704FD3" w:rsidRDefault="00704FD3" w:rsidP="00704FD3">
      <w:pPr>
        <w:pStyle w:val="Heading4"/>
      </w:pPr>
      <w:r>
        <w:t xml:space="preserve">Cementing America’s lead in </w:t>
      </w:r>
      <w:r w:rsidRPr="00752766">
        <w:rPr>
          <w:u w:val="single"/>
        </w:rPr>
        <w:t>the commercial space industry</w:t>
      </w:r>
      <w:r>
        <w:t xml:space="preserve"> is key to preserve hegemony </w:t>
      </w:r>
    </w:p>
    <w:p w14:paraId="5FFBB4B1" w14:textId="77777777" w:rsidR="00704FD3" w:rsidRPr="00D25FDC" w:rsidRDefault="00704FD3" w:rsidP="00704FD3">
      <w:pPr>
        <w:rPr>
          <w:rStyle w:val="Style13ptBold"/>
        </w:rPr>
      </w:pPr>
      <w:r>
        <w:rPr>
          <w:rStyle w:val="Style13ptBold"/>
        </w:rPr>
        <w:t>Autry and Kw</w:t>
      </w:r>
      <w:r w:rsidRPr="00B616F5">
        <w:rPr>
          <w:rStyle w:val="Style13ptBold"/>
        </w:rPr>
        <w:t>ast 19</w:t>
      </w:r>
      <w:r w:rsidRPr="00752766">
        <w:t xml:space="preserve">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Force. He is an astronautical engineer and Harvard Fellow in Public Policy.) “</w:t>
      </w:r>
      <w:r w:rsidRPr="00752766">
        <w:rPr>
          <w:rStyle w:val="Emphasis"/>
          <w:highlight w:val="green"/>
        </w:rPr>
        <w:t xml:space="preserve">America Is Losing the </w:t>
      </w:r>
      <w:r w:rsidRPr="00486AB8">
        <w:rPr>
          <w:rStyle w:val="Emphasis"/>
        </w:rPr>
        <w:t xml:space="preserve">Second </w:t>
      </w:r>
      <w:r w:rsidRPr="00752766">
        <w:rPr>
          <w:rStyle w:val="Emphasis"/>
          <w:highlight w:val="green"/>
        </w:rPr>
        <w:t xml:space="preserve">Space Race </w:t>
      </w:r>
      <w:r w:rsidRPr="00486AB8">
        <w:rPr>
          <w:rStyle w:val="Emphasis"/>
        </w:rPr>
        <w:t>to China</w:t>
      </w:r>
      <w:r w:rsidRPr="00752766">
        <w:t>” Foreign Policy, 8/22/2019. https://foreignpolicy.com/2019/08/22/america-is-losing-the-second-space-race-to-china/] BC</w:t>
      </w:r>
    </w:p>
    <w:p w14:paraId="564FC5CA" w14:textId="77777777" w:rsidR="00704FD3" w:rsidRPr="00D25FDC" w:rsidRDefault="00704FD3" w:rsidP="00704FD3">
      <w:pPr>
        <w:rPr>
          <w:rStyle w:val="Emphasis"/>
        </w:rPr>
      </w:pPr>
      <w:r w:rsidRPr="00752766">
        <w:rPr>
          <w:rStyle w:val="Emphasis"/>
          <w:highlight w:val="green"/>
        </w:rPr>
        <w:t>The private sector can give 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a</w:t>
      </w:r>
      <w:r w:rsidRPr="00D25FDC">
        <w:rPr>
          <w:rStyle w:val="Emphasis"/>
        </w:rPr>
        <w:t xml:space="preserve"> much-needed rocket </w:t>
      </w:r>
      <w:r w:rsidRPr="00752766">
        <w:rPr>
          <w:rStyle w:val="Emphasis"/>
          <w:highlight w:val="green"/>
        </w:rPr>
        <w:t>boost</w:t>
      </w:r>
      <w:r w:rsidRPr="00D25FDC">
        <w:rPr>
          <w:rStyle w:val="Emphasis"/>
        </w:rPr>
        <w:t>.</w:t>
      </w:r>
    </w:p>
    <w:p w14:paraId="4D63A7E8" w14:textId="77777777" w:rsidR="00704FD3" w:rsidRDefault="00704FD3" w:rsidP="00704FD3">
      <w:r w:rsidRPr="00D25FDC">
        <w:rPr>
          <w:rStyle w:val="StyleUnderline"/>
        </w:rPr>
        <w:t xml:space="preserve">The </w:t>
      </w:r>
      <w:r w:rsidRPr="00752766">
        <w:rPr>
          <w:rStyle w:val="StyleUnderline"/>
          <w:highlight w:val="green"/>
        </w:rPr>
        <w:t>current</w:t>
      </w:r>
      <w:r w:rsidRPr="00D25FDC">
        <w:rPr>
          <w:rStyle w:val="StyleUnderline"/>
        </w:rPr>
        <w:t xml:space="preserve"> U.S. space defense </w:t>
      </w:r>
      <w:r w:rsidRPr="00752766">
        <w:rPr>
          <w:rStyle w:val="StyleUnderline"/>
          <w:highlight w:val="green"/>
        </w:rPr>
        <w:t>strategy is inadequate</w:t>
      </w:r>
      <w:r w:rsidRPr="00D25FDC">
        <w:rPr>
          <w:rStyle w:val="StyleUnderline"/>
        </w:rPr>
        <w:t xml:space="preserve"> and on a path to failure</w:t>
      </w:r>
      <w:r>
        <w:t>. President Donald Trump’s vision for a Space Force is big enough. As he said on June 18, “</w:t>
      </w:r>
      <w:r w:rsidRPr="00752766">
        <w:rPr>
          <w:rStyle w:val="StyleUnderline"/>
          <w:highlight w:val="green"/>
        </w:rPr>
        <w:t>It is not enough to</w:t>
      </w:r>
      <w:r w:rsidRPr="00D25FDC">
        <w:rPr>
          <w:rStyle w:val="StyleUnderline"/>
        </w:rPr>
        <w:t xml:space="preserve"> merely </w:t>
      </w:r>
      <w:r w:rsidRPr="00752766">
        <w:rPr>
          <w:rStyle w:val="StyleUnderline"/>
          <w:highlight w:val="green"/>
        </w:rPr>
        <w:t xml:space="preserve">have </w:t>
      </w:r>
      <w:r w:rsidRPr="00486AB8">
        <w:rPr>
          <w:rStyle w:val="StyleUnderline"/>
        </w:rPr>
        <w:t>an</w:t>
      </w:r>
      <w:r w:rsidRPr="00D25FDC">
        <w:rPr>
          <w:rStyle w:val="StyleUnderline"/>
        </w:rPr>
        <w:t xml:space="preserve"> American </w:t>
      </w:r>
      <w:r w:rsidRPr="00752766">
        <w:rPr>
          <w:rStyle w:val="StyleUnderline"/>
          <w:highlight w:val="green"/>
        </w:rPr>
        <w:t xml:space="preserve">presence in space. </w:t>
      </w:r>
      <w:r w:rsidRPr="00486AB8">
        <w:rPr>
          <w:rStyle w:val="StyleUnderline"/>
          <w:highlight w:val="green"/>
        </w:rPr>
        <w:t>We must have</w:t>
      </w:r>
      <w:r w:rsidRPr="00D25FDC">
        <w:rPr>
          <w:rStyle w:val="StyleUnderline"/>
        </w:rPr>
        <w:t xml:space="preserve"> American </w:t>
      </w:r>
      <w:r w:rsidRPr="00752766">
        <w:rPr>
          <w:rStyle w:val="StyleUnderline"/>
          <w:highlight w:val="green"/>
        </w:rPr>
        <w:t>dominance</w:t>
      </w:r>
      <w:r w:rsidRPr="00D25FDC">
        <w:rPr>
          <w:rStyle w:val="StyleUnderline"/>
        </w:rPr>
        <w:t xml:space="preserve"> in space</w:t>
      </w:r>
      <w:r>
        <w:t>.” But the Air Force is not matching this vision. Instead,</w:t>
      </w:r>
      <w:r w:rsidRPr="00D25FDC">
        <w:rPr>
          <w:rStyle w:val="StyleUnderline"/>
        </w:rPr>
        <w:t xml:space="preserve"> the leadership is currently focused on incremental improvements to existing equipment and organizational structures.</w:t>
      </w:r>
      <w:r>
        <w:t xml:space="preserve"> </w:t>
      </w:r>
      <w:r w:rsidRPr="00752766">
        <w:rPr>
          <w:rStyle w:val="Emphasis"/>
          <w:highlight w:val="green"/>
        </w:rPr>
        <w:t>Dominating</w:t>
      </w:r>
      <w:r w:rsidRPr="00D25FDC">
        <w:rPr>
          <w:rStyle w:val="Emphasis"/>
        </w:rPr>
        <w:t xml:space="preserve"> the vast and dynamic environment of space </w:t>
      </w:r>
      <w:r w:rsidRPr="00486AB8">
        <w:rPr>
          <w:rStyle w:val="Emphasis"/>
        </w:rPr>
        <w:t xml:space="preserve">will </w:t>
      </w:r>
      <w:r w:rsidRPr="00752766">
        <w:rPr>
          <w:rStyle w:val="Emphasis"/>
          <w:highlight w:val="green"/>
        </w:rPr>
        <w:t>require revolutionary capabilities</w:t>
      </w:r>
      <w:r w:rsidRPr="00D25FDC">
        <w:rPr>
          <w:rStyle w:val="Emphasis"/>
        </w:rPr>
        <w:t xml:space="preserve"> and resources far </w:t>
      </w:r>
      <w:r w:rsidRPr="00752766">
        <w:rPr>
          <w:rStyle w:val="Emphasis"/>
          <w:highlight w:val="green"/>
        </w:rPr>
        <w:t>deeper than</w:t>
      </w:r>
      <w:r w:rsidRPr="00D25FDC">
        <w:rPr>
          <w:rStyle w:val="Emphasis"/>
        </w:rPr>
        <w:t xml:space="preserve"> traditional </w:t>
      </w:r>
      <w:r w:rsidRPr="00752766">
        <w:rPr>
          <w:rStyle w:val="Emphasis"/>
          <w:highlight w:val="green"/>
        </w:rPr>
        <w:t>D</w:t>
      </w:r>
      <w:r w:rsidRPr="00D25FDC">
        <w:rPr>
          <w:rStyle w:val="Emphasis"/>
        </w:rPr>
        <w:t xml:space="preserve">epartment </w:t>
      </w:r>
      <w:r w:rsidRPr="00752766">
        <w:rPr>
          <w:rStyle w:val="Emphasis"/>
          <w:highlight w:val="green"/>
        </w:rPr>
        <w:t>o</w:t>
      </w:r>
      <w:r w:rsidRPr="00D25FDC">
        <w:rPr>
          <w:rStyle w:val="Emphasis"/>
        </w:rPr>
        <w:t xml:space="preserve">f </w:t>
      </w:r>
      <w:r w:rsidRPr="00752766">
        <w:rPr>
          <w:rStyle w:val="Emphasis"/>
          <w:highlight w:val="green"/>
        </w:rPr>
        <w:t>D</w:t>
      </w:r>
      <w:r w:rsidRPr="00D25FDC">
        <w:rPr>
          <w:rStyle w:val="Emphasis"/>
        </w:rPr>
        <w:t xml:space="preserve">efense thinking </w:t>
      </w:r>
      <w:r w:rsidRPr="00752766">
        <w:rPr>
          <w:rStyle w:val="Emphasis"/>
          <w:highlight w:val="green"/>
        </w:rPr>
        <w:t>can fund</w:t>
      </w:r>
      <w:r w:rsidRPr="00486AB8">
        <w:rPr>
          <w:rStyle w:val="Emphasis"/>
        </w:rPr>
        <w:t>, manage, or</w:t>
      </w:r>
      <w:r w:rsidRPr="00D25FDC">
        <w:rPr>
          <w:rStyle w:val="Emphasis"/>
        </w:rPr>
        <w:t xml:space="preserve"> even </w:t>
      </w:r>
      <w:r w:rsidRPr="00486AB8">
        <w:rPr>
          <w:rStyle w:val="Emphasis"/>
        </w:rPr>
        <w:t>conceive of</w:t>
      </w:r>
      <w:r w:rsidRPr="00486AB8">
        <w:t xml:space="preserve">. </w:t>
      </w:r>
      <w:r w:rsidRPr="00AE7F9B">
        <w:rPr>
          <w:rStyle w:val="StyleUnderline"/>
          <w:highlight w:val="green"/>
        </w:rPr>
        <w:t>Success depends</w:t>
      </w:r>
      <w:r>
        <w:t xml:space="preserve"> on </w:t>
      </w:r>
      <w:r w:rsidRPr="00D25FDC">
        <w:rPr>
          <w:rStyle w:val="Emphasis"/>
        </w:rPr>
        <w:t xml:space="preserve">a much more active partnership with </w:t>
      </w:r>
      <w:r w:rsidRPr="00752766">
        <w:rPr>
          <w:rStyle w:val="Emphasis"/>
          <w:highlight w:val="green"/>
        </w:rPr>
        <w:t>the commercial space industry</w:t>
      </w:r>
      <w:r>
        <w:t>— and its disruptive capabilities.</w:t>
      </w:r>
    </w:p>
    <w:p w14:paraId="032D3ABD" w14:textId="77777777" w:rsidR="00704FD3" w:rsidRPr="00D25FDC" w:rsidRDefault="00704FD3" w:rsidP="00704FD3">
      <w:pPr>
        <w:rPr>
          <w:rStyle w:val="Emphasis"/>
        </w:rPr>
      </w:pPr>
      <w:r>
        <w:t xml:space="preserve">U.S. military space planners are preparing to repeat a conflict they imagined back in the 1980s, which never actually occurred, against a vanished Soviet empire. Meanwhile, </w:t>
      </w:r>
      <w:r w:rsidRPr="00752766">
        <w:rPr>
          <w:rStyle w:val="Emphasis"/>
          <w:highlight w:val="green"/>
        </w:rPr>
        <w:t>China is executing a winning strategy</w:t>
      </w:r>
      <w:r w:rsidRPr="00D25FDC">
        <w:rPr>
          <w:rStyle w:val="Emphasis"/>
        </w:rPr>
        <w:t xml:space="preserve"> in the world of today</w:t>
      </w:r>
      <w:r>
        <w:t xml:space="preserve">. </w:t>
      </w:r>
      <w:r w:rsidRPr="00486AB8">
        <w:rPr>
          <w:rStyle w:val="StyleUnderline"/>
        </w:rPr>
        <w:t xml:space="preserve">It is </w:t>
      </w:r>
      <w:r w:rsidRPr="00752766">
        <w:rPr>
          <w:rStyle w:val="StyleUnderline"/>
          <w:highlight w:val="green"/>
        </w:rPr>
        <w:t xml:space="preserve">burning </w:t>
      </w:r>
      <w:r w:rsidRPr="00486AB8">
        <w:rPr>
          <w:rStyle w:val="StyleUnderline"/>
        </w:rPr>
        <w:t xml:space="preserve">hard </w:t>
      </w:r>
      <w:r w:rsidRPr="00486AB8">
        <w:rPr>
          <w:rStyle w:val="StyleUnderline"/>
          <w:highlight w:val="green"/>
        </w:rPr>
        <w:t xml:space="preserve">toward domination </w:t>
      </w:r>
      <w:r w:rsidRPr="00752766">
        <w:rPr>
          <w:rStyle w:val="StyleUnderline"/>
          <w:highlight w:val="green"/>
        </w:rPr>
        <w:t>of</w:t>
      </w:r>
      <w:r w:rsidRPr="00D25FDC">
        <w:rPr>
          <w:rStyle w:val="StyleUnderline"/>
        </w:rPr>
        <w:t xml:space="preserve"> the future space </w:t>
      </w:r>
      <w:r w:rsidRPr="00752766">
        <w:rPr>
          <w:rStyle w:val="Emphasis"/>
          <w:highlight w:val="green"/>
        </w:rPr>
        <w:t>markets</w:t>
      </w:r>
      <w:r w:rsidRPr="00D25FDC">
        <w:rPr>
          <w:rStyle w:val="StyleUnderline"/>
        </w:rPr>
        <w:t xml:space="preserve"> that will define the next century</w:t>
      </w:r>
      <w:r>
        <w:t xml:space="preserve">. </w:t>
      </w:r>
      <w:r w:rsidRPr="00D25FDC">
        <w:rPr>
          <w:rStyle w:val="StyleUnderline"/>
        </w:rPr>
        <w:t xml:space="preserve">They are planning infrastructure in space that will control 21st-century </w:t>
      </w:r>
      <w:r w:rsidRPr="00752766">
        <w:rPr>
          <w:rStyle w:val="Emphasis"/>
          <w:highlight w:val="green"/>
        </w:rPr>
        <w:t>telecom</w:t>
      </w:r>
      <w:r w:rsidRPr="00486AB8">
        <w:rPr>
          <w:rStyle w:val="Emphasis"/>
        </w:rPr>
        <w:t>munications</w:t>
      </w:r>
      <w:r w:rsidRPr="00D25FDC">
        <w:rPr>
          <w:rStyle w:val="StyleUnderline"/>
        </w:rPr>
        <w:t xml:space="preserve">, </w:t>
      </w:r>
      <w:r w:rsidRPr="00752766">
        <w:rPr>
          <w:rStyle w:val="Emphasis"/>
          <w:highlight w:val="green"/>
        </w:rPr>
        <w:t>energy</w:t>
      </w:r>
      <w:r w:rsidRPr="00D25FDC">
        <w:rPr>
          <w:rStyle w:val="StyleUnderline"/>
        </w:rPr>
        <w:t xml:space="preserve">, </w:t>
      </w:r>
      <w:r w:rsidRPr="00752766">
        <w:rPr>
          <w:rStyle w:val="Emphasis"/>
          <w:highlight w:val="green"/>
        </w:rPr>
        <w:t>transpo</w:t>
      </w:r>
      <w:r w:rsidRPr="00486AB8">
        <w:rPr>
          <w:rStyle w:val="Emphasis"/>
        </w:rPr>
        <w:t>rtation</w:t>
      </w:r>
      <w:r w:rsidRPr="00D25FDC">
        <w:rPr>
          <w:rStyle w:val="StyleUnderline"/>
        </w:rPr>
        <w:t xml:space="preserve">, and </w:t>
      </w:r>
      <w:r w:rsidRPr="00752766">
        <w:rPr>
          <w:rStyle w:val="Emphasis"/>
          <w:highlight w:val="green"/>
        </w:rPr>
        <w:t>manufacturing</w:t>
      </w:r>
      <w:r>
        <w:t xml:space="preserve">. In doing so, </w:t>
      </w:r>
      <w:r w:rsidRPr="00D25FDC">
        <w:rPr>
          <w:rStyle w:val="StyleUnderline"/>
        </w:rPr>
        <w:t xml:space="preserve">they </w:t>
      </w:r>
      <w:r w:rsidRPr="00486AB8">
        <w:rPr>
          <w:rStyle w:val="StyleUnderline"/>
        </w:rPr>
        <w:t xml:space="preserve">will </w:t>
      </w:r>
      <w:r w:rsidRPr="00752766">
        <w:rPr>
          <w:rStyle w:val="StyleUnderline"/>
          <w:highlight w:val="green"/>
        </w:rPr>
        <w:t xml:space="preserve">acquire </w:t>
      </w:r>
      <w:r w:rsidRPr="00752766">
        <w:rPr>
          <w:rStyle w:val="Emphasis"/>
          <w:highlight w:val="green"/>
        </w:rPr>
        <w:t>trillion-dollar revenues</w:t>
      </w:r>
      <w:r w:rsidRPr="00752766">
        <w:rPr>
          <w:rStyle w:val="StyleUnderline"/>
          <w:highlight w:val="green"/>
        </w:rPr>
        <w:t xml:space="preserve"> </w:t>
      </w:r>
      <w:r w:rsidRPr="00486AB8">
        <w:rPr>
          <w:rStyle w:val="StyleUnderline"/>
        </w:rPr>
        <w:t>as well as</w:t>
      </w:r>
      <w:r w:rsidRPr="00D25FDC">
        <w:rPr>
          <w:rStyle w:val="StyleUnderline"/>
        </w:rPr>
        <w:t xml:space="preserve"> the </w:t>
      </w:r>
      <w:r w:rsidRPr="00752766">
        <w:rPr>
          <w:rStyle w:val="StyleUnderline"/>
          <w:highlight w:val="green"/>
        </w:rPr>
        <w:t xml:space="preserve">deep </w:t>
      </w:r>
      <w:r w:rsidRPr="00752766">
        <w:rPr>
          <w:rStyle w:val="Emphasis"/>
          <w:highlight w:val="green"/>
        </w:rPr>
        <w:t>capabilities</w:t>
      </w:r>
      <w:r w:rsidRPr="00D25FDC">
        <w:rPr>
          <w:rStyle w:val="StyleUnderline"/>
        </w:rPr>
        <w:t xml:space="preserve"> that come from continuous </w:t>
      </w:r>
      <w:r w:rsidRPr="00D25FDC">
        <w:rPr>
          <w:rStyle w:val="StyleUnderline"/>
        </w:rPr>
        <w:lastRenderedPageBreak/>
        <w:t>operational experience in space</w:t>
      </w:r>
      <w:r>
        <w:t xml:space="preserve">. </w:t>
      </w:r>
      <w:r w:rsidRPr="00752766">
        <w:rPr>
          <w:rStyle w:val="Emphasis"/>
          <w:highlight w:val="green"/>
        </w:rPr>
        <w:t xml:space="preserve">This </w:t>
      </w:r>
      <w:r w:rsidRPr="00486AB8">
        <w:rPr>
          <w:rStyle w:val="Emphasis"/>
        </w:rPr>
        <w:t xml:space="preserve">will </w:t>
      </w:r>
      <w:r w:rsidRPr="00752766">
        <w:rPr>
          <w:rStyle w:val="Emphasis"/>
          <w:highlight w:val="green"/>
        </w:rPr>
        <w:t xml:space="preserve">deliver space dominance and </w:t>
      </w:r>
      <w:r w:rsidRPr="00486AB8">
        <w:rPr>
          <w:rStyle w:val="Emphasis"/>
          <w:highlight w:val="green"/>
        </w:rPr>
        <w:t>global heg</w:t>
      </w:r>
      <w:r w:rsidRPr="00486AB8">
        <w:rPr>
          <w:rStyle w:val="Emphasis"/>
        </w:rPr>
        <w:t>emony</w:t>
      </w:r>
      <w:r w:rsidRPr="00486AB8">
        <w:rPr>
          <w:rStyle w:val="Emphasis"/>
          <w:highlight w:val="green"/>
        </w:rPr>
        <w:t xml:space="preserve"> </w:t>
      </w:r>
      <w:r w:rsidRPr="00752766">
        <w:rPr>
          <w:rStyle w:val="Emphasis"/>
          <w:highlight w:val="green"/>
        </w:rPr>
        <w:t>to China</w:t>
      </w:r>
      <w:r w:rsidRPr="00752766">
        <w:rPr>
          <w:rStyle w:val="Emphasis"/>
        </w:rPr>
        <w:t>’s authoritarian rulers.</w:t>
      </w:r>
    </w:p>
    <w:p w14:paraId="793314C3" w14:textId="77777777" w:rsidR="00704FD3" w:rsidRPr="00D25FDC" w:rsidRDefault="00704FD3" w:rsidP="00704FD3">
      <w:pPr>
        <w:rPr>
          <w:sz w:val="12"/>
          <w:szCs w:val="12"/>
        </w:rPr>
      </w:pPr>
      <w:r w:rsidRPr="00D25FDC">
        <w:rPr>
          <w:sz w:val="12"/>
          <w:szCs w:val="12"/>
        </w:rPr>
        <w:t>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37B06E36" w14:textId="77777777" w:rsidR="00704FD3" w:rsidRPr="00D25FDC" w:rsidRDefault="00704FD3" w:rsidP="00704FD3">
      <w:pPr>
        <w:rPr>
          <w:rStyle w:val="StyleUnderline"/>
        </w:rPr>
      </w:pPr>
      <w:r>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752766">
        <w:rPr>
          <w:rStyle w:val="StyleUnderline"/>
          <w:highlight w:val="green"/>
        </w:rPr>
        <w:t>this</w:t>
      </w:r>
      <w:r w:rsidRPr="00D25FDC">
        <w:rPr>
          <w:rStyle w:val="StyleUnderline"/>
        </w:rPr>
        <w:t xml:space="preserve"> new, if not quite final, </w:t>
      </w:r>
      <w:r w:rsidRPr="00752766">
        <w:rPr>
          <w:rStyle w:val="StyleUnderline"/>
          <w:highlight w:val="green"/>
        </w:rPr>
        <w:t>frontier</w:t>
      </w:r>
      <w:r w:rsidRPr="00D25FDC">
        <w:rPr>
          <w:rStyle w:val="StyleUnderline"/>
        </w:rPr>
        <w:t>, however, means that competition for resources and strategic locations in cislunar space</w:t>
      </w:r>
      <w:r>
        <w:t xml:space="preserve"> (between the Earth and moon) </w:t>
      </w:r>
      <w:r w:rsidRPr="00752766">
        <w:rPr>
          <w:rStyle w:val="StyleUnderline"/>
          <w:highlight w:val="green"/>
        </w:rPr>
        <w:t>will</w:t>
      </w:r>
      <w:r w:rsidRPr="00D25FDC">
        <w:rPr>
          <w:rStyle w:val="StyleUnderline"/>
        </w:rPr>
        <w:t xml:space="preserve"> be intense over the next two decades. The outcome of this competition will </w:t>
      </w:r>
      <w:r w:rsidRPr="00486AB8">
        <w:rPr>
          <w:rStyle w:val="StyleUnderline"/>
          <w:highlight w:val="green"/>
        </w:rPr>
        <w:t xml:space="preserve">determine the </w:t>
      </w:r>
      <w:r w:rsidRPr="00486AB8">
        <w:rPr>
          <w:rStyle w:val="Emphasis"/>
          <w:highlight w:val="green"/>
        </w:rPr>
        <w:t xml:space="preserve">fate </w:t>
      </w:r>
      <w:r w:rsidRPr="00752766">
        <w:rPr>
          <w:rStyle w:val="Emphasis"/>
          <w:highlight w:val="green"/>
        </w:rPr>
        <w:t xml:space="preserve">of humanity </w:t>
      </w:r>
      <w:r w:rsidRPr="00486AB8">
        <w:rPr>
          <w:rStyle w:val="Emphasis"/>
        </w:rPr>
        <w:t>in the next century</w:t>
      </w:r>
      <w:r w:rsidRPr="00D25FDC">
        <w:rPr>
          <w:rStyle w:val="StyleUnderline"/>
        </w:rPr>
        <w:t>.</w:t>
      </w:r>
    </w:p>
    <w:p w14:paraId="0680D148" w14:textId="77777777" w:rsidR="00704FD3" w:rsidRDefault="00704FD3" w:rsidP="00704FD3">
      <w:r w:rsidRPr="00752766">
        <w:rPr>
          <w:rStyle w:val="Emphasis"/>
          <w:highlight w:val="green"/>
        </w:rPr>
        <w:t>China’s</w:t>
      </w:r>
      <w:r w:rsidRPr="00D25FDC">
        <w:rPr>
          <w:rStyle w:val="Emphasis"/>
        </w:rPr>
        <w:t xml:space="preserve"> impending </w:t>
      </w:r>
      <w:r w:rsidRPr="00752766">
        <w:rPr>
          <w:rStyle w:val="Emphasis"/>
          <w:highlight w:val="green"/>
        </w:rPr>
        <w:t xml:space="preserve">dominance </w:t>
      </w:r>
      <w:r w:rsidRPr="00486AB8">
        <w:rPr>
          <w:rStyle w:val="Emphasis"/>
        </w:rPr>
        <w:t xml:space="preserve">will </w:t>
      </w:r>
      <w:r w:rsidRPr="00752766">
        <w:rPr>
          <w:rStyle w:val="Emphasis"/>
          <w:highlight w:val="green"/>
        </w:rPr>
        <w:t xml:space="preserve">neutralize U.S. </w:t>
      </w:r>
      <w:r w:rsidRPr="00486AB8">
        <w:rPr>
          <w:rStyle w:val="Emphasis"/>
        </w:rPr>
        <w:t xml:space="preserve">geopolitical </w:t>
      </w:r>
      <w:r w:rsidRPr="00752766">
        <w:rPr>
          <w:rStyle w:val="Emphasis"/>
          <w:highlight w:val="green"/>
        </w:rPr>
        <w:t>power by allowing Beijing to control</w:t>
      </w:r>
      <w:r w:rsidRPr="00D25FDC">
        <w:rPr>
          <w:rStyle w:val="Emphasis"/>
        </w:rPr>
        <w:t xml:space="preserve"> global </w:t>
      </w:r>
      <w:r w:rsidRPr="00752766">
        <w:rPr>
          <w:rStyle w:val="Emphasis"/>
          <w:highlight w:val="green"/>
        </w:rPr>
        <w:t>info</w:t>
      </w:r>
      <w:r w:rsidRPr="00486AB8">
        <w:rPr>
          <w:rStyle w:val="Emphasis"/>
        </w:rPr>
        <w:t>rmation</w:t>
      </w:r>
      <w:r w:rsidRPr="00D25FDC">
        <w:rPr>
          <w:rStyle w:val="Emphasis"/>
        </w:rPr>
        <w:t xml:space="preserve"> flows from the high ground of space.</w:t>
      </w:r>
      <w:r>
        <w:t xml:space="preserve"> </w:t>
      </w:r>
      <w:r w:rsidRPr="00D25FDC">
        <w:rPr>
          <w:rStyle w:val="StyleUnderline"/>
        </w:rPr>
        <w:t xml:space="preserve">Imagine a school in Bolivia or a farmer in Kenya choosing between </w:t>
      </w:r>
      <w:r w:rsidRPr="00D25FDC">
        <w:rPr>
          <w:rStyle w:val="Emphasis"/>
        </w:rPr>
        <w:t>paying</w:t>
      </w:r>
      <w:r w:rsidRPr="00D25FDC">
        <w:rPr>
          <w:rStyle w:val="StyleUnderline"/>
        </w:rPr>
        <w:t xml:space="preserve"> for a U.S. satellite internet or image provider or receiving those services for </w:t>
      </w:r>
      <w:r w:rsidRPr="00D25FDC">
        <w:rPr>
          <w:rStyle w:val="Emphasis"/>
        </w:rPr>
        <w:t>free</w:t>
      </w:r>
      <w:r w:rsidRPr="00D25FDC">
        <w:rPr>
          <w:rStyle w:val="StyleUnderline"/>
        </w:rPr>
        <w:t xml:space="preserve"> as a “</w:t>
      </w:r>
      <w:r w:rsidRPr="00D25FDC">
        <w:rPr>
          <w:rStyle w:val="Emphasis"/>
        </w:rPr>
        <w:t>gift of the Chinese people</w:t>
      </w:r>
      <w:r w:rsidRPr="00D25FDC">
        <w:t xml:space="preserve">.” </w:t>
      </w:r>
      <w:r w:rsidRPr="00D25FDC">
        <w:rPr>
          <w:rStyle w:val="StyleUnderline"/>
        </w:rPr>
        <w:t xml:space="preserve">It will be of little concern to global consumers that the </w:t>
      </w:r>
      <w:r w:rsidRPr="00D25FDC">
        <w:rPr>
          <w:rStyle w:val="Emphasis"/>
        </w:rPr>
        <w:t xml:space="preserve">news they receive is slanted </w:t>
      </w:r>
      <w:r w:rsidRPr="00D25FDC">
        <w:rPr>
          <w:rStyle w:val="StyleUnderline"/>
        </w:rPr>
        <w:t xml:space="preserve">or that </w:t>
      </w:r>
      <w:r w:rsidRPr="00D25FDC">
        <w:rPr>
          <w:rStyle w:val="Emphasis"/>
        </w:rPr>
        <w:t>searches for “free speech” link to articles about corruption</w:t>
      </w:r>
      <w:r w:rsidRPr="00D25FDC">
        <w:rPr>
          <w:rStyle w:val="StyleUnderline"/>
        </w:rPr>
        <w:t xml:space="preserve"> in Western democracies</w:t>
      </w:r>
      <w:r w:rsidRPr="00D25FDC">
        <w:t xml:space="preserve">. </w:t>
      </w:r>
      <w:r w:rsidRPr="00D25FDC">
        <w:rPr>
          <w:rStyle w:val="Emphasis"/>
        </w:rPr>
        <w:t>Nor will they care if concentration camps in Tibet and the Uighur areas of western China are obscured</w:t>
      </w:r>
      <w:r w:rsidRPr="00D25FDC">
        <w:t xml:space="preserve">, or </w:t>
      </w:r>
      <w:r w:rsidRPr="00D25FDC">
        <w:rPr>
          <w:rStyle w:val="Emphasis"/>
        </w:rPr>
        <w:t>if U</w:t>
      </w:r>
      <w:r w:rsidRPr="00486AB8">
        <w:rPr>
          <w:rStyle w:val="Emphasis"/>
        </w:rPr>
        <w:t>.S. military action is</w:t>
      </w:r>
      <w:r w:rsidRPr="00D25FDC">
        <w:rPr>
          <w:rStyle w:val="Emphasis"/>
        </w:rPr>
        <w:t xml:space="preserve"> presented as </w:t>
      </w:r>
      <w:r w:rsidRPr="00486AB8">
        <w:rPr>
          <w:rStyle w:val="Emphasis"/>
        </w:rPr>
        <w:t>tyranny</w:t>
      </w:r>
      <w:r w:rsidRPr="00486AB8">
        <w:t xml:space="preserve"> </w:t>
      </w:r>
      <w:r w:rsidRPr="00486AB8">
        <w:rPr>
          <w:rStyle w:val="StyleUnderline"/>
        </w:rPr>
        <w:t>and</w:t>
      </w:r>
      <w:r w:rsidRPr="00486AB8">
        <w:t xml:space="preserve"> </w:t>
      </w:r>
      <w:r w:rsidRPr="00486AB8">
        <w:rPr>
          <w:rStyle w:val="Emphasis"/>
        </w:rPr>
        <w:t>Chinese expansion is</w:t>
      </w:r>
      <w:r w:rsidRPr="00D25FDC">
        <w:rPr>
          <w:rStyle w:val="Emphasis"/>
        </w:rPr>
        <w:t xml:space="preserve"> described as </w:t>
      </w:r>
      <w:r w:rsidRPr="00486AB8">
        <w:rPr>
          <w:rStyle w:val="Emphasis"/>
        </w:rPr>
        <w:t>peacekeeping</w:t>
      </w:r>
      <w:r w:rsidRPr="00D25FDC">
        <w:t xml:space="preserve"> or liberation.</w:t>
      </w:r>
    </w:p>
    <w:p w14:paraId="16E96B76" w14:textId="77777777" w:rsidR="00704FD3" w:rsidRDefault="00704FD3" w:rsidP="00704FD3">
      <w:r w:rsidRPr="00752766">
        <w:rPr>
          <w:rStyle w:val="StyleUnderline"/>
          <w:highlight w:val="green"/>
        </w:rPr>
        <w:t>China’s</w:t>
      </w:r>
      <w:r w:rsidRPr="00D25FDC">
        <w:rPr>
          <w:rStyle w:val="StyleUnderline"/>
        </w:rPr>
        <w:t xml:space="preserve"> aggressive </w:t>
      </w:r>
      <w:r w:rsidRPr="00752766">
        <w:rPr>
          <w:rStyle w:val="StyleUnderline"/>
          <w:highlight w:val="green"/>
        </w:rPr>
        <w:t>investment</w:t>
      </w:r>
      <w:r w:rsidRPr="00D25FDC">
        <w:rPr>
          <w:rStyle w:val="StyleUnderline"/>
        </w:rPr>
        <w:t xml:space="preserve"> in space solar power </w:t>
      </w:r>
      <w:r w:rsidRPr="00752766">
        <w:rPr>
          <w:rStyle w:val="StyleUnderline"/>
          <w:highlight w:val="green"/>
        </w:rPr>
        <w:t>will</w:t>
      </w:r>
      <w:r w:rsidRPr="00D25FDC">
        <w:rPr>
          <w:rStyle w:val="StyleUnderline"/>
        </w:rPr>
        <w:t xml:space="preserve"> allow it to provide </w:t>
      </w:r>
      <w:r w:rsidRPr="00752766">
        <w:rPr>
          <w:rStyle w:val="StyleUnderline"/>
          <w:highlight w:val="green"/>
        </w:rPr>
        <w:t>cheap</w:t>
      </w:r>
      <w:r w:rsidRPr="00D25FDC">
        <w:rPr>
          <w:rStyle w:val="StyleUnderline"/>
        </w:rPr>
        <w:t xml:space="preserve">, clean </w:t>
      </w:r>
      <w:r w:rsidRPr="00752766">
        <w:rPr>
          <w:rStyle w:val="StyleUnderline"/>
          <w:highlight w:val="green"/>
        </w:rPr>
        <w:t>power to the world, displacing U.S.</w:t>
      </w:r>
      <w:r w:rsidRPr="00D25FDC">
        <w:rPr>
          <w:rStyle w:val="StyleUnderline"/>
        </w:rPr>
        <w:t xml:space="preserve"> energy </w:t>
      </w:r>
      <w:r w:rsidRPr="00752766">
        <w:rPr>
          <w:rStyle w:val="StyleUnderline"/>
          <w:highlight w:val="green"/>
        </w:rPr>
        <w:t>firms</w:t>
      </w:r>
      <w:r w:rsidRPr="00D25FDC">
        <w:rPr>
          <w:rStyle w:val="StyleUnderline"/>
        </w:rPr>
        <w:t xml:space="preserve"> while placing a second yoke around the developing world</w:t>
      </w:r>
      <w:r>
        <w:t xml:space="preserve">. </w:t>
      </w:r>
      <w:r w:rsidRPr="00D25FDC">
        <w:rPr>
          <w:rStyle w:val="Emphasis"/>
        </w:rPr>
        <w:t xml:space="preserve">Significantly, </w:t>
      </w:r>
      <w:r w:rsidRPr="00752766">
        <w:rPr>
          <w:rStyle w:val="Emphasis"/>
          <w:highlight w:val="green"/>
        </w:rPr>
        <w:t>such</w:t>
      </w:r>
      <w:r w:rsidRPr="00D25FDC">
        <w:rPr>
          <w:rStyle w:val="Emphasis"/>
        </w:rPr>
        <w:t xml:space="preserve"> orbital power </w:t>
      </w:r>
      <w:r w:rsidRPr="00752766">
        <w:rPr>
          <w:rStyle w:val="Emphasis"/>
          <w:highlight w:val="green"/>
        </w:rPr>
        <w:t>stations have dual use</w:t>
      </w:r>
      <w:r w:rsidRPr="00D25FDC">
        <w:rPr>
          <w:rStyle w:val="Emphasis"/>
        </w:rPr>
        <w:t xml:space="preserve"> potential </w:t>
      </w:r>
      <w:r w:rsidRPr="00752766">
        <w:rPr>
          <w:rStyle w:val="Emphasis"/>
          <w:highlight w:val="green"/>
        </w:rPr>
        <w:t>and</w:t>
      </w:r>
      <w:r w:rsidRPr="00D25FDC">
        <w:rPr>
          <w:rStyle w:val="Emphasis"/>
        </w:rPr>
        <w:t xml:space="preserve">, if properly designed, </w:t>
      </w:r>
      <w:r w:rsidRPr="00486AB8">
        <w:rPr>
          <w:rStyle w:val="Emphasis"/>
        </w:rPr>
        <w:t xml:space="preserve">could </w:t>
      </w:r>
      <w:r w:rsidRPr="00752766">
        <w:rPr>
          <w:rStyle w:val="Emphasis"/>
          <w:highlight w:val="green"/>
        </w:rPr>
        <w:t>serve</w:t>
      </w:r>
      <w:r w:rsidRPr="00D25FDC">
        <w:rPr>
          <w:rStyle w:val="Emphasis"/>
        </w:rPr>
        <w:t xml:space="preserve"> </w:t>
      </w:r>
      <w:r w:rsidRPr="00752766">
        <w:rPr>
          <w:rStyle w:val="Emphasis"/>
          <w:highlight w:val="green"/>
        </w:rPr>
        <w:t>as</w:t>
      </w:r>
      <w:r w:rsidRPr="00D25FDC">
        <w:rPr>
          <w:rStyle w:val="Emphasis"/>
        </w:rPr>
        <w:t xml:space="preserve"> powerful offensive </w:t>
      </w:r>
      <w:r w:rsidRPr="00752766">
        <w:rPr>
          <w:rStyle w:val="Emphasis"/>
          <w:highlight w:val="green"/>
        </w:rPr>
        <w:t>weapons platforms.</w:t>
      </w:r>
    </w:p>
    <w:p w14:paraId="13CC391B" w14:textId="77777777" w:rsidR="00704FD3" w:rsidRPr="00D25FDC" w:rsidRDefault="00704FD3" w:rsidP="00704FD3">
      <w:pPr>
        <w:rPr>
          <w:rStyle w:val="StyleUnderline"/>
        </w:rPr>
      </w:pPr>
      <w:r w:rsidRPr="00752766">
        <w:rPr>
          <w:rStyle w:val="StyleUnderline"/>
          <w:highlight w:val="green"/>
        </w:rPr>
        <w:t>China’s first step</w:t>
      </w:r>
      <w:r w:rsidRPr="00D25FDC">
        <w:rPr>
          <w:rStyle w:val="StyleUnderline"/>
        </w:rPr>
        <w:t xml:space="preserve"> in this process </w:t>
      </w:r>
      <w:r w:rsidRPr="00752766">
        <w:rPr>
          <w:rStyle w:val="StyleUnderline"/>
          <w:highlight w:val="green"/>
        </w:rPr>
        <w:t xml:space="preserve">is to conquer the </w:t>
      </w:r>
      <w:r w:rsidRPr="00752766">
        <w:rPr>
          <w:rStyle w:val="Emphasis"/>
          <w:highlight w:val="green"/>
        </w:rPr>
        <w:t>growing</w:t>
      </w:r>
      <w:r w:rsidRPr="00D25FDC">
        <w:rPr>
          <w:rStyle w:val="Emphasis"/>
        </w:rPr>
        <w:t xml:space="preserve"> small space launch </w:t>
      </w:r>
      <w:r w:rsidRPr="00752766">
        <w:rPr>
          <w:rStyle w:val="Emphasis"/>
          <w:highlight w:val="green"/>
        </w:rPr>
        <w:t>market</w:t>
      </w:r>
      <w:r>
        <w:t xml:space="preserve">. </w:t>
      </w:r>
      <w:r w:rsidRPr="00D25FDC">
        <w:rPr>
          <w:rStyle w:val="StyleUnderline"/>
        </w:rPr>
        <w:t xml:space="preserve">Beijing is </w:t>
      </w:r>
      <w:r w:rsidRPr="00752766">
        <w:rPr>
          <w:rStyle w:val="StyleUnderline"/>
          <w:highlight w:val="green"/>
        </w:rPr>
        <w:t>providing</w:t>
      </w:r>
      <w:r w:rsidRPr="00D25FDC">
        <w:rPr>
          <w:rStyle w:val="StyleUnderline"/>
        </w:rPr>
        <w:t xml:space="preserve"> nominally </w:t>
      </w:r>
      <w:r w:rsidRPr="00752766">
        <w:rPr>
          <w:rStyle w:val="Emphasis"/>
          <w:highlight w:val="green"/>
        </w:rPr>
        <w:t>commercial firms</w:t>
      </w:r>
      <w:r w:rsidRPr="00752766">
        <w:rPr>
          <w:rStyle w:val="StyleUnderline"/>
          <w:highlight w:val="green"/>
        </w:rPr>
        <w:t xml:space="preserve"> with </w:t>
      </w:r>
      <w:r w:rsidRPr="00752766">
        <w:rPr>
          <w:rStyle w:val="Emphasis"/>
          <w:highlight w:val="green"/>
        </w:rPr>
        <w:t>government-manufactured</w:t>
      </w:r>
      <w:r w:rsidRPr="00D25FDC">
        <w:rPr>
          <w:rStyle w:val="StyleUnderline"/>
        </w:rPr>
        <w:t xml:space="preserve">, mobile </w:t>
      </w:r>
      <w:r w:rsidRPr="00752766">
        <w:rPr>
          <w:rStyle w:val="Emphasis"/>
          <w:highlight w:val="green"/>
        </w:rPr>
        <w:t>i</w:t>
      </w:r>
      <w:r w:rsidRPr="00D25FDC">
        <w:rPr>
          <w:rStyle w:val="StyleUnderline"/>
        </w:rPr>
        <w:t>nter</w:t>
      </w:r>
      <w:r w:rsidRPr="00752766">
        <w:rPr>
          <w:rStyle w:val="Emphasis"/>
          <w:highlight w:val="green"/>
        </w:rPr>
        <w:t>c</w:t>
      </w:r>
      <w:r w:rsidRPr="00D25FDC">
        <w:rPr>
          <w:rStyle w:val="StyleUnderline"/>
        </w:rPr>
        <w:t xml:space="preserve">ontinental </w:t>
      </w:r>
      <w:r w:rsidRPr="00752766">
        <w:rPr>
          <w:rStyle w:val="Emphasis"/>
          <w:highlight w:val="green"/>
        </w:rPr>
        <w:t>b</w:t>
      </w:r>
      <w:r w:rsidRPr="00D25FDC">
        <w:rPr>
          <w:rStyle w:val="StyleUnderline"/>
        </w:rPr>
        <w:t xml:space="preserve">allistic </w:t>
      </w:r>
      <w:r w:rsidRPr="00752766">
        <w:rPr>
          <w:rStyle w:val="Emphasis"/>
          <w:highlight w:val="green"/>
        </w:rPr>
        <w:t>m</w:t>
      </w:r>
      <w:r w:rsidRPr="00D25FDC">
        <w:rPr>
          <w:rStyle w:val="StyleUnderline"/>
        </w:rPr>
        <w:t>issile</w:t>
      </w:r>
      <w:r w:rsidRPr="00752766">
        <w:rPr>
          <w:rStyle w:val="Emphasis"/>
          <w:highlight w:val="green"/>
        </w:rPr>
        <w:t>s</w:t>
      </w:r>
      <w:r w:rsidRPr="00D25FDC">
        <w:rPr>
          <w:rStyle w:val="StyleUnderline"/>
        </w:rPr>
        <w:t xml:space="preserve"> they can use to dump launch services on the market below cost.</w:t>
      </w:r>
      <w:r>
        <w:t xml:space="preserve"> </w:t>
      </w:r>
      <w:r w:rsidRPr="00D25FDC">
        <w:rPr>
          <w:rStyle w:val="StyleUnderline"/>
        </w:rPr>
        <w:t xml:space="preserve">These start-ups are already </w:t>
      </w:r>
      <w:r w:rsidRPr="00486AB8">
        <w:rPr>
          <w:rStyle w:val="StyleUnderline"/>
          <w:highlight w:val="green"/>
        </w:rPr>
        <w:t xml:space="preserve">undercutting </w:t>
      </w:r>
      <w:r w:rsidRPr="00486AB8">
        <w:rPr>
          <w:rStyle w:val="StyleUnderline"/>
        </w:rPr>
        <w:t xml:space="preserve">U.S. </w:t>
      </w:r>
      <w:r w:rsidRPr="00752766">
        <w:rPr>
          <w:rStyle w:val="StyleUnderline"/>
          <w:highlight w:val="green"/>
        </w:rPr>
        <w:t xml:space="preserve">pricing by </w:t>
      </w:r>
      <w:r w:rsidRPr="00752766">
        <w:rPr>
          <w:rStyle w:val="Emphasis"/>
          <w:highlight w:val="green"/>
        </w:rPr>
        <w:t>80 percent</w:t>
      </w:r>
      <w:r>
        <w:t xml:space="preserve">. Based on its previous success in using dumping to take out U.S. developed industries such as solar power modules and drones, </w:t>
      </w:r>
      <w:r w:rsidRPr="00752766">
        <w:rPr>
          <w:rStyle w:val="StyleUnderline"/>
          <w:highlight w:val="green"/>
        </w:rPr>
        <w:t>China will</w:t>
      </w:r>
      <w:r w:rsidRPr="00D25FDC">
        <w:rPr>
          <w:rStyle w:val="StyleUnderline"/>
        </w:rPr>
        <w:t xml:space="preserve"> quickly move upstream to attack the leading U.S. launch providers and </w:t>
      </w:r>
      <w:r w:rsidRPr="00752766">
        <w:rPr>
          <w:rStyle w:val="Emphasis"/>
          <w:highlight w:val="green"/>
        </w:rPr>
        <w:t xml:space="preserve">secure </w:t>
      </w:r>
      <w:r w:rsidRPr="00486AB8">
        <w:rPr>
          <w:rStyle w:val="Emphasis"/>
        </w:rPr>
        <w:t xml:space="preserve">a </w:t>
      </w:r>
      <w:r w:rsidRPr="00752766">
        <w:rPr>
          <w:rStyle w:val="Emphasis"/>
          <w:highlight w:val="green"/>
        </w:rPr>
        <w:t>global commercial monopoly</w:t>
      </w:r>
      <w:r w:rsidRPr="00D25FDC">
        <w:rPr>
          <w:rStyle w:val="Emphasis"/>
        </w:rPr>
        <w:t>.</w:t>
      </w:r>
      <w:r>
        <w:t xml:space="preserve"> </w:t>
      </w:r>
      <w:r w:rsidRPr="00D25FDC">
        <w:rPr>
          <w:rStyle w:val="StyleUnderline"/>
        </w:rPr>
        <w:t xml:space="preserve">Owning the launch market will </w:t>
      </w:r>
      <w:r w:rsidRPr="00752766">
        <w:rPr>
          <w:rStyle w:val="StyleUnderline"/>
          <w:highlight w:val="green"/>
        </w:rPr>
        <w:t xml:space="preserve">give them an </w:t>
      </w:r>
      <w:r w:rsidRPr="00752766">
        <w:rPr>
          <w:rStyle w:val="Emphasis"/>
          <w:highlight w:val="green"/>
        </w:rPr>
        <w:t>unsurmountable advantage</w:t>
      </w:r>
      <w:r w:rsidRPr="00D25FDC">
        <w:rPr>
          <w:rStyle w:val="StyleUnderline"/>
        </w:rPr>
        <w:t xml:space="preserve"> against U.S. competitors in satellite internet, imaging, and power.</w:t>
      </w:r>
    </w:p>
    <w:p w14:paraId="1CB76CDE" w14:textId="77777777" w:rsidR="00704FD3" w:rsidRDefault="00704FD3" w:rsidP="00704FD3">
      <w:r w:rsidRPr="00752766">
        <w:rPr>
          <w:rStyle w:val="Emphasis"/>
          <w:highlight w:val="green"/>
        </w:rPr>
        <w:t>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can</w:t>
      </w:r>
      <w:r w:rsidRPr="00D25FDC">
        <w:rPr>
          <w:rStyle w:val="Emphasis"/>
        </w:rPr>
        <w:t xml:space="preserve"> still build a strategy to </w:t>
      </w:r>
      <w:r w:rsidRPr="00752766">
        <w:rPr>
          <w:rStyle w:val="Emphasis"/>
          <w:highlight w:val="green"/>
        </w:rPr>
        <w:t>win</w:t>
      </w:r>
      <w:r w:rsidRPr="00D25FDC">
        <w:rPr>
          <w:rStyle w:val="Emphasis"/>
        </w:rPr>
        <w:t>.</w:t>
      </w:r>
      <w:r>
        <w:t xml:space="preserve"> At this moment, </w:t>
      </w:r>
      <w:r w:rsidRPr="00D25FDC">
        <w:rPr>
          <w:rStyle w:val="StyleUnderline"/>
        </w:rPr>
        <w:t>it holds the competitive advantage</w:t>
      </w:r>
      <w:r>
        <w:t xml:space="preserve"> in every critical space technology and has the finest set of commercial space firms in the world. It has pockets of innovative military thinkers within groups like the Defense Innovation Unit, under Mike Griffin, the Pentagon’s top research and </w:t>
      </w:r>
      <w:r>
        <w:lastRenderedPageBreak/>
        <w:t xml:space="preserve">development official. </w:t>
      </w:r>
      <w:r w:rsidRPr="00D25FDC">
        <w:rPr>
          <w:rStyle w:val="Emphasis"/>
        </w:rPr>
        <w:t xml:space="preserve">If the United States simply </w:t>
      </w:r>
      <w:r w:rsidRPr="00752766">
        <w:rPr>
          <w:rStyle w:val="Emphasis"/>
          <w:highlight w:val="green"/>
        </w:rPr>
        <w:t>protects</w:t>
      </w:r>
      <w:r w:rsidRPr="00D25FDC">
        <w:rPr>
          <w:rStyle w:val="Emphasis"/>
        </w:rPr>
        <w:t xml:space="preserve"> the </w:t>
      </w:r>
      <w:r w:rsidRPr="00752766">
        <w:rPr>
          <w:rStyle w:val="Emphasis"/>
        </w:rPr>
        <w:t>intellectual</w:t>
      </w:r>
      <w:r w:rsidRPr="00D25FDC">
        <w:rPr>
          <w:rStyle w:val="Emphasis"/>
        </w:rPr>
        <w:t xml:space="preserve"> property its creative minds unleash and defend </w:t>
      </w:r>
      <w:r w:rsidRPr="00752766">
        <w:rPr>
          <w:rStyle w:val="Emphasis"/>
          <w:highlight w:val="green"/>
        </w:rPr>
        <w:t xml:space="preserve">its </w:t>
      </w:r>
      <w:r w:rsidRPr="00486AB8">
        <w:rPr>
          <w:rStyle w:val="Emphasis"/>
        </w:rPr>
        <w:t xml:space="preserve">truly </w:t>
      </w:r>
      <w:r w:rsidRPr="00752766">
        <w:rPr>
          <w:rStyle w:val="Emphasis"/>
          <w:highlight w:val="green"/>
        </w:rPr>
        <w:t>free markets</w:t>
      </w:r>
      <w:r w:rsidRPr="00D25FDC">
        <w:rPr>
          <w:rStyle w:val="Emphasis"/>
        </w:rPr>
        <w:t xml:space="preserve"> from strategic mercantilist attack, it will not lose this new space race</w:t>
      </w:r>
      <w:r>
        <w:t>. The United States has done this before. It beat Germany to the nuclear bomb, it beat the Soviet Union to the nuclear triad, and it won the first space race.</w:t>
      </w:r>
    </w:p>
    <w:p w14:paraId="43D852FF" w14:textId="77777777" w:rsidR="00704FD3" w:rsidRPr="00D25FDC" w:rsidRDefault="00704FD3" w:rsidP="00704FD3">
      <w:pPr>
        <w:rPr>
          <w:rStyle w:val="StyleUnderline"/>
        </w:rPr>
      </w:pPr>
      <w:r>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752766">
        <w:rPr>
          <w:rStyle w:val="StyleUnderline"/>
          <w:highlight w:val="green"/>
        </w:rPr>
        <w:t>Today that means</w:t>
      </w:r>
      <w:r w:rsidRPr="00D25FDC">
        <w:rPr>
          <w:rStyle w:val="StyleUnderline"/>
        </w:rPr>
        <w:t xml:space="preserve"> giving a dedicated Space Force the freedom to easily partner with commercial firms and </w:t>
      </w:r>
      <w:r w:rsidRPr="00752766">
        <w:rPr>
          <w:rStyle w:val="StyleUnderline"/>
          <w:highlight w:val="green"/>
        </w:rPr>
        <w:t xml:space="preserve">leverage </w:t>
      </w:r>
      <w:r w:rsidRPr="00486AB8">
        <w:rPr>
          <w:rStyle w:val="StyleUnderline"/>
        </w:rPr>
        <w:t xml:space="preserve">the </w:t>
      </w:r>
      <w:r w:rsidRPr="00752766">
        <w:rPr>
          <w:rStyle w:val="StyleUnderline"/>
          <w:highlight w:val="green"/>
        </w:rPr>
        <w:t>private capital</w:t>
      </w:r>
      <w:r w:rsidRPr="00D25FDC">
        <w:rPr>
          <w:rStyle w:val="StyleUnderline"/>
        </w:rPr>
        <w:t xml:space="preserve"> in building sustainable infrastructure that actually reduces the likelihood of conflict while securing a better economic future for the nation and the world.</w:t>
      </w:r>
    </w:p>
    <w:p w14:paraId="5CF4CC03" w14:textId="77777777" w:rsidR="00704FD3" w:rsidRPr="0034418B" w:rsidRDefault="00704FD3" w:rsidP="00704FD3">
      <w:pPr>
        <w:rPr>
          <w:sz w:val="12"/>
        </w:rPr>
      </w:pPr>
    </w:p>
    <w:p w14:paraId="364384F4" w14:textId="77777777" w:rsidR="00704FD3" w:rsidRPr="001A42E6" w:rsidRDefault="00704FD3" w:rsidP="00704FD3">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w:t>
      </w:r>
      <w:r w:rsidRPr="00AD7A6A">
        <w:rPr>
          <w:rStyle w:val="Emphasis"/>
          <w:b/>
        </w:rPr>
        <w:t xml:space="preserve">’s power </w:t>
      </w:r>
      <w:r w:rsidRPr="00DE06BC">
        <w:rPr>
          <w:rStyle w:val="Emphasis"/>
          <w:b/>
          <w:highlight w:val="green"/>
        </w:rPr>
        <w:t>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486AB8">
        <w:rPr>
          <w:rStyle w:val="StyleUnderline"/>
          <w:rFonts w:cs="Calibri"/>
          <w:b/>
        </w:rPr>
        <w:t xml:space="preserve">the </w:t>
      </w:r>
      <w:r w:rsidRPr="00DE06BC">
        <w:rPr>
          <w:rStyle w:val="StyleUnderline"/>
          <w:rFonts w:cs="Calibri"/>
          <w:b/>
          <w:highlight w:val="green"/>
        </w:rPr>
        <w:t>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w:t>
      </w:r>
      <w:r w:rsidRPr="00AD7A6A">
        <w:rPr>
          <w:rStyle w:val="StyleUnderline"/>
          <w:rFonts w:cs="Calibri"/>
          <w:b/>
        </w:rPr>
        <w:t xml:space="preserve">this peak </w:t>
      </w:r>
      <w:r w:rsidRPr="00DE06BC">
        <w:rPr>
          <w:rStyle w:val="StyleUnderline"/>
          <w:rFonts w:cs="Calibri"/>
          <w:b/>
          <w:highlight w:val="green"/>
        </w:rPr>
        <w:t>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AD7A6A">
        <w:rPr>
          <w:rStyle w:val="StyleUnderline"/>
          <w:rFonts w:cs="Calibri"/>
          <w:b/>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575053C4" w14:textId="77777777" w:rsidR="00704FD3" w:rsidRPr="001A42E6" w:rsidRDefault="00704FD3" w:rsidP="00704FD3">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486AB8">
        <w:rPr>
          <w:rStyle w:val="StyleUnderline"/>
        </w:rPr>
        <w:t xml:space="preserve">are </w:t>
      </w:r>
      <w:r w:rsidRPr="00DE06BC">
        <w:rPr>
          <w:rStyle w:val="StyleUnderline"/>
          <w:highlight w:val="green"/>
        </w:rPr>
        <w:t xml:space="preserve">eroding </w:t>
      </w:r>
      <w:r w:rsidRPr="00AD7A6A">
        <w:rPr>
          <w:rStyle w:val="StyleUnderline"/>
        </w:rPr>
        <w:t xml:space="preserve">its </w:t>
      </w:r>
      <w:r w:rsidRPr="00DE06BC">
        <w:rPr>
          <w:rStyle w:val="StyleUnderline"/>
          <w:highlight w:val="green"/>
        </w:rPr>
        <w:t xml:space="preserve">leverage to </w:t>
      </w:r>
      <w:r w:rsidRPr="00DE06BC">
        <w:rPr>
          <w:rStyle w:val="Emphasis"/>
          <w:highlight w:val="green"/>
        </w:rPr>
        <w:t>annex Taiwan</w:t>
      </w:r>
      <w:r w:rsidRPr="001A42E6">
        <w:rPr>
          <w:rStyle w:val="StyleUnderline"/>
        </w:rPr>
        <w:t xml:space="preserve"> and achieve other major strategic objectives. </w:t>
      </w:r>
      <w:r w:rsidRPr="00486AB8">
        <w:rPr>
          <w:rStyle w:val="StyleUnderline"/>
        </w:rPr>
        <w:t xml:space="preserve">As Xi internalizes </w:t>
      </w:r>
      <w:r w:rsidRPr="00AD7A6A">
        <w:rPr>
          <w:rStyle w:val="StyleUnderline"/>
        </w:rPr>
        <w:t xml:space="preserve">these </w:t>
      </w:r>
      <w:r w:rsidRPr="00486AB8">
        <w:rPr>
          <w:rStyle w:val="StyleUnderline"/>
        </w:rPr>
        <w:t>challenges,</w:t>
      </w:r>
      <w:r w:rsidRPr="00DE06BC">
        <w:rPr>
          <w:rStyle w:val="StyleUnderline"/>
          <w:highlight w:val="green"/>
        </w:rPr>
        <w:t xml:space="preserve">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xml:space="preserve">, feeding on </w:t>
      </w:r>
      <w:r w:rsidRPr="00486AB8">
        <w:rPr>
          <w:rStyle w:val="StyleUnderline"/>
        </w:rPr>
        <w:t>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AD7A6A">
        <w:rPr>
          <w:rStyle w:val="StyleUnderline"/>
        </w:rPr>
        <w:t xml:space="preserve">and coercively </w:t>
      </w:r>
      <w:r w:rsidRPr="00DE06BC">
        <w:rPr>
          <w:rStyle w:val="StyleUnderline"/>
          <w:highlight w:val="green"/>
        </w:rPr>
        <w:t>enveloping </w:t>
      </w:r>
      <w:r w:rsidRPr="00DE06BC">
        <w:rPr>
          <w:rStyle w:val="Emphasis"/>
          <w:highlight w:val="green"/>
        </w:rPr>
        <w:t>Hong Kong.</w:t>
      </w:r>
    </w:p>
    <w:p w14:paraId="3FAA58D9" w14:textId="77777777" w:rsidR="00704FD3" w:rsidRPr="001A42E6" w:rsidRDefault="00704FD3" w:rsidP="00704FD3">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051F6416" w14:textId="77777777" w:rsidR="00704FD3" w:rsidRPr="001A42E6" w:rsidRDefault="00704FD3" w:rsidP="00704FD3">
      <w:pPr>
        <w:spacing w:before="100" w:beforeAutospacing="1" w:after="100" w:afterAutospacing="1"/>
        <w:rPr>
          <w:rStyle w:val="StyleUnderline"/>
        </w:rPr>
      </w:pPr>
      <w:r w:rsidRPr="00711B24">
        <w:rPr>
          <w:rFonts w:eastAsia="Times New Roman"/>
          <w:color w:val="000000"/>
          <w:sz w:val="12"/>
          <w:szCs w:val="22"/>
        </w:rPr>
        <w:lastRenderedPageBreak/>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AD7A6A">
        <w:rPr>
          <w:rStyle w:val="Emphasis"/>
        </w:rPr>
        <w:t xml:space="preserve">concrete </w:t>
      </w:r>
      <w:r w:rsidRPr="00DE06BC">
        <w:rPr>
          <w:rStyle w:val="Emphasis"/>
          <w:highlight w:val="green"/>
        </w:rPr>
        <w:t>constraints</w:t>
      </w:r>
      <w:r w:rsidRPr="00DE06BC">
        <w:rPr>
          <w:rStyle w:val="StyleUnderline"/>
          <w:highlight w:val="green"/>
        </w:rPr>
        <w:t xml:space="preserve"> on </w:t>
      </w:r>
      <w:r w:rsidRPr="00AD7A6A">
        <w:rPr>
          <w:rStyle w:val="StyleUnderline"/>
        </w:rPr>
        <w:t xml:space="preserve">China’s </w:t>
      </w:r>
      <w:r w:rsidRPr="00DE06BC">
        <w:rPr>
          <w:rStyle w:val="StyleUnderline"/>
          <w:highlight w:val="green"/>
        </w:rPr>
        <w:t>strategic freedom</w:t>
      </w:r>
      <w:r w:rsidRPr="001A42E6">
        <w:rPr>
          <w:rStyle w:val="StyleUnderline"/>
        </w:rPr>
        <w:t xml:space="preserve"> of action </w:t>
      </w:r>
      <w:r w:rsidRPr="00486AB8">
        <w:rPr>
          <w:rStyle w:val="StyleUnderline"/>
        </w:rPr>
        <w:t xml:space="preserve">may </w:t>
      </w:r>
      <w:r w:rsidRPr="00DE06BC">
        <w:rPr>
          <w:rStyle w:val="StyleUnderline"/>
          <w:highlight w:val="green"/>
        </w:rPr>
        <w:t xml:space="preserve">not </w:t>
      </w:r>
      <w:r w:rsidRPr="00AD7A6A">
        <w:rPr>
          <w:rStyle w:val="StyleUnderline"/>
        </w:rPr>
        <w:t xml:space="preserve">fully </w:t>
      </w:r>
      <w:r w:rsidRPr="00DE06BC">
        <w:rPr>
          <w:rStyle w:val="StyleUnderline"/>
          <w:highlight w:val="green"/>
        </w:rPr>
        <w:t xml:space="preserve">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204F5F02" w14:textId="77777777" w:rsidR="00704FD3" w:rsidRPr="001A42E6" w:rsidRDefault="00704FD3" w:rsidP="00704FD3">
      <w:pPr>
        <w:spacing w:before="100" w:beforeAutospacing="1" w:after="100" w:afterAutospacing="1"/>
        <w:rPr>
          <w:rStyle w:val="StyleUnderline"/>
        </w:rPr>
      </w:pPr>
      <w:r w:rsidRPr="00AD7A6A">
        <w:rPr>
          <w:rStyle w:val="Emphasis"/>
        </w:rPr>
        <w:t>Beijing will</w:t>
      </w:r>
      <w:r w:rsidRPr="001A42E6">
        <w:rPr>
          <w:rStyle w:val="Emphasis"/>
        </w:rPr>
        <w:t xml:space="preserve"> likely </w:t>
      </w:r>
      <w:r w:rsidRPr="00AD7A6A">
        <w:rPr>
          <w:rStyle w:val="Emphasis"/>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1FFCA05A" w14:textId="77777777" w:rsidR="00704FD3" w:rsidRPr="001A42E6" w:rsidRDefault="00704FD3" w:rsidP="00704FD3">
      <w:pPr>
        <w:spacing w:before="100" w:beforeAutospacing="1" w:after="100" w:afterAutospacing="1"/>
        <w:rPr>
          <w:rStyle w:val="Emphasis"/>
        </w:rPr>
      </w:pPr>
      <w:r w:rsidRPr="00DE06BC">
        <w:rPr>
          <w:rStyle w:val="StyleUnderline"/>
          <w:highlight w:val="green"/>
        </w:rPr>
        <w:t xml:space="preserve">U.S. </w:t>
      </w:r>
      <w:r w:rsidRPr="00AD7A6A">
        <w:rPr>
          <w:rStyle w:val="StyleUnderline"/>
        </w:rPr>
        <w:t xml:space="preserve">planners </w:t>
      </w:r>
      <w:r w:rsidRPr="00DE06BC">
        <w:rPr>
          <w:rStyle w:val="StyleUnderline"/>
          <w:highlight w:val="green"/>
        </w:rPr>
        <w:t>must</w:t>
      </w:r>
      <w:r w:rsidRPr="001A42E6">
        <w:rPr>
          <w:rStyle w:val="StyleUnderline"/>
        </w:rPr>
        <w:t xml:space="preserve"> mobilize resources, effort, and risk acceptance to maximize power and thereby </w:t>
      </w:r>
      <w:r w:rsidRPr="00DE06BC">
        <w:rPr>
          <w:rStyle w:val="StyleUnderline"/>
          <w:highlight w:val="green"/>
        </w:rPr>
        <w:t xml:space="preserve">deter </w:t>
      </w:r>
      <w:r w:rsidRPr="00AD7A6A">
        <w:rPr>
          <w:rStyle w:val="StyleUnderline"/>
        </w:rPr>
        <w:t xml:space="preserve">Chinese </w:t>
      </w:r>
      <w:r w:rsidRPr="00DE06BC">
        <w:rPr>
          <w:rStyle w:val="StyleUnderline"/>
          <w:highlight w:val="green"/>
        </w:rPr>
        <w:t>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 xml:space="preserve">a decade of danger—before </w:t>
      </w:r>
      <w:r w:rsidRPr="00AD7A6A">
        <w:rPr>
          <w:rStyle w:val="StyleUnderline"/>
        </w:rPr>
        <w:t>what will</w:t>
      </w:r>
      <w:r w:rsidRPr="001A42E6">
        <w:rPr>
          <w:rStyle w:val="StyleUnderline"/>
        </w:rPr>
        <w:t xml:space="preserve"> likely </w:t>
      </w:r>
      <w:r w:rsidRPr="00AD7A6A">
        <w:rPr>
          <w:rStyle w:val="StyleUnderline"/>
        </w:rPr>
        <w:t xml:space="preserve">be a </w:t>
      </w:r>
      <w:r w:rsidRPr="00DE06BC">
        <w:rPr>
          <w:rStyle w:val="Emphasis"/>
          <w:highlight w:val="green"/>
        </w:rPr>
        <w:t>waning of Chinese power.</w:t>
      </w:r>
    </w:p>
    <w:p w14:paraId="39A06141" w14:textId="77777777" w:rsidR="00704FD3" w:rsidRPr="001A42E6" w:rsidRDefault="00704FD3" w:rsidP="00704FD3">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AD7A6A">
        <w:rPr>
          <w:rStyle w:val="StyleUnderline"/>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AD7A6A">
        <w:rPr>
          <w:rStyle w:val="StyleUnderline"/>
          <w:highlight w:val="green"/>
        </w:rPr>
        <w:t xml:space="preserve">it will </w:t>
      </w:r>
      <w:r w:rsidRPr="00DE06BC">
        <w:rPr>
          <w:rStyle w:val="StyleUnderline"/>
          <w:highlight w:val="green"/>
        </w:rPr>
        <w:t xml:space="preserve">cross a </w:t>
      </w:r>
      <w:r w:rsidRPr="00DE06BC">
        <w:rPr>
          <w:rStyle w:val="Emphasis"/>
          <w:highlight w:val="green"/>
        </w:rPr>
        <w:t>tipping point</w:t>
      </w:r>
      <w:r w:rsidRPr="00AD7A6A">
        <w:rPr>
          <w:rStyle w:val="StyleUnderline"/>
        </w:rPr>
        <w:t xml:space="preserve"> from which </w:t>
      </w:r>
      <w:r w:rsidRPr="00DE06BC">
        <w:rPr>
          <w:rStyle w:val="StyleUnderline"/>
          <w:highlight w:val="green"/>
        </w:rPr>
        <w:t>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58BFDC2B" w14:textId="77777777" w:rsidR="00704FD3" w:rsidRPr="00711B24" w:rsidRDefault="00704FD3" w:rsidP="00704FD3">
      <w:pPr>
        <w:spacing w:before="100" w:beforeAutospacing="1" w:after="100" w:afterAutospacing="1"/>
        <w:rPr>
          <w:rFonts w:eastAsia="Times New Roman"/>
          <w:color w:val="000000"/>
          <w:sz w:val="12"/>
          <w:szCs w:val="22"/>
        </w:rPr>
      </w:pPr>
      <w:r w:rsidRPr="00AD7A6A">
        <w:rPr>
          <w:rStyle w:val="StyleUnderline"/>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 xml:space="preserve">exemplify </w:t>
      </w:r>
      <w:r w:rsidRPr="00486AB8">
        <w:rPr>
          <w:rStyle w:val="StyleUnderline"/>
        </w:rPr>
        <w:t xml:space="preserve">structural </w:t>
      </w:r>
      <w:r w:rsidRPr="00486AB8">
        <w:rPr>
          <w:rStyle w:val="StyleUnderline"/>
          <w:highlight w:val="green"/>
        </w:rPr>
        <w:t>econ</w:t>
      </w:r>
      <w:r w:rsidRPr="00AD7A6A">
        <w:rPr>
          <w:rStyle w:val="StyleUnderline"/>
        </w:rPr>
        <w:t xml:space="preserve">omic </w:t>
      </w:r>
      <w:r w:rsidRPr="00DE06BC">
        <w:rPr>
          <w:rStyle w:val="StyleUnderline"/>
          <w:highlight w:val="green"/>
        </w:rPr>
        <w:t>constraints</w:t>
      </w:r>
      <w:r w:rsidRPr="001A42E6">
        <w:rPr>
          <w:rStyle w:val="StyleUnderline"/>
        </w:rPr>
        <w:t xml:space="preserve"> that are </w:t>
      </w:r>
      <w:r w:rsidRPr="00AD7A6A">
        <w:rPr>
          <w:rStyle w:val="StyleUnderline"/>
        </w:rPr>
        <w:t>emerging much earlier than they did for the United States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536E4A7E" w14:textId="77777777" w:rsidR="00704FD3" w:rsidRPr="001A42E6" w:rsidRDefault="00704FD3" w:rsidP="00704FD3">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AD7A6A">
        <w:rPr>
          <w:rStyle w:val="StyleUnderline"/>
        </w:rPr>
        <w:t>China</w:t>
      </w:r>
      <w:r w:rsidRPr="001A42E6">
        <w:rPr>
          <w:rStyle w:val="StyleUnderline"/>
        </w:rPr>
        <w:t xml:space="preserve"> also </w:t>
      </w:r>
      <w:r w:rsidRPr="00486AB8">
        <w:rPr>
          <w:rStyle w:val="StyleUnderline"/>
        </w:rPr>
        <w:t xml:space="preserve">faces </w:t>
      </w:r>
      <w:r w:rsidRPr="00AD7A6A">
        <w:rPr>
          <w:rStyle w:val="StyleUnderline"/>
        </w:rPr>
        <w:t xml:space="preserve">a </w:t>
      </w:r>
      <w:r w:rsidRPr="00DE06BC">
        <w:rPr>
          <w:rStyle w:val="Emphasis"/>
          <w:highlight w:val="green"/>
        </w:rPr>
        <w:t xml:space="preserve">hollowing out of </w:t>
      </w:r>
      <w:r w:rsidRPr="00486AB8">
        <w:rPr>
          <w:rStyle w:val="Emphasis"/>
        </w:rPr>
        <w:t xml:space="preserve">its </w:t>
      </w:r>
      <w:r w:rsidRPr="00DE06BC">
        <w:rPr>
          <w:rStyle w:val="Emphasis"/>
          <w:highlight w:val="green"/>
        </w:rPr>
        <w:t>working</w:t>
      </w:r>
      <w:r w:rsidRPr="00AD7A6A">
        <w:rPr>
          <w:rStyle w:val="Emphasis"/>
        </w:rPr>
        <w:t>-age</w:t>
      </w:r>
      <w:r w:rsidRPr="00DE06BC">
        <w:rPr>
          <w:rStyle w:val="Emphasis"/>
          <w:highlight w:val="green"/>
        </w:rPr>
        <w:t xml:space="preserv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492C9AB1" w14:textId="77777777" w:rsidR="00704FD3" w:rsidRPr="001A42E6" w:rsidRDefault="00704FD3" w:rsidP="00704FD3">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 xml:space="preserve">Tsinghua </w:t>
      </w:r>
      <w:r w:rsidRPr="00711B24">
        <w:rPr>
          <w:rFonts w:eastAsia="Times New Roman"/>
          <w:color w:val="111111"/>
          <w:sz w:val="12"/>
          <w:szCs w:val="14"/>
        </w:rPr>
        <w:lastRenderedPageBreak/>
        <w:t>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 xml:space="preserve">oil and gas imports </w:t>
      </w:r>
      <w:r w:rsidRPr="00AD7A6A">
        <w:rPr>
          <w:rStyle w:val="StyleUnderline"/>
        </w:rPr>
        <w:t xml:space="preserve">will </w:t>
      </w:r>
      <w:r w:rsidRPr="00AD7A6A">
        <w:rPr>
          <w:rStyle w:val="StyleUnderline"/>
          <w:highlight w:val="green"/>
        </w:rPr>
        <w:t>peak between 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4F3746C0" w14:textId="77777777" w:rsidR="00704FD3" w:rsidRPr="001A42E6" w:rsidRDefault="00704FD3" w:rsidP="00704FD3">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16A21469" w14:textId="77777777" w:rsidR="00704FD3" w:rsidRPr="001A42E6" w:rsidRDefault="00704FD3" w:rsidP="00704FD3">
      <w:pPr>
        <w:spacing w:before="100" w:beforeAutospacing="1" w:after="100" w:afterAutospacing="1"/>
        <w:rPr>
          <w:rStyle w:val="StyleUnderline"/>
        </w:rPr>
      </w:pPr>
      <w:r w:rsidRPr="00AD7A6A">
        <w:rPr>
          <w:rStyle w:val="StyleUnderline"/>
        </w:rPr>
        <w:t xml:space="preserve">Each of </w:t>
      </w:r>
      <w:r w:rsidRPr="00DE06BC">
        <w:rPr>
          <w:rStyle w:val="StyleUnderline"/>
          <w:highlight w:val="green"/>
        </w:rPr>
        <w:t xml:space="preserve">these </w:t>
      </w:r>
      <w:r w:rsidRPr="00AD7A6A">
        <w:rPr>
          <w:rStyle w:val="StyleUnderline"/>
        </w:rPr>
        <w:t>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high-consequence posturing and </w:t>
      </w:r>
      <w:r w:rsidRPr="00DE06BC">
        <w:rPr>
          <w:rStyle w:val="StyleUnderline"/>
          <w:highlight w:val="green"/>
        </w:rPr>
        <w:t>action.</w:t>
      </w:r>
    </w:p>
    <w:p w14:paraId="62F5BFC2" w14:textId="77777777" w:rsidR="00704FD3" w:rsidRPr="00711B24" w:rsidRDefault="00704FD3" w:rsidP="00704FD3">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08CA577D" w14:textId="77777777" w:rsidR="00704FD3" w:rsidRPr="00711B24" w:rsidRDefault="00704FD3" w:rsidP="00704FD3">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558AFA00" w14:textId="77777777" w:rsidR="00704FD3" w:rsidRPr="001A42E6" w:rsidRDefault="00704FD3" w:rsidP="00704FD3">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024F5">
        <w:rPr>
          <w:rStyle w:val="Emphasis"/>
        </w:rPr>
        <w:t xml:space="preserve">formidable </w:t>
      </w:r>
      <w:r w:rsidRPr="00DE06BC">
        <w:rPr>
          <w:rStyle w:val="Emphasis"/>
          <w:highlight w:val="green"/>
        </w:rPr>
        <w:t>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w:t>
      </w:r>
      <w:r w:rsidRPr="00486AB8">
        <w:rPr>
          <w:rStyle w:val="StyleUnderline"/>
        </w:rPr>
        <w:t xml:space="preserve">its </w:t>
      </w:r>
      <w:r w:rsidRPr="00DE06BC">
        <w:rPr>
          <w:rStyle w:val="StyleUnderline"/>
          <w:highlight w:val="green"/>
        </w:rPr>
        <w:t>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024F5">
        <w:rPr>
          <w:rStyle w:val="Emphasis"/>
        </w:rPr>
        <w:t xml:space="preserve">to a degree </w:t>
      </w:r>
      <w:r w:rsidRPr="00DE06BC">
        <w:rPr>
          <w:rStyle w:val="Emphasis"/>
          <w:highlight w:val="green"/>
        </w:rPr>
        <w:t xml:space="preserve">that </w:t>
      </w:r>
      <w:r w:rsidRPr="00D024F5">
        <w:rPr>
          <w:rStyle w:val="Emphasis"/>
        </w:rPr>
        <w:t xml:space="preserve">could </w:t>
      </w:r>
      <w:r w:rsidRPr="00DE06BC">
        <w:rPr>
          <w:rStyle w:val="Emphasis"/>
          <w:highlight w:val="green"/>
        </w:rPr>
        <w:t>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309C3B11" w14:textId="77777777" w:rsidR="00CB4FB3" w:rsidRDefault="00704FD3" w:rsidP="00704FD3">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w:t>
      </w:r>
      <w:r w:rsidRPr="00D024F5">
        <w:rPr>
          <w:rStyle w:val="StyleUnderline"/>
        </w:rPr>
        <w:t>the certainty that an</w:t>
      </w:r>
      <w:r w:rsidRPr="001A42E6">
        <w:rPr>
          <w:rStyle w:val="StyleUnderline"/>
        </w:rPr>
        <w:t xml:space="preserve"> Indo-Pacific region dominated by a CCP-led </w:t>
      </w:r>
      <w:r w:rsidRPr="00DE06BC">
        <w:rPr>
          <w:rStyle w:val="StyleUnderline"/>
          <w:highlight w:val="green"/>
        </w:rPr>
        <w:t>China</w:t>
      </w:r>
      <w:r w:rsidRPr="00D024F5">
        <w:rPr>
          <w:rStyle w:val="StyleUnderline"/>
        </w:rPr>
        <w:t xml:space="preserve"> would doom</w:t>
      </w:r>
      <w:r w:rsidRPr="001A42E6">
        <w:rPr>
          <w:rStyle w:val="StyleUnderline"/>
        </w:rPr>
        <w:t xml:space="preserve"> treaty allies, threaten </w:t>
      </w:r>
      <w:r w:rsidRPr="00D024F5">
        <w:rPr>
          <w:rStyle w:val="StyleUnderline"/>
        </w:rPr>
        <w:t xml:space="preserve">the U.S. homeland, </w:t>
      </w:r>
      <w:r w:rsidRPr="00DE06BC">
        <w:rPr>
          <w:rStyle w:val="StyleUnderline"/>
          <w:highlight w:val="green"/>
        </w:rPr>
        <w:t>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w:t>
      </w:r>
    </w:p>
    <w:p w14:paraId="3F8451D1" w14:textId="1B50A283" w:rsidR="00CB4FB3" w:rsidRDefault="00CB4FB3" w:rsidP="00704FD3">
      <w:pPr>
        <w:spacing w:before="100" w:beforeAutospacing="1" w:after="100" w:afterAutospacing="1"/>
        <w:rPr>
          <w:rStyle w:val="StyleUnderline"/>
        </w:rPr>
      </w:pPr>
    </w:p>
    <w:p w14:paraId="7F773A3A" w14:textId="1C01BD95" w:rsidR="00CB4FB3" w:rsidRDefault="00CB4FB3" w:rsidP="00704FD3">
      <w:pPr>
        <w:spacing w:before="100" w:beforeAutospacing="1" w:after="100" w:afterAutospacing="1"/>
        <w:rPr>
          <w:rStyle w:val="StyleUnderline"/>
        </w:rPr>
      </w:pPr>
    </w:p>
    <w:p w14:paraId="09D2B002" w14:textId="77777777" w:rsidR="00CB4FB3" w:rsidRDefault="00CB4FB3" w:rsidP="00704FD3">
      <w:pPr>
        <w:spacing w:before="100" w:beforeAutospacing="1" w:after="100" w:afterAutospacing="1"/>
        <w:rPr>
          <w:rStyle w:val="StyleUnderline"/>
        </w:rPr>
      </w:pPr>
    </w:p>
    <w:p w14:paraId="04AA7B80" w14:textId="77777777" w:rsidR="00CB4FB3" w:rsidRDefault="00CB4FB3" w:rsidP="00704FD3">
      <w:pPr>
        <w:spacing w:before="100" w:beforeAutospacing="1" w:after="100" w:afterAutospacing="1"/>
        <w:rPr>
          <w:rStyle w:val="StyleUnderline"/>
        </w:rPr>
      </w:pPr>
    </w:p>
    <w:p w14:paraId="4FA5B68E" w14:textId="52438DF9" w:rsidR="00704FD3" w:rsidRPr="001A42E6" w:rsidRDefault="00704FD3" w:rsidP="00704FD3">
      <w:pPr>
        <w:spacing w:before="100" w:beforeAutospacing="1" w:after="100" w:afterAutospacing="1"/>
        <w:rPr>
          <w:rStyle w:val="StyleUnderline"/>
        </w:rPr>
      </w:pPr>
      <w:r w:rsidRPr="001A42E6">
        <w:rPr>
          <w:rStyle w:val="StyleUnderline"/>
        </w:rPr>
        <w:t>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23593649" w14:textId="77777777" w:rsidR="00704FD3" w:rsidRPr="00711B24" w:rsidRDefault="00704FD3" w:rsidP="00704FD3">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30845A0C" w14:textId="77777777" w:rsidR="00704FD3" w:rsidRPr="001A42E6" w:rsidRDefault="00704FD3" w:rsidP="00704FD3">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607F5BCB" w14:textId="77777777" w:rsidR="00704FD3" w:rsidRPr="00711B24" w:rsidRDefault="00704FD3" w:rsidP="00704FD3">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10F167FF" w14:textId="77777777" w:rsidR="00704FD3" w:rsidRPr="00711B24" w:rsidRDefault="00704FD3" w:rsidP="00704FD3">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182F4EAC" w14:textId="77777777" w:rsidR="00704FD3" w:rsidRPr="00711B24" w:rsidRDefault="00704FD3" w:rsidP="00704FD3">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69E9D654" w14:textId="77777777" w:rsidR="00704FD3" w:rsidRPr="00711B24" w:rsidRDefault="00704FD3" w:rsidP="00704FD3">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4AD0370C" w14:textId="77777777" w:rsidR="00704FD3" w:rsidRPr="00711B24" w:rsidRDefault="00704FD3" w:rsidP="00704FD3">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30DC9BBB" w14:textId="77777777" w:rsidR="00704FD3" w:rsidRPr="00711B24" w:rsidRDefault="00704FD3" w:rsidP="00704FD3">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 xml:space="preserve">deterrence can kick the can </w:t>
      </w:r>
      <w:r w:rsidRPr="00D024F5">
        <w:rPr>
          <w:rStyle w:val="StyleUnderline"/>
        </w:rPr>
        <w:t xml:space="preserve">down the road </w:t>
      </w:r>
      <w:r w:rsidRPr="00DE06BC">
        <w:rPr>
          <w:rStyle w:val="StyleUnderline"/>
          <w:highlight w:val="green"/>
        </w:rPr>
        <w:t>long enough for China’s slowdown</w:t>
      </w:r>
      <w:r w:rsidRPr="001A42E6">
        <w:rPr>
          <w:rStyle w:val="StyleUnderline"/>
        </w:rPr>
        <w:t xml:space="preserve"> to shut the window of vulnerability. </w:t>
      </w:r>
      <w:r w:rsidRPr="00D024F5">
        <w:rPr>
          <w:rStyle w:val="Emphasis"/>
          <w:szCs w:val="22"/>
        </w:rPr>
        <w:t>Holding the line</w:t>
      </w:r>
      <w:r w:rsidRPr="001A42E6">
        <w:rPr>
          <w:rStyle w:val="StyleUnderline"/>
        </w:rPr>
        <w:t xml:space="preserve"> is likely to </w:t>
      </w:r>
      <w:r w:rsidRPr="00D024F5">
        <w:rPr>
          <w:rStyle w:val="StyleUnderline"/>
        </w:rPr>
        <w:t>require</w:t>
      </w:r>
      <w:r w:rsidRPr="001A42E6">
        <w:rPr>
          <w:rStyle w:val="StyleUnderline"/>
        </w:rPr>
        <w:t xml:space="preserve"> frequent and </w:t>
      </w:r>
      <w:r w:rsidRPr="00486AB8">
        <w:rPr>
          <w:rStyle w:val="StyleUnderline"/>
        </w:rPr>
        <w:t>sustained</w:t>
      </w:r>
      <w:r w:rsidRPr="001A42E6">
        <w:rPr>
          <w:rStyle w:val="StyleUnderline"/>
        </w:rPr>
        <w:t xml:space="preserve"> proactive </w:t>
      </w:r>
      <w:r w:rsidRPr="00486AB8">
        <w:rPr>
          <w:rStyle w:val="StyleUnderline"/>
        </w:rPr>
        <w:t>enforcement</w:t>
      </w:r>
      <w:r w:rsidRPr="001A42E6">
        <w:rPr>
          <w:rStyle w:val="StyleUnderline"/>
        </w:rPr>
        <w:t xml:space="preserve"> actions </w:t>
      </w:r>
      <w:r w:rsidRPr="00D024F5">
        <w:rPr>
          <w:rStyle w:val="StyleUnderline"/>
        </w:rPr>
        <w:t xml:space="preserve">to </w:t>
      </w:r>
      <w:r w:rsidRPr="00486AB8">
        <w:rPr>
          <w:rStyle w:val="StyleUnderline"/>
        </w:rPr>
        <w:t>disincentivize</w:t>
      </w:r>
      <w:r w:rsidRPr="001A42E6">
        <w:rPr>
          <w:rStyle w:val="StyleUnderline"/>
        </w:rPr>
        <w:t xml:space="preserve"> full-frontal </w:t>
      </w:r>
      <w:r w:rsidRPr="00DE06BC">
        <w:rPr>
          <w:rStyle w:val="StyleUnderline"/>
          <w:highlight w:val="green"/>
        </w:rPr>
        <w:t xml:space="preserve">Chinese </w:t>
      </w:r>
      <w:r w:rsidRPr="00486AB8">
        <w:rPr>
          <w:rStyle w:val="StyleUnderline"/>
        </w:rPr>
        <w:t>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1A4F1CA5" w14:textId="77777777" w:rsidR="00704FD3" w:rsidRDefault="00704FD3" w:rsidP="00704FD3">
      <w:pPr>
        <w:pStyle w:val="Heading3"/>
      </w:pPr>
      <w:r>
        <w:lastRenderedPageBreak/>
        <w:t>1AC – Framing</w:t>
      </w:r>
    </w:p>
    <w:p w14:paraId="680A92E5" w14:textId="77777777" w:rsidR="00704FD3" w:rsidRPr="00A355C6" w:rsidRDefault="00704FD3" w:rsidP="00704FD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8B25ACB" w14:textId="77777777" w:rsidR="00704FD3" w:rsidRPr="00A355C6" w:rsidRDefault="00704FD3" w:rsidP="00704FD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6D520465" w14:textId="77777777" w:rsidR="00704FD3" w:rsidRPr="00A355C6" w:rsidRDefault="00704FD3" w:rsidP="00704FD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E7F9132" w14:textId="77777777" w:rsidR="00704FD3" w:rsidRPr="00A355C6" w:rsidRDefault="00704FD3" w:rsidP="00704FD3">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EF22AC3" w14:textId="77777777" w:rsidR="00704FD3" w:rsidRPr="00A355C6" w:rsidRDefault="00704FD3" w:rsidP="00704FD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B5F87EE" w14:textId="77777777" w:rsidR="00704FD3" w:rsidRPr="00A355C6" w:rsidRDefault="00704FD3" w:rsidP="00704FD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AEE9081" w14:textId="77777777" w:rsidR="00704FD3" w:rsidRPr="00A355C6" w:rsidRDefault="00704FD3" w:rsidP="00704FD3">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7D2A4C92" w14:textId="77777777" w:rsidR="00704FD3" w:rsidRPr="00A355C6" w:rsidRDefault="00704FD3" w:rsidP="00704FD3">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AC88795" w14:textId="77777777" w:rsidR="00704FD3" w:rsidRPr="00A355C6" w:rsidRDefault="00704FD3" w:rsidP="00704FD3">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7DF42B4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BDA5F3E"/>
    <w:multiLevelType w:val="hybridMultilevel"/>
    <w:tmpl w:val="F37EB0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F44AC2"/>
    <w:multiLevelType w:val="hybridMultilevel"/>
    <w:tmpl w:val="E1B43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8826EB"/>
    <w:multiLevelType w:val="hybridMultilevel"/>
    <w:tmpl w:val="685626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8A6188"/>
    <w:multiLevelType w:val="hybridMultilevel"/>
    <w:tmpl w:val="4C8E6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22"/>
  </w:num>
  <w:num w:numId="14">
    <w:abstractNumId w:val="18"/>
  </w:num>
  <w:num w:numId="15">
    <w:abstractNumId w:val="20"/>
  </w:num>
  <w:num w:numId="16">
    <w:abstractNumId w:val="19"/>
  </w:num>
  <w:num w:numId="17">
    <w:abstractNumId w:val="16"/>
  </w:num>
  <w:num w:numId="18">
    <w:abstractNumId w:val="11"/>
  </w:num>
  <w:num w:numId="19">
    <w:abstractNumId w:val="21"/>
  </w:num>
  <w:num w:numId="20">
    <w:abstractNumId w:val="12"/>
  </w:num>
  <w:num w:numId="21">
    <w:abstractNumId w:val="17"/>
  </w:num>
  <w:num w:numId="22">
    <w:abstractNumId w:val="13"/>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8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66D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70F"/>
    <w:rsid w:val="00052FB1"/>
    <w:rsid w:val="00054276"/>
    <w:rsid w:val="000547B1"/>
    <w:rsid w:val="0006091E"/>
    <w:rsid w:val="000638C1"/>
    <w:rsid w:val="00065FEE"/>
    <w:rsid w:val="00066E3C"/>
    <w:rsid w:val="000718F1"/>
    <w:rsid w:val="00072718"/>
    <w:rsid w:val="0007381E"/>
    <w:rsid w:val="00076094"/>
    <w:rsid w:val="0008785F"/>
    <w:rsid w:val="00090CBE"/>
    <w:rsid w:val="00094DEC"/>
    <w:rsid w:val="000966D6"/>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4FD3"/>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501"/>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E4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4FB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C97"/>
    <w:rsid w:val="00E15598"/>
    <w:rsid w:val="00E20D65"/>
    <w:rsid w:val="00E353A2"/>
    <w:rsid w:val="00E35A9D"/>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0D94F1"/>
  <w14:defaultImageDpi w14:val="300"/>
  <w15:docId w15:val="{DF279CCE-2711-4A45-84AB-B7591CFD2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5A9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35A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E35A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35A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35A9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04FD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E35A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5A9D"/>
  </w:style>
  <w:style w:type="character" w:customStyle="1" w:styleId="Heading1Char">
    <w:name w:val="Heading 1 Char"/>
    <w:aliases w:val="Pocket Char"/>
    <w:basedOn w:val="DefaultParagraphFont"/>
    <w:link w:val="Heading1"/>
    <w:uiPriority w:val="9"/>
    <w:rsid w:val="00E35A9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E35A9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35A9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35A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35A9D"/>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E35A9D"/>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E35A9D"/>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E35A9D"/>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E35A9D"/>
    <w:rPr>
      <w:color w:val="auto"/>
      <w:u w:val="none"/>
    </w:rPr>
  </w:style>
  <w:style w:type="paragraph" w:styleId="DocumentMap">
    <w:name w:val="Document Map"/>
    <w:basedOn w:val="Normal"/>
    <w:link w:val="DocumentMapChar"/>
    <w:uiPriority w:val="99"/>
    <w:semiHidden/>
    <w:unhideWhenUsed/>
    <w:rsid w:val="00E35A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5A9D"/>
    <w:rPr>
      <w:rFonts w:ascii="Lucida Grande" w:hAnsi="Lucida Grande" w:cs="Lucida Grande"/>
    </w:rPr>
  </w:style>
  <w:style w:type="character" w:customStyle="1" w:styleId="Heading5Char">
    <w:name w:val="Heading 5 Char"/>
    <w:basedOn w:val="DefaultParagraphFont"/>
    <w:link w:val="Heading5"/>
    <w:uiPriority w:val="9"/>
    <w:semiHidden/>
    <w:rsid w:val="00704FD3"/>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704FD3"/>
    <w:rPr>
      <w:b/>
      <w:bCs/>
      <w:color w:val="404040" w:themeColor="text1" w:themeTint="BF"/>
      <w:sz w:val="26"/>
      <w:szCs w:val="26"/>
    </w:rPr>
  </w:style>
  <w:style w:type="character" w:styleId="UnresolvedMention">
    <w:name w:val="Unresolved Mention"/>
    <w:basedOn w:val="DefaultParagraphFont"/>
    <w:uiPriority w:val="99"/>
    <w:semiHidden/>
    <w:unhideWhenUsed/>
    <w:rsid w:val="00704FD3"/>
    <w:rPr>
      <w:color w:val="605E5C"/>
      <w:shd w:val="clear" w:color="auto" w:fill="E1DFDD"/>
    </w:rPr>
  </w:style>
  <w:style w:type="paragraph" w:customStyle="1" w:styleId="Emphasis1">
    <w:name w:val="Emphasis1"/>
    <w:basedOn w:val="Normal"/>
    <w:link w:val="Emphasis"/>
    <w:autoRedefine/>
    <w:uiPriority w:val="20"/>
    <w:qFormat/>
    <w:rsid w:val="00704FD3"/>
    <w:pPr>
      <w:pBdr>
        <w:top w:val="single" w:sz="4" w:space="1" w:color="auto"/>
        <w:left w:val="single" w:sz="4" w:space="4" w:color="auto"/>
        <w:bottom w:val="single" w:sz="4" w:space="1" w:color="auto"/>
        <w:right w:val="single" w:sz="4" w:space="4" w:color="auto"/>
      </w:pBdr>
      <w:ind w:left="720"/>
      <w:jc w:val="both"/>
    </w:pPr>
    <w:rPr>
      <w:b/>
      <w:iCs/>
      <w:sz w:val="22"/>
      <w:u w:val="single"/>
      <w:bdr w:val="single" w:sz="18" w:space="0" w:color="auto"/>
    </w:rPr>
  </w:style>
  <w:style w:type="paragraph" w:customStyle="1" w:styleId="textbold">
    <w:name w:val="text bold"/>
    <w:basedOn w:val="Normal"/>
    <w:uiPriority w:val="20"/>
    <w:qFormat/>
    <w:rsid w:val="00704FD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704FD3"/>
    <w:rPr>
      <w:b/>
      <w:bCs/>
    </w:rPr>
  </w:style>
  <w:style w:type="character" w:customStyle="1" w:styleId="hbold">
    <w:name w:val="hbold"/>
    <w:basedOn w:val="DefaultParagraphFont"/>
    <w:rsid w:val="00704FD3"/>
  </w:style>
  <w:style w:type="paragraph" w:styleId="ListParagraph">
    <w:name w:val="List Paragraph"/>
    <w:aliases w:val="6 font"/>
    <w:basedOn w:val="Normal"/>
    <w:uiPriority w:val="34"/>
    <w:qFormat/>
    <w:rsid w:val="00704FD3"/>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
    <w:basedOn w:val="Heading1"/>
    <w:link w:val="Hyperlink"/>
    <w:autoRedefine/>
    <w:uiPriority w:val="99"/>
    <w:qFormat/>
    <w:rsid w:val="00704FD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704FD3"/>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704FD3"/>
    <w:rPr>
      <w:b/>
      <w:bCs/>
      <w:strike w:val="0"/>
      <w:dstrike w:val="0"/>
      <w:sz w:val="24"/>
      <w:u w:val="none"/>
      <w:effect w:val="none"/>
    </w:rPr>
  </w:style>
  <w:style w:type="character" w:customStyle="1" w:styleId="m489902567989944824gmail-style13ptbold">
    <w:name w:val="m_489902567989944824gmail-style13ptbold"/>
    <w:basedOn w:val="DefaultParagraphFont"/>
    <w:rsid w:val="00704FD3"/>
  </w:style>
  <w:style w:type="character" w:customStyle="1" w:styleId="m489902567989944824gmail-styleunderline">
    <w:name w:val="m_489902567989944824gmail-styleunderline"/>
    <w:basedOn w:val="DefaultParagraphFont"/>
    <w:rsid w:val="00704FD3"/>
  </w:style>
  <w:style w:type="character" w:customStyle="1" w:styleId="TitleChar">
    <w:name w:val="Title Char"/>
    <w:aliases w:val="Cites and Cards Char,UNDERLINE Char,Bold Underlined Char,Block Heading Char,title Char,Read This Char"/>
    <w:link w:val="Title"/>
    <w:uiPriority w:val="1"/>
    <w:qFormat/>
    <w:rsid w:val="00704FD3"/>
    <w:rPr>
      <w:bCs/>
      <w:sz w:val="20"/>
      <w:u w:val="single"/>
    </w:rPr>
  </w:style>
  <w:style w:type="paragraph" w:styleId="Title">
    <w:name w:val="Title"/>
    <w:aliases w:val="Cites and Cards,UNDERLINE,Bold Underlined,Block Heading,title,Read This"/>
    <w:basedOn w:val="Normal"/>
    <w:next w:val="Normal"/>
    <w:link w:val="TitleChar"/>
    <w:uiPriority w:val="1"/>
    <w:qFormat/>
    <w:rsid w:val="00704FD3"/>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704FD3"/>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704FD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24</Pages>
  <Words>11924</Words>
  <Characters>67969</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5</cp:revision>
  <dcterms:created xsi:type="dcterms:W3CDTF">2022-02-13T19:08:00Z</dcterms:created>
  <dcterms:modified xsi:type="dcterms:W3CDTF">2022-02-14T01:45:00Z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