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C67EF" w14:textId="77777777" w:rsidR="002C28D0" w:rsidRDefault="002C28D0" w:rsidP="002C28D0">
      <w:pPr>
        <w:pStyle w:val="Heading1"/>
      </w:pPr>
      <w:r>
        <w:t xml:space="preserve">CRISPR AC </w:t>
      </w:r>
    </w:p>
    <w:p w14:paraId="53AC0866" w14:textId="77777777" w:rsidR="002C28D0" w:rsidRDefault="002C28D0" w:rsidP="002C28D0">
      <w:pPr>
        <w:pStyle w:val="Heading2"/>
      </w:pPr>
      <w:r>
        <w:t>AC</w:t>
      </w:r>
    </w:p>
    <w:p w14:paraId="09CB2353" w14:textId="77777777" w:rsidR="002C28D0" w:rsidRDefault="002C28D0" w:rsidP="002C28D0">
      <w:pPr>
        <w:pStyle w:val="Heading3"/>
      </w:pPr>
      <w:r>
        <w:t xml:space="preserve">Advantage 1 – Innovation </w:t>
      </w:r>
    </w:p>
    <w:p w14:paraId="5116DAB4" w14:textId="77777777" w:rsidR="002C28D0" w:rsidRPr="00790705" w:rsidRDefault="002C28D0" w:rsidP="002C28D0">
      <w:pPr>
        <w:pStyle w:val="Heading4"/>
      </w:pPr>
      <w:r>
        <w:t>Advantage 1 is innovation:</w:t>
      </w:r>
    </w:p>
    <w:p w14:paraId="74D10407" w14:textId="77777777" w:rsidR="002C28D0" w:rsidRDefault="002C28D0" w:rsidP="002C28D0">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11947C2E" w14:textId="77777777" w:rsidR="002C28D0" w:rsidRPr="008253CA" w:rsidRDefault="002C28D0" w:rsidP="002C28D0">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086C991A" w14:textId="77777777" w:rsidR="002C28D0" w:rsidRPr="008C3C7E" w:rsidRDefault="002C28D0" w:rsidP="002C28D0">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493A2A40" w14:textId="77777777" w:rsidR="002C28D0" w:rsidRPr="008253CA" w:rsidRDefault="002C28D0" w:rsidP="002C28D0">
      <w:pPr>
        <w:rPr>
          <w:rStyle w:val="StyleUnderline"/>
        </w:rPr>
      </w:pPr>
      <w:r w:rsidRPr="008253CA">
        <w:rPr>
          <w:rStyle w:val="StyleUnderline"/>
        </w:rPr>
        <w:t xml:space="preserve">The biggest challenge for anyone trying to sort out CRISPR patent rights is fully understanding just how many patents there are. </w:t>
      </w:r>
    </w:p>
    <w:p w14:paraId="5773AEBE" w14:textId="77777777" w:rsidR="002C28D0" w:rsidRPr="008253CA" w:rsidRDefault="002C28D0" w:rsidP="002C28D0">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w:t>
      </w:r>
      <w:proofErr w:type="gramStart"/>
      <w:r w:rsidRPr="008253CA">
        <w:rPr>
          <w:rStyle w:val="StyleUnderline"/>
        </w:rPr>
        <w:t>Cas</w:t>
      </w:r>
      <w:proofErr w:type="gramEnd"/>
      <w:r w:rsidRPr="008253CA">
        <w:rPr>
          <w:rStyle w:val="StyleUnderline"/>
        </w:rPr>
        <w:t xml:space="preserve">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0C039288" w14:textId="77777777" w:rsidR="002C28D0" w:rsidRPr="008253CA" w:rsidRDefault="002C28D0" w:rsidP="002C28D0">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00192747" w14:textId="77777777" w:rsidR="002C28D0" w:rsidRDefault="002C28D0" w:rsidP="002C28D0">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6004874A" w14:textId="77777777" w:rsidR="002C28D0" w:rsidRDefault="002C28D0" w:rsidP="002C28D0">
      <w:pPr>
        <w:rPr>
          <w:rStyle w:val="Emphasis"/>
        </w:rPr>
      </w:pPr>
    </w:p>
    <w:p w14:paraId="28C6FA14" w14:textId="77777777" w:rsidR="002C28D0" w:rsidRDefault="002C28D0" w:rsidP="002C28D0">
      <w:pPr>
        <w:pStyle w:val="Heading4"/>
      </w:pPr>
      <w:r w:rsidRPr="00F50A3A">
        <w:t xml:space="preserve">Makes development of </w:t>
      </w:r>
      <w:r>
        <w:t>genomic medicine</w:t>
      </w:r>
      <w:r w:rsidRPr="00F50A3A">
        <w:t xml:space="preserve"> impossible </w:t>
      </w:r>
      <w:r>
        <w:t>–</w:t>
      </w:r>
      <w:r w:rsidRPr="00F50A3A">
        <w:t xml:space="preserve"> </w:t>
      </w:r>
      <w:r>
        <w:t>3 warrants:</w:t>
      </w:r>
    </w:p>
    <w:p w14:paraId="74748A5C" w14:textId="77777777" w:rsidR="002C28D0" w:rsidRPr="008C3C7E" w:rsidRDefault="002C28D0" w:rsidP="002C28D0"/>
    <w:p w14:paraId="35ECD4FF" w14:textId="77777777" w:rsidR="002C28D0" w:rsidRPr="004A0F83" w:rsidRDefault="002C28D0" w:rsidP="002C28D0">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59B411ED" w14:textId="77777777" w:rsidR="002C28D0" w:rsidRPr="001C6686" w:rsidRDefault="002C28D0" w:rsidP="002C28D0">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6C20A263" w14:textId="77777777" w:rsidR="002C28D0" w:rsidRPr="001C6686" w:rsidRDefault="002C28D0" w:rsidP="002C28D0">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3B02A262" w14:textId="77777777" w:rsidR="002C28D0" w:rsidRPr="008C3C7E" w:rsidRDefault="002C28D0" w:rsidP="002C28D0">
      <w:pPr>
        <w:rPr>
          <w:sz w:val="12"/>
        </w:rPr>
      </w:pPr>
      <w:r w:rsidRPr="00B1088D">
        <w:rPr>
          <w:rStyle w:val="StyleUnderline"/>
          <w:highlight w:val="green"/>
        </w:rPr>
        <w:t>Additional</w:t>
      </w:r>
      <w:r w:rsidRPr="001C6686">
        <w:rPr>
          <w:rStyle w:val="StyleUnderline"/>
        </w:rPr>
        <w:t xml:space="preserve"> CRISPR </w:t>
      </w:r>
      <w:r w:rsidRPr="00B1088D">
        <w:rPr>
          <w:rStyle w:val="StyleUnderline"/>
          <w:highlight w:val="green"/>
        </w:rPr>
        <w:t xml:space="preserve">disputes </w:t>
      </w:r>
      <w:r w:rsidRPr="004F266C">
        <w:rPr>
          <w:rStyle w:val="StyleUnderline"/>
        </w:rPr>
        <w:t xml:space="preserve">will happen </w:t>
      </w:r>
      <w:r w:rsidRPr="00B1088D">
        <w:rPr>
          <w:rStyle w:val="StyleUnderline"/>
          <w:highlight w:val="green"/>
        </w:rPr>
        <w:t>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6F1C4B29" w14:textId="77777777" w:rsidR="002C28D0" w:rsidRDefault="002C28D0" w:rsidP="002C28D0">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2B7C61A0" w14:textId="77777777" w:rsidR="002C28D0" w:rsidRPr="008C3C7E" w:rsidRDefault="002C28D0" w:rsidP="002C28D0">
      <w:pPr>
        <w:rPr>
          <w:sz w:val="12"/>
        </w:rPr>
      </w:pPr>
    </w:p>
    <w:p w14:paraId="5DBA092C" w14:textId="77777777" w:rsidR="002C28D0" w:rsidRDefault="002C28D0" w:rsidP="002C28D0">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44FEB2DA" w14:textId="77777777" w:rsidR="002C28D0" w:rsidRPr="006F3007" w:rsidRDefault="002C28D0" w:rsidP="002C28D0">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7A20352D" w14:textId="77777777" w:rsidR="002C28D0" w:rsidRPr="008C3C7E" w:rsidRDefault="002C28D0" w:rsidP="002C28D0">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40A4F356" w14:textId="77777777" w:rsidR="002C28D0" w:rsidRPr="00F05B8A" w:rsidRDefault="002C28D0" w:rsidP="002C28D0">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13180AFA" w14:textId="77777777" w:rsidR="002C28D0" w:rsidRPr="008C3C7E" w:rsidRDefault="002C28D0" w:rsidP="002C28D0">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1088D">
        <w:rPr>
          <w:rStyle w:val="StyleUnderline"/>
          <w:highlight w:val="green"/>
        </w:rPr>
        <w:t>and</w:t>
      </w:r>
      <w:r w:rsidRPr="00B84E8D">
        <w:rPr>
          <w:rStyle w:val="StyleUnderline"/>
        </w:rPr>
        <w:t xml:space="preserve"> potentially </w:t>
      </w:r>
      <w:r w:rsidRPr="00B1088D">
        <w:rPr>
          <w:rStyle w:val="StyleUnderline"/>
          <w:highlight w:val="green"/>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1C69DF68" w14:textId="77777777" w:rsidR="002C28D0" w:rsidRPr="008C3C7E" w:rsidRDefault="002C28D0" w:rsidP="002C28D0">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w:t>
      </w:r>
      <w:proofErr w:type="gramStart"/>
      <w:r w:rsidRPr="00B84E8D">
        <w:rPr>
          <w:rStyle w:val="StyleUnderline"/>
        </w:rPr>
        <w:t>a single one</w:t>
      </w:r>
      <w:proofErr w:type="gramEnd"/>
      <w:r w:rsidRPr="00B84E8D">
        <w:rPr>
          <w:rStyle w:val="StyleUnderline"/>
        </w:rPr>
        <w:t xml:space="preserv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24AC504E" w14:textId="77777777" w:rsidR="002C28D0" w:rsidRDefault="002C28D0" w:rsidP="002C28D0">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01918AAB" w14:textId="77777777" w:rsidR="002C28D0" w:rsidRPr="00B84E8D" w:rsidRDefault="002C28D0" w:rsidP="002C28D0">
      <w:pPr>
        <w:rPr>
          <w:rStyle w:val="Emphasis"/>
        </w:rPr>
      </w:pPr>
    </w:p>
    <w:p w14:paraId="47817CCA" w14:textId="77777777" w:rsidR="002C28D0" w:rsidRDefault="002C28D0" w:rsidP="002C28D0">
      <w:pPr>
        <w:pStyle w:val="Heading4"/>
        <w:numPr>
          <w:ilvl w:val="0"/>
          <w:numId w:val="12"/>
        </w:numPr>
        <w:tabs>
          <w:tab w:val="num" w:pos="360"/>
        </w:tabs>
        <w:ind w:left="360"/>
      </w:pPr>
      <w:r>
        <w:t>Patent disputes create fears of litigation that deter genome research and investment</w:t>
      </w:r>
    </w:p>
    <w:p w14:paraId="4D9D33D7" w14:textId="77777777" w:rsidR="002C28D0" w:rsidRPr="00414A3F" w:rsidRDefault="002C28D0" w:rsidP="002C28D0">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22DA97F9" w14:textId="77777777" w:rsidR="002C28D0" w:rsidRPr="001E3FBC" w:rsidRDefault="002C28D0" w:rsidP="002C28D0">
      <w:pPr>
        <w:rPr>
          <w:sz w:val="12"/>
          <w:szCs w:val="12"/>
        </w:rPr>
      </w:pPr>
      <w:r w:rsidRPr="001E3FBC">
        <w:rPr>
          <w:sz w:val="12"/>
          <w:szCs w:val="12"/>
        </w:rPr>
        <w:t>CRISPR’S UNCERTAIN FUTURE</w:t>
      </w:r>
    </w:p>
    <w:p w14:paraId="3704EF45" w14:textId="77777777" w:rsidR="002C28D0" w:rsidRPr="00414A3F" w:rsidRDefault="002C28D0" w:rsidP="002C28D0">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535BEC4D" w14:textId="77777777" w:rsidR="002C28D0" w:rsidRPr="001E3FBC" w:rsidRDefault="002C28D0" w:rsidP="002C28D0">
      <w:pPr>
        <w:rPr>
          <w:sz w:val="12"/>
        </w:rPr>
      </w:pPr>
      <w:r w:rsidRPr="001E3FBC">
        <w:rPr>
          <w:sz w:val="12"/>
        </w:rPr>
        <w:t xml:space="preserve">“We’re mindful that that </w:t>
      </w:r>
      <w:r w:rsidRPr="00B1088D">
        <w:rPr>
          <w:rStyle w:val="Emphasis"/>
          <w:highlight w:val="green"/>
        </w:rPr>
        <w:t>litigation is going to 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088535B2" w14:textId="77777777" w:rsidR="002C28D0" w:rsidRPr="00414A3F" w:rsidRDefault="002C28D0" w:rsidP="002C28D0">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B1088D">
        <w:rPr>
          <w:rStyle w:val="StyleUnderline"/>
          <w:highlight w:val="green"/>
        </w:rPr>
        <w:t xml:space="preserve">litigation </w:t>
      </w:r>
      <w:r w:rsidRPr="004F266C">
        <w:rPr>
          <w:rStyle w:val="StyleUnderline"/>
          <w:highlight w:val="green"/>
        </w:rPr>
        <w:t xml:space="preserve">may be shifting </w:t>
      </w:r>
      <w:r w:rsidRPr="004F266C">
        <w:rPr>
          <w:rStyle w:val="StyleUnderline"/>
        </w:rPr>
        <w:t xml:space="preserve">gene-editing </w:t>
      </w:r>
      <w:r w:rsidRPr="00B1088D">
        <w:rPr>
          <w:rStyle w:val="StyleUnderline"/>
          <w:highlight w:val="green"/>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 as some</w:t>
      </w:r>
      <w:r w:rsidRPr="00414A3F">
        <w:rPr>
          <w:rStyle w:val="StyleUnderline"/>
        </w:rPr>
        <w:t xml:space="preserve"> scientists </w:t>
      </w:r>
      <w:r w:rsidRPr="00B1088D">
        <w:rPr>
          <w:rStyle w:val="StyleUnderline"/>
          <w:highlight w:val="green"/>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 to the</w:t>
      </w:r>
      <w:r w:rsidRPr="00414A3F">
        <w:rPr>
          <w:rStyle w:val="StyleUnderline"/>
        </w:rPr>
        <w:t xml:space="preserve"> CRISPR Cas-9 </w:t>
      </w:r>
      <w:r w:rsidRPr="00B1088D">
        <w:rPr>
          <w:rStyle w:val="StyleUnderline"/>
          <w:highlight w:val="green"/>
        </w:rPr>
        <w:t>system may be more inclined to seek out</w:t>
      </w:r>
      <w:r w:rsidRPr="00414A3F">
        <w:rPr>
          <w:rStyle w:val="StyleUnderline"/>
        </w:rPr>
        <w:t xml:space="preserve"> other gene-editing </w:t>
      </w:r>
      <w:r w:rsidRPr="00B1088D">
        <w:rPr>
          <w:rStyle w:val="StyleUnderline"/>
          <w:highlight w:val="green"/>
        </w:rPr>
        <w:t>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79699A78" w14:textId="77777777" w:rsidR="002C28D0" w:rsidRPr="00414A3F" w:rsidRDefault="002C28D0" w:rsidP="002C28D0">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B1088D">
        <w:rPr>
          <w:rStyle w:val="StyleUnderline"/>
          <w:highlight w:val="green"/>
        </w:rPr>
        <w:t>They are</w:t>
      </w:r>
      <w:r w:rsidRPr="00414A3F">
        <w:rPr>
          <w:rStyle w:val="StyleUnderline"/>
        </w:rPr>
        <w:t xml:space="preserve"> </w:t>
      </w:r>
      <w:r w:rsidRPr="00B1088D">
        <w:rPr>
          <w:rStyle w:val="StyleUnderline"/>
          <w:highlight w:val="green"/>
        </w:rPr>
        <w:t xml:space="preserve">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6357DF42" w14:textId="77777777" w:rsidR="002C28D0" w:rsidRPr="001E3FBC" w:rsidRDefault="002C28D0" w:rsidP="002C28D0">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w:t>
      </w:r>
      <w:proofErr w:type="gramStart"/>
      <w:r w:rsidRPr="001E3FBC">
        <w:rPr>
          <w:sz w:val="12"/>
        </w:rPr>
        <w:t>in order to</w:t>
      </w:r>
      <w:proofErr w:type="gramEnd"/>
      <w:r w:rsidRPr="001E3FBC">
        <w:rPr>
          <w:sz w:val="12"/>
        </w:rPr>
        <w:t xml:space="preserve"> do away with the natural aspects that get in the way of putting it to good use as a targeted gene editor. The company just raised $20 million and signed a deal with pharmaceutical company Biogen to implement its technology.</w:t>
      </w:r>
    </w:p>
    <w:p w14:paraId="3D1CD5F2" w14:textId="77777777" w:rsidR="002C28D0" w:rsidRDefault="002C28D0" w:rsidP="002C28D0"/>
    <w:p w14:paraId="16487F21" w14:textId="77777777" w:rsidR="002C28D0" w:rsidRDefault="002C28D0" w:rsidP="002C28D0">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7641E323" w14:textId="77777777" w:rsidR="002C28D0" w:rsidRPr="00EA6B0E" w:rsidRDefault="002C28D0" w:rsidP="002C28D0">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58B3A0DC" w14:textId="77777777" w:rsidR="002C28D0" w:rsidRPr="00EB487B" w:rsidRDefault="002C28D0" w:rsidP="002C28D0">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7E2F0E88" w14:textId="77777777" w:rsidR="002C28D0" w:rsidRPr="00EB487B" w:rsidRDefault="002C28D0" w:rsidP="002C28D0">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6E4D65D9" w14:textId="77777777" w:rsidR="002C28D0" w:rsidRPr="00EB487B" w:rsidRDefault="002C28D0" w:rsidP="002C28D0">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2A492C25" w14:textId="77777777" w:rsidR="002C28D0" w:rsidRPr="00EB487B" w:rsidRDefault="002C28D0" w:rsidP="002C28D0">
      <w:pPr>
        <w:rPr>
          <w:sz w:val="12"/>
        </w:rPr>
      </w:pPr>
      <w:r w:rsidRPr="00B1088D">
        <w:rPr>
          <w:rStyle w:val="StyleUnderline"/>
          <w:highlight w:val="green"/>
        </w:rPr>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42F5A16" w14:textId="77777777" w:rsidR="002C28D0" w:rsidRPr="00EB487B" w:rsidRDefault="002C28D0" w:rsidP="002C28D0">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79FE53F" w14:textId="77777777" w:rsidR="002C28D0" w:rsidRPr="00EB487B" w:rsidRDefault="002C28D0" w:rsidP="002C28D0">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w:t>
      </w:r>
      <w:proofErr w:type="gramStart"/>
      <w:r w:rsidRPr="00EB487B">
        <w:rPr>
          <w:rStyle w:val="Emphasis"/>
        </w:rPr>
        <w:t>in order to</w:t>
      </w:r>
      <w:proofErr w:type="gramEnd"/>
      <w:r w:rsidRPr="00EB487B">
        <w:rPr>
          <w:rStyle w:val="Emphasis"/>
        </w:rPr>
        <w:t xml:space="preserve">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0C2A60E8" w14:textId="77777777" w:rsidR="002C28D0" w:rsidRPr="00EB487B" w:rsidRDefault="002C28D0" w:rsidP="002C28D0">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European Patent Office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 grant it had issued 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1088D">
        <w:rPr>
          <w:rStyle w:val="StyleUnderline"/>
          <w:highlight w:val="green"/>
        </w:rPr>
        <w:t>the</w:t>
      </w:r>
      <w:r w:rsidRPr="00EB487B">
        <w:rPr>
          <w:rStyle w:val="StyleUnderline"/>
        </w:rPr>
        <w:t xml:space="preserve"> EPO’s rulings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50D44E8A" w14:textId="77777777" w:rsidR="002C28D0" w:rsidRDefault="002C28D0" w:rsidP="002C28D0">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w:t>
      </w:r>
      <w:proofErr w:type="gramStart"/>
      <w:r w:rsidRPr="00EB487B">
        <w:rPr>
          <w:sz w:val="12"/>
        </w:rPr>
        <w:t xml:space="preserve">in order </w:t>
      </w:r>
      <w:r w:rsidRPr="00B1088D">
        <w:rPr>
          <w:rStyle w:val="Emphasis"/>
          <w:highlight w:val="green"/>
        </w:rPr>
        <w:t>to</w:t>
      </w:r>
      <w:proofErr w:type="gramEnd"/>
      <w:r w:rsidRPr="00B1088D">
        <w:rPr>
          <w:rStyle w:val="Emphasis"/>
          <w:highlight w:val="green"/>
        </w:rPr>
        <w:t xml:space="preserve">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7BD5EF0D" w14:textId="77777777" w:rsidR="002C28D0" w:rsidRDefault="002C28D0" w:rsidP="002C28D0">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5940CDA4" w14:textId="77777777" w:rsidR="002C28D0" w:rsidRPr="00EC5891" w:rsidRDefault="002C28D0" w:rsidP="002C28D0">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261DF99A" w14:textId="77777777" w:rsidR="002C28D0" w:rsidRPr="00EC5891" w:rsidRDefault="002C28D0" w:rsidP="002C28D0">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w:t>
      </w:r>
      <w:proofErr w:type="gramStart"/>
      <w:r w:rsidRPr="00EC5891">
        <w:rPr>
          <w:rStyle w:val="Emphasis"/>
        </w:rPr>
        <w:t>Cas</w:t>
      </w:r>
      <w:proofErr w:type="gramEnd"/>
      <w:r w:rsidRPr="00EC5891">
        <w:rPr>
          <w:rStyle w:val="Emphasis"/>
        </w:rPr>
        <w:t xml:space="preserve">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66FD476F" w14:textId="77777777" w:rsidR="002C28D0" w:rsidRPr="00790705" w:rsidRDefault="002C28D0" w:rsidP="002C28D0">
      <w:pPr>
        <w:rPr>
          <w:sz w:val="12"/>
          <w:szCs w:val="12"/>
        </w:rPr>
      </w:pPr>
      <w:r w:rsidRPr="00790705">
        <w:rPr>
          <w:sz w:val="12"/>
          <w:szCs w:val="12"/>
        </w:rPr>
        <w:t>The CRISPR revolution</w:t>
      </w:r>
    </w:p>
    <w:p w14:paraId="1DAA59E6" w14:textId="77777777" w:rsidR="002C28D0" w:rsidRPr="00790705" w:rsidRDefault="002C28D0" w:rsidP="002C28D0">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 xml:space="preserve">was first discovered in </w:t>
      </w:r>
      <w:proofErr w:type="gramStart"/>
      <w:r w:rsidRPr="004F266C">
        <w:rPr>
          <w:rStyle w:val="StyleUnderline"/>
        </w:rPr>
        <w:t>E.coli</w:t>
      </w:r>
      <w:proofErr w:type="gramEnd"/>
      <w:r w:rsidRPr="004F266C">
        <w:rPr>
          <w:rStyle w:val="StyleUnderline"/>
        </w:rPr>
        <w:t xml:space="preserve">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1088D">
        <w:rPr>
          <w:sz w:val="12"/>
          <w:highlight w:val="green"/>
        </w:rPr>
        <w:t>.</w:t>
      </w:r>
    </w:p>
    <w:p w14:paraId="2B47879A" w14:textId="77777777" w:rsidR="002C28D0" w:rsidRPr="00790705" w:rsidRDefault="002C28D0" w:rsidP="002C28D0">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7229D783" w14:textId="77777777" w:rsidR="002C28D0" w:rsidRDefault="002C28D0" w:rsidP="002C28D0">
      <w:r>
        <w:t>Functional genomics with CRISPR to determine new antimicrobial targets</w:t>
      </w:r>
    </w:p>
    <w:p w14:paraId="4A3DC21D" w14:textId="77777777" w:rsidR="002C28D0" w:rsidRPr="00EC5891" w:rsidRDefault="002C28D0" w:rsidP="002C28D0">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 discovery</w:t>
      </w:r>
      <w:r w:rsidRPr="00EC5891">
        <w:rPr>
          <w:rStyle w:val="StyleUnderline"/>
        </w:rPr>
        <w:t xml:space="preserve"> </w:t>
      </w:r>
      <w:r w:rsidRPr="00B1088D">
        <w:rPr>
          <w:rStyle w:val="StyleUnderline"/>
          <w:highlight w:val="green"/>
        </w:rPr>
        <w:t>and</w:t>
      </w:r>
      <w:r w:rsidRPr="00EC5891">
        <w:rPr>
          <w:rStyle w:val="StyleUnderline"/>
        </w:rPr>
        <w:t xml:space="preserve"> vaccine </w:t>
      </w:r>
      <w:r w:rsidRPr="00B1088D">
        <w:rPr>
          <w:rStyle w:val="StyleUnderline"/>
          <w:highlight w:val="green"/>
        </w:rPr>
        <w:t>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3E4CA063" w14:textId="77777777" w:rsidR="002C28D0" w:rsidRPr="00790705" w:rsidRDefault="002C28D0" w:rsidP="002C28D0">
      <w:pPr>
        <w:rPr>
          <w:sz w:val="12"/>
          <w:szCs w:val="12"/>
        </w:rPr>
      </w:pPr>
      <w:r w:rsidRPr="00790705">
        <w:rPr>
          <w:sz w:val="12"/>
          <w:szCs w:val="12"/>
        </w:rPr>
        <w:t>CRISPR-Cas9 as a next-generation diagnostic for antimicrobial-resistance genes</w:t>
      </w:r>
    </w:p>
    <w:p w14:paraId="1CB1C53E" w14:textId="77777777" w:rsidR="002C28D0" w:rsidRPr="00EC5891" w:rsidRDefault="002C28D0" w:rsidP="002C28D0">
      <w:pPr>
        <w:rPr>
          <w:rStyle w:val="StyleUnderline"/>
        </w:rPr>
      </w:pPr>
      <w:r w:rsidRPr="00790705">
        <w:rPr>
          <w:sz w:val="12"/>
        </w:rPr>
        <w:t xml:space="preserve">Since the discovery of penicillin in 1928, </w:t>
      </w:r>
      <w:r w:rsidRPr="00B1088D">
        <w:rPr>
          <w:rStyle w:val="StyleUnderline"/>
          <w:highlight w:val="green"/>
        </w:rPr>
        <w:t>antibiotics</w:t>
      </w:r>
      <w:r w:rsidRPr="00EC5891">
        <w:rPr>
          <w:rStyle w:val="StyleUnderline"/>
        </w:rPr>
        <w:t xml:space="preserve"> have been the main treatment against bacterial infections</w:t>
      </w:r>
      <w:r w:rsidRPr="00B1088D">
        <w:rPr>
          <w:sz w:val="12"/>
          <w:highlight w:val="green"/>
        </w:rPr>
        <w:t>, r</w:t>
      </w:r>
      <w:r w:rsidRPr="00B1088D">
        <w:rPr>
          <w:rStyle w:val="Emphasis"/>
          <w:highlight w:val="green"/>
        </w:rPr>
        <w:t>educ</w:t>
      </w:r>
      <w:r w:rsidRPr="00EC5891">
        <w:rPr>
          <w:rStyle w:val="Emphasis"/>
        </w:rPr>
        <w:t xml:space="preserve">ing </w:t>
      </w:r>
      <w:r w:rsidRPr="00B1088D">
        <w:rPr>
          <w:rStyle w:val="Emphasis"/>
          <w:highlight w:val="green"/>
        </w:rPr>
        <w:t>mortality and</w:t>
      </w:r>
      <w:r w:rsidRPr="00EC5891">
        <w:rPr>
          <w:rStyle w:val="Emphasis"/>
        </w:rPr>
        <w:t xml:space="preserve"> significantly </w:t>
      </w:r>
      <w:r w:rsidRPr="00B1088D">
        <w:rPr>
          <w:rStyle w:val="Emphasis"/>
          <w:highlight w:val="green"/>
        </w:rPr>
        <w:t>improv</w:t>
      </w:r>
      <w:r w:rsidRPr="00EC5891">
        <w:rPr>
          <w:rStyle w:val="Emphasis"/>
        </w:rPr>
        <w:t xml:space="preserve">ing </w:t>
      </w:r>
      <w:r w:rsidRPr="00B1088D">
        <w:rPr>
          <w:rStyle w:val="Emphasis"/>
          <w:highlight w:val="green"/>
        </w:rPr>
        <w:t>life expectancy</w:t>
      </w:r>
      <w:r w:rsidRPr="00EC5891">
        <w:rPr>
          <w:rStyle w:val="Emphasis"/>
        </w:rPr>
        <w:t xml:space="preserve"> the world over.</w:t>
      </w:r>
      <w:r w:rsidRPr="00790705">
        <w:rPr>
          <w:sz w:val="12"/>
        </w:rPr>
        <w:t xml:space="preserve"> </w:t>
      </w:r>
      <w:r w:rsidRPr="00B1088D">
        <w:rPr>
          <w:rStyle w:val="StyleUnderline"/>
          <w:highlight w:val="green"/>
        </w:rPr>
        <w:t>But the ability of microbes to rapidly mutate</w:t>
      </w:r>
      <w:r w:rsidRPr="00EC5891">
        <w:rPr>
          <w:rStyle w:val="StyleUnderline"/>
        </w:rPr>
        <w:t xml:space="preserve"> and share genetic information</w:t>
      </w:r>
      <w:r w:rsidRPr="00790705">
        <w:rPr>
          <w:sz w:val="12"/>
        </w:rPr>
        <w:t xml:space="preserve">, as well as the </w:t>
      </w:r>
      <w:proofErr w:type="spellStart"/>
      <w:r w:rsidRPr="00790705">
        <w:rPr>
          <w:sz w:val="12"/>
        </w:rPr>
        <w:t>overprescription</w:t>
      </w:r>
      <w:proofErr w:type="spellEnd"/>
      <w:r w:rsidRPr="00790705">
        <w:rPr>
          <w:sz w:val="12"/>
        </w:rPr>
        <w:t xml:space="preserve"> of antibiotics, </w:t>
      </w:r>
      <w:r w:rsidRPr="00B1088D">
        <w:rPr>
          <w:rStyle w:val="Emphasis"/>
          <w:highlight w:val="green"/>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1088D">
        <w:rPr>
          <w:rStyle w:val="Emphasis"/>
          <w:highlight w:val="green"/>
        </w:rPr>
        <w:t xml:space="preserve">resistance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700,000 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6AE895BE" w14:textId="77777777" w:rsidR="002C28D0" w:rsidRPr="00EC5891" w:rsidRDefault="002C28D0" w:rsidP="002C28D0">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77C57908" w14:textId="77777777" w:rsidR="002C28D0" w:rsidRPr="00790705" w:rsidRDefault="002C28D0" w:rsidP="002C28D0">
      <w:pPr>
        <w:rPr>
          <w:sz w:val="12"/>
          <w:szCs w:val="12"/>
        </w:rPr>
      </w:pPr>
      <w:r w:rsidRPr="00790705">
        <w:rPr>
          <w:sz w:val="12"/>
          <w:szCs w:val="12"/>
        </w:rPr>
        <w:t>Selectively controlling the microbiome</w:t>
      </w:r>
    </w:p>
    <w:p w14:paraId="6DC10E08" w14:textId="77777777" w:rsidR="002C28D0" w:rsidRPr="00790705" w:rsidRDefault="002C28D0" w:rsidP="002C28D0">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224438ED" w14:textId="77777777" w:rsidR="002C28D0" w:rsidRPr="00EC5891" w:rsidRDefault="002C28D0" w:rsidP="002C28D0">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2E48A4DB" w14:textId="77777777" w:rsidR="002C28D0" w:rsidRPr="00790705" w:rsidRDefault="002C28D0" w:rsidP="002C28D0">
      <w:pPr>
        <w:rPr>
          <w:sz w:val="12"/>
          <w:szCs w:val="12"/>
        </w:rPr>
      </w:pPr>
      <w:r w:rsidRPr="00790705">
        <w:rPr>
          <w:sz w:val="12"/>
          <w:szCs w:val="12"/>
        </w:rPr>
        <w:t>CRISPR: as nature intended?</w:t>
      </w:r>
    </w:p>
    <w:p w14:paraId="33E92759" w14:textId="77777777" w:rsidR="002C28D0" w:rsidRPr="00790705" w:rsidRDefault="002C28D0" w:rsidP="002C28D0">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fight infectious </w:t>
      </w:r>
      <w:r w:rsidRPr="00B1088D">
        <w:rPr>
          <w:rStyle w:val="StyleUnderline"/>
          <w:highlight w:val="green"/>
        </w:rPr>
        <w:t>disease</w:t>
      </w:r>
      <w:r w:rsidRPr="00790705">
        <w:rPr>
          <w:sz w:val="12"/>
        </w:rPr>
        <w:t xml:space="preserve">. </w:t>
      </w:r>
      <w:r w:rsidRPr="00EC5891">
        <w:rPr>
          <w:rStyle w:val="Emphasis"/>
        </w:rPr>
        <w:t xml:space="preserve">And </w:t>
      </w:r>
      <w:r w:rsidRPr="00B1088D">
        <w:rPr>
          <w:rStyle w:val="Emphasis"/>
          <w:highlight w:val="green"/>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1297473E" w14:textId="77777777" w:rsidR="002C28D0" w:rsidRDefault="002C28D0" w:rsidP="002C28D0">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5094DB0E" w14:textId="77777777" w:rsidR="002C28D0" w:rsidRPr="0044383B" w:rsidRDefault="002C28D0" w:rsidP="002C28D0">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79A49780" w14:textId="77777777" w:rsidR="002C28D0" w:rsidRPr="00261B7E" w:rsidRDefault="002C28D0" w:rsidP="002C28D0">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3A550D86" w14:textId="77777777" w:rsidR="002C28D0" w:rsidRPr="00E079CA" w:rsidRDefault="002C28D0" w:rsidP="002C28D0">
      <w:pPr>
        <w:rPr>
          <w:rStyle w:val="StyleUnderline"/>
        </w:rPr>
      </w:pPr>
      <w:r w:rsidRPr="00E079CA">
        <w:rPr>
          <w:rStyle w:val="StyleUnderline"/>
        </w:rPr>
        <w:t xml:space="preserve">Expert argues that </w:t>
      </w:r>
      <w:r w:rsidRPr="00261B7E">
        <w:rPr>
          <w:rStyle w:val="StyleUnderline"/>
          <w:highlight w:val="green"/>
        </w:rPr>
        <w:t>human-caused changes to the environment</w:t>
      </w:r>
      <w:r w:rsidRPr="00E079CA">
        <w:rPr>
          <w:rStyle w:val="StyleUnderline"/>
        </w:rPr>
        <w:t xml:space="preserve"> can </w:t>
      </w:r>
      <w:r w:rsidRPr="00261B7E">
        <w:rPr>
          <w:rStyle w:val="StyleUnderline"/>
          <w:highlight w:val="green"/>
        </w:rPr>
        <w:t>lead to the 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14:paraId="6BF4A99D" w14:textId="77777777" w:rsidR="002C28D0" w:rsidRPr="00E079CA" w:rsidRDefault="002C28D0" w:rsidP="002C28D0">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14:paraId="241BE75F" w14:textId="77777777" w:rsidR="002C28D0" w:rsidRPr="00E079CA" w:rsidRDefault="002C28D0" w:rsidP="002C28D0">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5D87DA63" w14:textId="77777777" w:rsidR="002C28D0" w:rsidRDefault="002C28D0" w:rsidP="002C28D0">
      <w:r>
        <w:t>Changing our environment</w:t>
      </w:r>
    </w:p>
    <w:p w14:paraId="3FD1EE9E" w14:textId="77777777" w:rsidR="002C28D0" w:rsidRPr="00E079CA" w:rsidRDefault="002C28D0" w:rsidP="002C28D0">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14:paraId="73BBF764" w14:textId="77777777" w:rsidR="002C28D0" w:rsidRPr="00E079CA" w:rsidRDefault="002C28D0" w:rsidP="002C28D0">
      <w:pPr>
        <w:rPr>
          <w:rStyle w:val="StyleUnderline"/>
        </w:rPr>
      </w:pPr>
      <w:r w:rsidRPr="00E079CA">
        <w:rPr>
          <w:rStyle w:val="StyleUnderline"/>
        </w:rPr>
        <w:t xml:space="preserve">As the debate on global warming continues, according to data, </w:t>
      </w:r>
      <w:r w:rsidRPr="0044383B">
        <w:rPr>
          <w:rStyle w:val="StyleUnderline"/>
          <w:highlight w:val="green"/>
        </w:rPr>
        <w:t xml:space="preserve">the 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14:paraId="0D0EA8EC" w14:textId="77777777" w:rsidR="002C28D0" w:rsidRPr="00E079CA" w:rsidRDefault="002C28D0" w:rsidP="002C28D0">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0673274D" w14:textId="77777777" w:rsidR="002C28D0" w:rsidRPr="00E079CA" w:rsidRDefault="002C28D0" w:rsidP="002C28D0">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44383B">
        <w:rPr>
          <w:rStyle w:val="StyleUnderline"/>
          <w:highlight w:val="green"/>
        </w:rPr>
        <w:t>the 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But,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14:paraId="0AB765FB" w14:textId="77777777" w:rsidR="002C28D0" w:rsidRDefault="002C28D0" w:rsidP="002C28D0">
      <w:r>
        <w:t>Emerging pathogens</w:t>
      </w:r>
    </w:p>
    <w:p w14:paraId="38CFF9B8" w14:textId="77777777" w:rsidR="002C28D0" w:rsidRPr="00E079CA" w:rsidRDefault="002C28D0" w:rsidP="002C28D0">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1DABCFC7" w14:textId="77777777" w:rsidR="002C28D0" w:rsidRPr="00E079CA" w:rsidRDefault="002C28D0" w:rsidP="002C28D0">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634EC727" w14:textId="77777777" w:rsidR="002C28D0" w:rsidRPr="00E079CA" w:rsidRDefault="002C28D0" w:rsidP="002C28D0">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 xml:space="preserve">resistant to immune </w:t>
      </w:r>
      <w:proofErr w:type="gramStart"/>
      <w:r w:rsidRPr="0044383B">
        <w:rPr>
          <w:rStyle w:val="Emphasis"/>
          <w:highlight w:val="green"/>
        </w:rPr>
        <w:t>responses</w:t>
      </w:r>
      <w:r w:rsidRPr="00E079CA">
        <w:rPr>
          <w:rStyle w:val="StyleUnderline"/>
        </w:rPr>
        <w:t>, and</w:t>
      </w:r>
      <w:proofErr w:type="gramEnd"/>
      <w:r w:rsidRPr="00E079CA">
        <w:rPr>
          <w:rStyle w:val="StyleUnderline"/>
        </w:rPr>
        <w:t xml:space="preserve"> strengthening its to enter cells via surface receptors.</w:t>
      </w:r>
    </w:p>
    <w:p w14:paraId="603B1668" w14:textId="77777777" w:rsidR="002C28D0" w:rsidRDefault="002C28D0" w:rsidP="002C28D0">
      <w:r>
        <w:t>The brain</w:t>
      </w:r>
    </w:p>
    <w:p w14:paraId="55D77B8E" w14:textId="77777777" w:rsidR="002C28D0" w:rsidRDefault="002C28D0" w:rsidP="002C28D0">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44383B">
        <w:rPr>
          <w:rStyle w:val="Emphasis"/>
          <w:highlight w:val="green"/>
        </w:rPr>
        <w:t>neurological effects</w:t>
      </w:r>
      <w:r>
        <w:t>. The loss of smell seen in COVID-19 could be a new viral syndrome specific to this disease.</w:t>
      </w:r>
    </w:p>
    <w:p w14:paraId="46ABE661" w14:textId="77777777" w:rsidR="002C28D0" w:rsidRDefault="002C28D0" w:rsidP="002C28D0">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4BB1F160" w14:textId="77777777" w:rsidR="002C28D0" w:rsidRPr="004357D6" w:rsidRDefault="002C28D0" w:rsidP="002C28D0">
      <w:pPr>
        <w:rPr>
          <w:b/>
          <w:u w:val="single"/>
        </w:rPr>
      </w:pPr>
      <w:r w:rsidRPr="0044383B">
        <w:rPr>
          <w:rStyle w:val="Emphasis"/>
          <w:highlight w:val="green"/>
        </w:rPr>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14:paraId="0485DD6D" w14:textId="77777777" w:rsidR="002C28D0" w:rsidRDefault="002C28D0" w:rsidP="002C28D0">
      <w:pPr>
        <w:pStyle w:val="Heading3"/>
      </w:pPr>
      <w:r>
        <w:t xml:space="preserve">Advantage 2 – WTO credibility </w:t>
      </w:r>
    </w:p>
    <w:p w14:paraId="1E8C4124" w14:textId="77777777" w:rsidR="002C28D0" w:rsidRPr="00790705" w:rsidRDefault="002C28D0" w:rsidP="002C28D0">
      <w:pPr>
        <w:pStyle w:val="Heading4"/>
      </w:pPr>
      <w:r>
        <w:t>Advantage 2 is WTO cred:</w:t>
      </w:r>
    </w:p>
    <w:p w14:paraId="05ABD1CE" w14:textId="77777777" w:rsidR="002C28D0" w:rsidRDefault="002C28D0" w:rsidP="002C28D0">
      <w:pPr>
        <w:pStyle w:val="Heading4"/>
      </w:pPr>
      <w:r>
        <w:t xml:space="preserve">New EU trade restrictions on CRISPR </w:t>
      </w:r>
      <w:r w:rsidRPr="0008080A">
        <w:rPr>
          <w:u w:val="single"/>
        </w:rPr>
        <w:t>contradicts</w:t>
      </w:r>
      <w:r>
        <w:t xml:space="preserve"> WTO agreements which makes future disputes inevitable </w:t>
      </w:r>
    </w:p>
    <w:p w14:paraId="2B9C8981" w14:textId="77777777" w:rsidR="002C28D0" w:rsidRPr="009957C5" w:rsidRDefault="002C28D0" w:rsidP="002C28D0">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2F53E026" w14:textId="77777777" w:rsidR="002C28D0" w:rsidRPr="008E0D33" w:rsidRDefault="002C28D0" w:rsidP="002C28D0">
      <w:pPr>
        <w:rPr>
          <w:sz w:val="12"/>
          <w:szCs w:val="12"/>
        </w:rPr>
      </w:pPr>
      <w:r w:rsidRPr="008E0D33">
        <w:rPr>
          <w:sz w:val="12"/>
          <w:szCs w:val="12"/>
        </w:rPr>
        <w:t>WTO: Committee on Sanitary and Phytosanitary Measures</w:t>
      </w:r>
    </w:p>
    <w:p w14:paraId="3FCAD3D1" w14:textId="77777777" w:rsidR="002C28D0" w:rsidRPr="00AD4B10" w:rsidRDefault="002C28D0" w:rsidP="002C28D0">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w:t>
      </w:r>
      <w:proofErr w:type="gramStart"/>
      <w:r w:rsidRPr="00EE028D">
        <w:rPr>
          <w:rStyle w:val="Emphasis"/>
        </w:rPr>
        <w:t>similar to</w:t>
      </w:r>
      <w:proofErr w:type="gramEnd"/>
      <w:r w:rsidRPr="00EE028D">
        <w:rPr>
          <w:rStyle w:val="Emphasis"/>
        </w:rPr>
        <w:t xml:space="preserve">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632CD3BD" w14:textId="77777777" w:rsidR="002C28D0" w:rsidRPr="008E0D33" w:rsidRDefault="002C28D0" w:rsidP="002C28D0">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49C3D932" w14:textId="77777777" w:rsidR="002C28D0" w:rsidRPr="007413DD" w:rsidRDefault="002C28D0" w:rsidP="002C28D0">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79701D57" w14:textId="77777777" w:rsidR="002C28D0" w:rsidRPr="002079A9" w:rsidRDefault="002C28D0" w:rsidP="002C28D0">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5D228C10" w14:textId="77777777" w:rsidR="002C28D0" w:rsidRPr="002079A9" w:rsidRDefault="002C28D0" w:rsidP="002C28D0">
      <w:pPr>
        <w:rPr>
          <w:sz w:val="12"/>
          <w:szCs w:val="12"/>
        </w:rPr>
      </w:pPr>
      <w:r w:rsidRPr="002079A9">
        <w:rPr>
          <w:sz w:val="12"/>
          <w:szCs w:val="12"/>
        </w:rPr>
        <w:t>Why did we not see a stronger response from China towards US policy on the WTO under Trump?</w:t>
      </w:r>
    </w:p>
    <w:p w14:paraId="11642C97" w14:textId="77777777" w:rsidR="002C28D0" w:rsidRPr="007413DD" w:rsidRDefault="002C28D0" w:rsidP="002C28D0">
      <w:pPr>
        <w:rPr>
          <w:rStyle w:val="Emphasis"/>
        </w:rPr>
      </w:pPr>
      <w:r w:rsidRPr="007413DD">
        <w:rPr>
          <w:rStyle w:val="StyleUnderline"/>
        </w:rPr>
        <w:t xml:space="preserve">When Trump came to power, </w:t>
      </w:r>
      <w:r w:rsidRPr="00B1088D">
        <w:rPr>
          <w:rStyle w:val="StyleUnderline"/>
          <w:highlight w:val="green"/>
        </w:rPr>
        <w:t>China tried to present itself as a country</w:t>
      </w:r>
      <w:r w:rsidRPr="007413DD">
        <w:rPr>
          <w:rStyle w:val="StyleUnderline"/>
        </w:rPr>
        <w:t xml:space="preserve"> that was </w:t>
      </w:r>
      <w:r w:rsidRPr="00B1088D">
        <w:rPr>
          <w:rStyle w:val="StyleUnderline"/>
          <w:highlight w:val="green"/>
        </w:rPr>
        <w:t>going to</w:t>
      </w:r>
      <w:r w:rsidRPr="007413DD">
        <w:rPr>
          <w:rStyle w:val="StyleUnderline"/>
        </w:rPr>
        <w:t xml:space="preserve"> step in and </w:t>
      </w:r>
      <w:r w:rsidRPr="00B1088D">
        <w:rPr>
          <w:rStyle w:val="StyleUnderline"/>
          <w:highlight w:val="green"/>
        </w:rPr>
        <w:t>play 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4B0F4A1D" w14:textId="77777777" w:rsidR="002C28D0" w:rsidRPr="007413DD" w:rsidRDefault="002C28D0" w:rsidP="002C28D0">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w:t>
      </w:r>
      <w:proofErr w:type="gramStart"/>
      <w:r w:rsidRPr="007413DD">
        <w:rPr>
          <w:rStyle w:val="StyleUnderline"/>
        </w:rPr>
        <w:t>and also</w:t>
      </w:r>
      <w:proofErr w:type="gramEnd"/>
      <w:r w:rsidRPr="007413DD">
        <w:rPr>
          <w:rStyle w:val="StyleUnderline"/>
        </w:rPr>
        <w:t xml:space="preserve">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w:t>
      </w:r>
      <w:proofErr w:type="gramStart"/>
      <w:r w:rsidRPr="007413DD">
        <w:rPr>
          <w:rStyle w:val="Emphasis"/>
        </w:rPr>
        <w:t>really only</w:t>
      </w:r>
      <w:proofErr w:type="gramEnd"/>
      <w:r w:rsidRPr="007413DD">
        <w:rPr>
          <w:rStyle w:val="Emphasis"/>
        </w:rPr>
        <w:t xml:space="preserve">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249B0949" w14:textId="77777777" w:rsidR="002C28D0" w:rsidRPr="002079A9" w:rsidRDefault="002C28D0" w:rsidP="002C28D0">
      <w:pPr>
        <w:rPr>
          <w:sz w:val="12"/>
          <w:szCs w:val="12"/>
        </w:rPr>
      </w:pPr>
      <w:r w:rsidRPr="002079A9">
        <w:rPr>
          <w:sz w:val="12"/>
          <w:szCs w:val="12"/>
        </w:rPr>
        <w:t>What has this episode revealed about the strength of multilateral institutions such as the WTO, in the face of spoiling tactics from major powers?</w:t>
      </w:r>
    </w:p>
    <w:p w14:paraId="6AC00BAF" w14:textId="77777777" w:rsidR="002C28D0" w:rsidRPr="002079A9" w:rsidRDefault="002C28D0" w:rsidP="002C28D0">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B1088D">
        <w:rPr>
          <w:rStyle w:val="StyleUnderline"/>
          <w:highlight w:val="green"/>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648D346E" w14:textId="77777777" w:rsidR="002C28D0" w:rsidRPr="002079A9" w:rsidRDefault="002C28D0" w:rsidP="002C28D0">
      <w:pPr>
        <w:rPr>
          <w:sz w:val="12"/>
          <w:szCs w:val="12"/>
        </w:rPr>
      </w:pPr>
      <w:r w:rsidRPr="002079A9">
        <w:rPr>
          <w:sz w:val="12"/>
          <w:szCs w:val="12"/>
        </w:rPr>
        <w:t>What are the implications of a permanent collapse of the international trading system?</w:t>
      </w:r>
    </w:p>
    <w:p w14:paraId="18214378" w14:textId="77777777" w:rsidR="002C28D0" w:rsidRDefault="002C28D0" w:rsidP="002C28D0">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4F260E76" w14:textId="77777777" w:rsidR="002C28D0" w:rsidRPr="008A30B5" w:rsidRDefault="002C28D0" w:rsidP="002C28D0">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0205A3BB" w14:textId="77777777" w:rsidR="002C28D0" w:rsidRPr="008A30B5" w:rsidRDefault="002C28D0" w:rsidP="002C28D0">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2D66EEC3" w14:textId="77777777" w:rsidR="002C28D0" w:rsidRPr="002079A9" w:rsidRDefault="002C28D0" w:rsidP="002C28D0">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60E280AA" w14:textId="77777777" w:rsidR="002C28D0" w:rsidRPr="001746BF" w:rsidRDefault="002C28D0" w:rsidP="002C28D0">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6C6ED1B9" w14:textId="77777777" w:rsidR="002C28D0" w:rsidRPr="00A355C6" w:rsidRDefault="002C28D0" w:rsidP="002C28D0">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7270897C" w14:textId="77777777" w:rsidR="002C28D0" w:rsidRPr="00A355C6" w:rsidRDefault="002C28D0" w:rsidP="002C28D0">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62574DCF" w14:textId="77777777" w:rsidR="002C28D0" w:rsidRPr="00A355C6" w:rsidRDefault="002C28D0" w:rsidP="002C28D0">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4A50F077" w14:textId="77777777" w:rsidR="002C28D0" w:rsidRPr="00A355C6" w:rsidRDefault="002C28D0" w:rsidP="002C28D0">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1E25DF26" w14:textId="77777777" w:rsidR="002C28D0" w:rsidRPr="00A355C6" w:rsidRDefault="002C28D0" w:rsidP="002C28D0">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2DEE6715" w14:textId="77777777" w:rsidR="002C28D0" w:rsidRPr="00A355C6" w:rsidRDefault="002C28D0" w:rsidP="002C28D0">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2DF565E6" w14:textId="77777777" w:rsidR="002C28D0" w:rsidRPr="00A355C6" w:rsidRDefault="002C28D0" w:rsidP="002C28D0">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3A52F728" w14:textId="77777777" w:rsidR="002C28D0" w:rsidRPr="00A355C6" w:rsidRDefault="002C28D0" w:rsidP="002C28D0">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7D7C3A">
        <w:rPr>
          <w:rStyle w:val="Emphasis"/>
          <w:highlight w:val="green"/>
        </w:rPr>
        <w:t>destroyed</w:t>
      </w:r>
      <w:proofErr w:type="gramEnd"/>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1BE081C4" w14:textId="77777777" w:rsidR="002C28D0" w:rsidRPr="00ED16D9" w:rsidRDefault="002C28D0" w:rsidP="002C28D0"/>
    <w:p w14:paraId="0EDEF394" w14:textId="77777777" w:rsidR="002C28D0" w:rsidRPr="002F4C16" w:rsidRDefault="002C28D0" w:rsidP="002C28D0"/>
    <w:p w14:paraId="1A333129" w14:textId="77777777" w:rsidR="002C28D0" w:rsidRPr="00977EB1" w:rsidRDefault="002C28D0" w:rsidP="002C28D0"/>
    <w:p w14:paraId="38F1B4CE" w14:textId="77777777" w:rsidR="002C28D0" w:rsidRPr="007413DD" w:rsidRDefault="002C28D0" w:rsidP="002C28D0">
      <w:pPr>
        <w:rPr>
          <w:rStyle w:val="StyleUnderline"/>
        </w:rPr>
      </w:pPr>
    </w:p>
    <w:p w14:paraId="2BB2248B" w14:textId="77777777" w:rsidR="002C28D0" w:rsidRDefault="002C28D0" w:rsidP="002C28D0">
      <w:pPr>
        <w:pStyle w:val="Heading3"/>
      </w:pPr>
      <w:r w:rsidRPr="00651F2F">
        <w:t>Solvency</w:t>
      </w:r>
    </w:p>
    <w:p w14:paraId="6C30BCF0" w14:textId="77777777" w:rsidR="002C28D0" w:rsidRDefault="002C28D0" w:rsidP="002C28D0">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24CD383A" w14:textId="77777777" w:rsidR="002C28D0" w:rsidRDefault="002C28D0" w:rsidP="002C28D0">
      <w:pPr>
        <w:pStyle w:val="Heading4"/>
      </w:pPr>
      <w:r>
        <w:t xml:space="preserve">CRISPR is segment of DNA that uses proteins to modify other strands of DNA </w:t>
      </w:r>
    </w:p>
    <w:p w14:paraId="6FF2D86B" w14:textId="77777777" w:rsidR="002C28D0" w:rsidRPr="00466C63" w:rsidRDefault="002C28D0" w:rsidP="002C28D0">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10" w:history="1">
        <w:r w:rsidRPr="00466C63">
          <w:rPr>
            <w:rStyle w:val="Hyperlink"/>
          </w:rPr>
          <w:t>https://www.lexico.com/en/definition/crispr</w:t>
        </w:r>
      </w:hyperlink>
      <w:r w:rsidRPr="00466C63">
        <w:t>] BC</w:t>
      </w:r>
    </w:p>
    <w:p w14:paraId="5265686C" w14:textId="77777777" w:rsidR="002C28D0" w:rsidRPr="00466C63" w:rsidRDefault="002C28D0" w:rsidP="002C28D0">
      <w:pPr>
        <w:rPr>
          <w:rStyle w:val="Emphasis"/>
        </w:rPr>
      </w:pPr>
      <w:r w:rsidRPr="00466C63">
        <w:rPr>
          <w:rStyle w:val="Emphasis"/>
          <w:highlight w:val="green"/>
        </w:rPr>
        <w:t>CRISPR</w:t>
      </w:r>
    </w:p>
    <w:p w14:paraId="1763D246" w14:textId="77777777" w:rsidR="002C28D0" w:rsidRPr="00466C63" w:rsidRDefault="002C28D0" w:rsidP="002C28D0">
      <w:r w:rsidRPr="00466C63">
        <w:t>NOUN</w:t>
      </w:r>
    </w:p>
    <w:p w14:paraId="6B869581" w14:textId="77777777" w:rsidR="002C28D0" w:rsidRDefault="002C28D0" w:rsidP="002C28D0">
      <w:r>
        <w:t>1 Biochemistry</w:t>
      </w:r>
    </w:p>
    <w:p w14:paraId="25225A0B" w14:textId="77777777" w:rsidR="002C28D0" w:rsidRPr="00466C63" w:rsidRDefault="002C28D0" w:rsidP="002C28D0">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31E52C4B" w14:textId="77777777" w:rsidR="002C28D0" w:rsidRDefault="002C28D0" w:rsidP="002C28D0"/>
    <w:p w14:paraId="3FE0F9FC" w14:textId="77777777" w:rsidR="002C28D0" w:rsidRPr="00466C63" w:rsidRDefault="002C28D0" w:rsidP="002C28D0">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34E30FFD" w14:textId="77777777" w:rsidR="002C28D0" w:rsidRDefault="002C28D0" w:rsidP="002C28D0"/>
    <w:p w14:paraId="05E935C7" w14:textId="77777777" w:rsidR="002C28D0" w:rsidRPr="00466C63" w:rsidRDefault="002C28D0" w:rsidP="002C28D0">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5EC0D71A" w14:textId="77777777" w:rsidR="002C28D0" w:rsidRPr="008F75C3" w:rsidRDefault="002C28D0" w:rsidP="002C28D0">
      <w:pPr>
        <w:pStyle w:val="Heading4"/>
      </w:pPr>
      <w:r>
        <w:t xml:space="preserve">And it is a drug that treats diseases and cures illnesses </w:t>
      </w:r>
    </w:p>
    <w:p w14:paraId="2708E90C" w14:textId="77777777" w:rsidR="002C28D0" w:rsidRPr="00F669DF" w:rsidRDefault="002C28D0" w:rsidP="002C28D0">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1" w:history="1">
        <w:r w:rsidRPr="00F669DF">
          <w:rPr>
            <w:rStyle w:val="Hyperlink"/>
          </w:rPr>
          <w:t>https://therealdansfera.medium.com/crispr-therapeutics-creates-gene-based-medicines-25a66c674998</w:t>
        </w:r>
      </w:hyperlink>
      <w:r w:rsidRPr="00F669DF">
        <w:t>] BC</w:t>
      </w:r>
    </w:p>
    <w:p w14:paraId="1BE13AB7" w14:textId="77777777" w:rsidR="002C28D0" w:rsidRDefault="002C28D0" w:rsidP="002C28D0">
      <w:r>
        <w:t>Gene-Editing Genius</w:t>
      </w:r>
    </w:p>
    <w:p w14:paraId="2A9651A7" w14:textId="77777777" w:rsidR="002C28D0" w:rsidRDefault="002C28D0" w:rsidP="002C28D0">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w:t>
      </w:r>
      <w:proofErr w:type="gramStart"/>
      <w:r w:rsidRPr="00F669DF">
        <w:rPr>
          <w:rStyle w:val="StyleUnderline"/>
        </w:rPr>
        <w:t>a number of</w:t>
      </w:r>
      <w:proofErr w:type="gramEnd"/>
      <w:r w:rsidRPr="00F669DF">
        <w:rPr>
          <w:rStyle w:val="StyleUnderline"/>
        </w:rPr>
        <w:t xml:space="preserve">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w:t>
      </w:r>
      <w:proofErr w:type="gramStart"/>
      <w:r>
        <w:t>hemophilia</w:t>
      </w:r>
      <w:proofErr w:type="gramEnd"/>
      <w:r>
        <w:t xml:space="preserve"> and cystic fibrosis.</w:t>
      </w:r>
    </w:p>
    <w:p w14:paraId="63C73EF8" w14:textId="77777777" w:rsidR="002C28D0" w:rsidRDefault="002C28D0" w:rsidP="002C28D0">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w:t>
      </w:r>
      <w:proofErr w:type="gramStart"/>
      <w:r>
        <w:t>disorders, but</w:t>
      </w:r>
      <w:proofErr w:type="gramEnd"/>
      <w:r>
        <w:t xml:space="preserve">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6DC79EFC" w14:textId="77777777" w:rsidR="002C28D0" w:rsidRPr="0016163E" w:rsidRDefault="002C28D0" w:rsidP="002C28D0">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professionals use CTX001 to edit the gene responsible for red blood cell production and infuse the cells back into the body. In 2015, CRISPR </w:t>
      </w:r>
      <w:proofErr w:type="gramStart"/>
      <w:r>
        <w:t>entered into</w:t>
      </w:r>
      <w:proofErr w:type="gramEnd"/>
      <w:r>
        <w:t xml:space="preserve"> a partnership with Vertex Pharmaceuticals to develop a number of treatments using this technology, receiving cash, equity and future royalties, while Vertex obtained the rights to market the treatments to be developed.</w:t>
      </w:r>
    </w:p>
    <w:p w14:paraId="1E2B2328" w14:textId="77777777" w:rsidR="002C28D0" w:rsidRPr="00A355C6" w:rsidRDefault="002C28D0" w:rsidP="002C28D0">
      <w:pPr>
        <w:pStyle w:val="Heading3"/>
        <w:rPr>
          <w:rFonts w:cs="Calibri"/>
          <w:color w:val="000000" w:themeColor="text1"/>
        </w:rPr>
      </w:pPr>
      <w:r w:rsidRPr="00A355C6">
        <w:rPr>
          <w:rFonts w:cs="Calibri"/>
          <w:color w:val="000000" w:themeColor="text1"/>
        </w:rPr>
        <w:t>Framing</w:t>
      </w:r>
    </w:p>
    <w:p w14:paraId="77F087E0" w14:textId="77777777" w:rsidR="002C28D0" w:rsidRPr="00A355C6" w:rsidRDefault="002C28D0" w:rsidP="002C28D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1998E1D" w14:textId="77777777" w:rsidR="002C28D0" w:rsidRPr="00A355C6" w:rsidRDefault="002C28D0" w:rsidP="002C28D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5AEDE48C" w14:textId="77777777" w:rsidR="002C28D0" w:rsidRPr="00A355C6" w:rsidRDefault="002C28D0" w:rsidP="002C28D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365ABEB" w14:textId="77777777" w:rsidR="002C28D0" w:rsidRPr="00A355C6" w:rsidRDefault="002C28D0" w:rsidP="002C28D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E814724" w14:textId="77777777" w:rsidR="002C28D0" w:rsidRPr="00A355C6" w:rsidRDefault="002C28D0" w:rsidP="002C28D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092F1CA" w14:textId="77777777" w:rsidR="002C28D0" w:rsidRPr="00A355C6" w:rsidRDefault="002C28D0" w:rsidP="002C28D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052B7B1" w14:textId="77777777" w:rsidR="002C28D0" w:rsidRPr="00A355C6" w:rsidRDefault="002C28D0" w:rsidP="002C28D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005DA499" w14:textId="77777777" w:rsidR="002C28D0" w:rsidRPr="00A355C6" w:rsidRDefault="002C28D0" w:rsidP="002C28D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38023E7" w14:textId="77777777" w:rsidR="002C28D0" w:rsidRPr="00A355C6" w:rsidRDefault="002C28D0" w:rsidP="002C28D0">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05EE1E1D" w14:textId="77777777" w:rsidR="002C28D0" w:rsidRPr="00651F2F" w:rsidRDefault="002C28D0" w:rsidP="002C28D0"/>
    <w:p w14:paraId="1B05FE1D" w14:textId="77777777" w:rsidR="002C28D0" w:rsidRPr="00F601E6" w:rsidRDefault="002C28D0" w:rsidP="002C28D0"/>
    <w:p w14:paraId="33870B9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6"/>
  </w:num>
  <w:num w:numId="15">
    <w:abstractNumId w:val="35"/>
  </w:num>
  <w:num w:numId="16">
    <w:abstractNumId w:val="34"/>
  </w:num>
  <w:num w:numId="17">
    <w:abstractNumId w:val="12"/>
  </w:num>
  <w:num w:numId="18">
    <w:abstractNumId w:val="27"/>
  </w:num>
  <w:num w:numId="19">
    <w:abstractNumId w:val="20"/>
  </w:num>
  <w:num w:numId="20">
    <w:abstractNumId w:val="24"/>
  </w:num>
  <w:num w:numId="21">
    <w:abstractNumId w:val="15"/>
  </w:num>
  <w:num w:numId="22">
    <w:abstractNumId w:val="33"/>
  </w:num>
  <w:num w:numId="23">
    <w:abstractNumId w:val="17"/>
  </w:num>
  <w:num w:numId="24">
    <w:abstractNumId w:val="28"/>
  </w:num>
  <w:num w:numId="25">
    <w:abstractNumId w:val="21"/>
  </w:num>
  <w:num w:numId="26">
    <w:abstractNumId w:val="14"/>
  </w:num>
  <w:num w:numId="27">
    <w:abstractNumId w:val="30"/>
  </w:num>
  <w:num w:numId="28">
    <w:abstractNumId w:val="25"/>
  </w:num>
  <w:num w:numId="29">
    <w:abstractNumId w:val="32"/>
  </w:num>
  <w:num w:numId="30">
    <w:abstractNumId w:val="18"/>
  </w:num>
  <w:num w:numId="31">
    <w:abstractNumId w:val="29"/>
  </w:num>
  <w:num w:numId="32">
    <w:abstractNumId w:val="23"/>
  </w:num>
  <w:num w:numId="33">
    <w:abstractNumId w:val="26"/>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29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01B"/>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8D0"/>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AD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90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37F45D"/>
  <w14:defaultImageDpi w14:val="300"/>
  <w15:docId w15:val="{DD75F9A8-10B5-3A41-8569-49969145B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28D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B29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B29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B29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B290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C28D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B29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290B"/>
  </w:style>
  <w:style w:type="character" w:customStyle="1" w:styleId="Heading1Char">
    <w:name w:val="Heading 1 Char"/>
    <w:aliases w:val="Pocket Char"/>
    <w:basedOn w:val="DefaultParagraphFont"/>
    <w:link w:val="Heading1"/>
    <w:uiPriority w:val="9"/>
    <w:rsid w:val="00CB290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B290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B290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B29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B290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CB290B"/>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B290B"/>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CB290B"/>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B290B"/>
    <w:rPr>
      <w:color w:val="auto"/>
      <w:u w:val="none"/>
    </w:rPr>
  </w:style>
  <w:style w:type="paragraph" w:styleId="DocumentMap">
    <w:name w:val="Document Map"/>
    <w:basedOn w:val="Normal"/>
    <w:link w:val="DocumentMapChar"/>
    <w:uiPriority w:val="99"/>
    <w:semiHidden/>
    <w:unhideWhenUsed/>
    <w:rsid w:val="00CB29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290B"/>
    <w:rPr>
      <w:rFonts w:ascii="Lucida Grande" w:hAnsi="Lucida Grande" w:cs="Lucida Grande"/>
    </w:rPr>
  </w:style>
  <w:style w:type="character" w:customStyle="1" w:styleId="Heading5Char">
    <w:name w:val="Heading 5 Char"/>
    <w:basedOn w:val="DefaultParagraphFont"/>
    <w:link w:val="Heading5"/>
    <w:uiPriority w:val="9"/>
    <w:semiHidden/>
    <w:rsid w:val="002C28D0"/>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2C28D0"/>
    <w:rPr>
      <w:b/>
      <w:bCs/>
      <w:color w:val="404040" w:themeColor="text1" w:themeTint="BF"/>
      <w:sz w:val="26"/>
      <w:szCs w:val="26"/>
    </w:rPr>
  </w:style>
  <w:style w:type="paragraph" w:customStyle="1" w:styleId="textbold">
    <w:name w:val="text bold"/>
    <w:basedOn w:val="Normal"/>
    <w:link w:val="Emphasis"/>
    <w:uiPriority w:val="20"/>
    <w:qFormat/>
    <w:rsid w:val="002C28D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2C28D0"/>
    <w:rPr>
      <w:color w:val="605E5C"/>
      <w:shd w:val="clear" w:color="auto" w:fill="E1DFDD"/>
    </w:rPr>
  </w:style>
  <w:style w:type="paragraph" w:customStyle="1" w:styleId="Emphasis1">
    <w:name w:val="Emphasis1"/>
    <w:basedOn w:val="Normal"/>
    <w:autoRedefine/>
    <w:uiPriority w:val="20"/>
    <w:qFormat/>
    <w:rsid w:val="002C28D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2C28D0"/>
    <w:rPr>
      <w:b/>
      <w:bCs/>
    </w:rPr>
  </w:style>
  <w:style w:type="character" w:customStyle="1" w:styleId="hbold">
    <w:name w:val="hbold"/>
    <w:basedOn w:val="DefaultParagraphFont"/>
    <w:rsid w:val="002C28D0"/>
  </w:style>
  <w:style w:type="paragraph" w:styleId="ListParagraph">
    <w:name w:val="List Paragraph"/>
    <w:aliases w:val="6 font"/>
    <w:basedOn w:val="Normal"/>
    <w:uiPriority w:val="34"/>
    <w:qFormat/>
    <w:rsid w:val="002C28D0"/>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2C28D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C28D0"/>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2C28D0"/>
    <w:rPr>
      <w:b/>
      <w:bCs/>
      <w:strike w:val="0"/>
      <w:dstrike w:val="0"/>
      <w:sz w:val="24"/>
      <w:u w:val="none"/>
      <w:effect w:val="none"/>
    </w:rPr>
  </w:style>
  <w:style w:type="character" w:customStyle="1" w:styleId="m489902567989944824gmail-style13ptbold">
    <w:name w:val="m_489902567989944824gmail-style13ptbold"/>
    <w:basedOn w:val="DefaultParagraphFont"/>
    <w:rsid w:val="002C28D0"/>
  </w:style>
  <w:style w:type="character" w:customStyle="1" w:styleId="m489902567989944824gmail-styleunderline">
    <w:name w:val="m_489902567989944824gmail-styleunderline"/>
    <w:basedOn w:val="DefaultParagraphFont"/>
    <w:rsid w:val="002C28D0"/>
  </w:style>
  <w:style w:type="character" w:customStyle="1" w:styleId="TitleChar">
    <w:name w:val="Title Char"/>
    <w:aliases w:val="Cites and Cards Char,UNDERLINE Char,Bold Underlined Char,Block Heading Char,title Char,Read This Char"/>
    <w:link w:val="Title"/>
    <w:uiPriority w:val="1"/>
    <w:qFormat/>
    <w:rsid w:val="002C28D0"/>
    <w:rPr>
      <w:bCs/>
      <w:sz w:val="20"/>
      <w:u w:val="single"/>
    </w:rPr>
  </w:style>
  <w:style w:type="paragraph" w:styleId="Title">
    <w:name w:val="Title"/>
    <w:aliases w:val="Cites and Cards,UNDERLINE,Bold Underlined,Block Heading,title,Read This"/>
    <w:basedOn w:val="Normal"/>
    <w:next w:val="Normal"/>
    <w:link w:val="TitleChar"/>
    <w:uiPriority w:val="1"/>
    <w:qFormat/>
    <w:rsid w:val="002C28D0"/>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2C28D0"/>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2C28D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ldansfera.medium.com/crispr-therapeutics-creates-gene-based-medicines-25a66c674998" TargetMode="Externa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9660</Words>
  <Characters>55066</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2</cp:revision>
  <dcterms:created xsi:type="dcterms:W3CDTF">2021-10-30T20:42:00Z</dcterms:created>
  <dcterms:modified xsi:type="dcterms:W3CDTF">2021-10-30T20:42:00Z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