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461B" w14:textId="77777777" w:rsidR="00875289" w:rsidRDefault="00875289" w:rsidP="00875289">
      <w:pPr>
        <w:pStyle w:val="Heading1"/>
      </w:pPr>
      <w:r>
        <w:t xml:space="preserve">CRISPR AC </w:t>
      </w:r>
    </w:p>
    <w:p w14:paraId="06BD2605" w14:textId="77777777" w:rsidR="00875289" w:rsidRDefault="00875289" w:rsidP="00875289">
      <w:pPr>
        <w:pStyle w:val="Heading2"/>
      </w:pPr>
      <w:r>
        <w:t>AC</w:t>
      </w:r>
    </w:p>
    <w:p w14:paraId="216847BD" w14:textId="77777777" w:rsidR="00875289" w:rsidRDefault="00875289" w:rsidP="00875289">
      <w:pPr>
        <w:pStyle w:val="Heading3"/>
      </w:pPr>
      <w:r>
        <w:t xml:space="preserve">Advantage 1 – Innovation </w:t>
      </w:r>
    </w:p>
    <w:p w14:paraId="3894E0CC" w14:textId="77777777" w:rsidR="00875289" w:rsidRPr="00790705" w:rsidRDefault="00875289" w:rsidP="00875289">
      <w:pPr>
        <w:pStyle w:val="Heading4"/>
      </w:pPr>
      <w:r>
        <w:t>Advantage 1 is innovation:</w:t>
      </w:r>
    </w:p>
    <w:p w14:paraId="4280C25C" w14:textId="77777777" w:rsidR="00875289" w:rsidRDefault="00875289" w:rsidP="00875289">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0AD0B80" w14:textId="77777777" w:rsidR="00875289" w:rsidRPr="008253CA" w:rsidRDefault="00875289" w:rsidP="00875289">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99F23A9" w14:textId="77777777" w:rsidR="00875289" w:rsidRPr="008C3C7E" w:rsidRDefault="00875289" w:rsidP="00875289">
      <w:pPr>
        <w:rPr>
          <w:sz w:val="12"/>
          <w:szCs w:val="12"/>
        </w:rPr>
      </w:pPr>
      <w:r w:rsidRPr="008C3C7E">
        <w:rPr>
          <w:sz w:val="12"/>
          <w:szCs w:val="12"/>
        </w:rPr>
        <w:t>Still Want To Patent CRISPR? Here’s What You Need To Know</w:t>
      </w:r>
    </w:p>
    <w:p w14:paraId="1927F565" w14:textId="77777777" w:rsidR="00875289" w:rsidRPr="008253CA" w:rsidRDefault="00875289" w:rsidP="00875289">
      <w:pPr>
        <w:rPr>
          <w:rStyle w:val="StyleUnderline"/>
        </w:rPr>
      </w:pPr>
      <w:r w:rsidRPr="008253CA">
        <w:rPr>
          <w:rStyle w:val="StyleUnderline"/>
        </w:rPr>
        <w:t xml:space="preserve">The biggest challenge for anyone trying to sort out CRISPR patent rights is fully understanding just how many patents there are. </w:t>
      </w:r>
    </w:p>
    <w:p w14:paraId="2CFDE5DB" w14:textId="77777777" w:rsidR="00875289" w:rsidRPr="008253CA" w:rsidRDefault="00875289" w:rsidP="00875289">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2367C4F2" w14:textId="77777777" w:rsidR="00875289" w:rsidRPr="008253CA" w:rsidRDefault="00875289" w:rsidP="00875289">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5EFB4F34" w14:textId="77777777" w:rsidR="00875289" w:rsidRDefault="00875289" w:rsidP="00875289">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6A1A6F2E" w14:textId="77777777" w:rsidR="00875289" w:rsidRDefault="00875289" w:rsidP="00875289">
      <w:pPr>
        <w:rPr>
          <w:rStyle w:val="Emphasis"/>
        </w:rPr>
      </w:pPr>
    </w:p>
    <w:p w14:paraId="13282A21" w14:textId="77777777" w:rsidR="00875289" w:rsidRDefault="00875289" w:rsidP="00875289">
      <w:pPr>
        <w:pStyle w:val="Heading4"/>
      </w:pPr>
      <w:r w:rsidRPr="00F50A3A">
        <w:t xml:space="preserve">Makes development of </w:t>
      </w:r>
      <w:r>
        <w:t>genomic medicine</w:t>
      </w:r>
      <w:r w:rsidRPr="00F50A3A">
        <w:t xml:space="preserve"> impossible </w:t>
      </w:r>
      <w:r>
        <w:t>–</w:t>
      </w:r>
      <w:r w:rsidRPr="00F50A3A">
        <w:t xml:space="preserve"> </w:t>
      </w:r>
      <w:r>
        <w:t>3 warrants:</w:t>
      </w:r>
    </w:p>
    <w:p w14:paraId="06E4F57B" w14:textId="77777777" w:rsidR="00875289" w:rsidRPr="008C3C7E" w:rsidRDefault="00875289" w:rsidP="00875289"/>
    <w:p w14:paraId="18AA19B9" w14:textId="77777777" w:rsidR="00875289" w:rsidRPr="004A0F83" w:rsidRDefault="00875289" w:rsidP="00875289">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50A97DDC" w14:textId="77777777" w:rsidR="00875289" w:rsidRPr="001C6686" w:rsidRDefault="00875289" w:rsidP="00875289">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114E4ED8" w14:textId="77777777" w:rsidR="00875289" w:rsidRPr="001C6686" w:rsidRDefault="00875289" w:rsidP="00875289">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043379DB" w14:textId="77777777" w:rsidR="00875289" w:rsidRPr="008C3C7E" w:rsidRDefault="00875289" w:rsidP="00875289">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45D681AD" w14:textId="77777777" w:rsidR="00875289" w:rsidRDefault="00875289" w:rsidP="00875289">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5139AFC0" w14:textId="77777777" w:rsidR="00875289" w:rsidRPr="008C3C7E" w:rsidRDefault="00875289" w:rsidP="00875289">
      <w:pPr>
        <w:rPr>
          <w:sz w:val="12"/>
        </w:rPr>
      </w:pPr>
    </w:p>
    <w:p w14:paraId="2D1833CA" w14:textId="77777777" w:rsidR="00875289" w:rsidRDefault="00875289" w:rsidP="00875289">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14879A76" w14:textId="77777777" w:rsidR="00875289" w:rsidRPr="006F3007" w:rsidRDefault="00875289" w:rsidP="00875289">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313D5EAF" w14:textId="77777777" w:rsidR="00875289" w:rsidRPr="008C3C7E" w:rsidRDefault="00875289" w:rsidP="00875289">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1A6633CC" w14:textId="77777777" w:rsidR="00875289" w:rsidRPr="00F05B8A" w:rsidRDefault="00875289" w:rsidP="00875289">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5DDDD2E1" w14:textId="77777777" w:rsidR="00875289" w:rsidRPr="008C3C7E" w:rsidRDefault="00875289" w:rsidP="00875289">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21EFDD4E" w14:textId="77777777" w:rsidR="00875289" w:rsidRPr="008C3C7E" w:rsidRDefault="00875289" w:rsidP="00875289">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0A09AB77" w14:textId="77777777" w:rsidR="00875289" w:rsidRDefault="00875289" w:rsidP="00875289">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3003BB90" w14:textId="77777777" w:rsidR="00875289" w:rsidRPr="00B84E8D" w:rsidRDefault="00875289" w:rsidP="00875289">
      <w:pPr>
        <w:rPr>
          <w:rStyle w:val="Emphasis"/>
        </w:rPr>
      </w:pPr>
    </w:p>
    <w:p w14:paraId="1A3F5A28" w14:textId="77777777" w:rsidR="00875289" w:rsidRDefault="00875289" w:rsidP="00875289">
      <w:pPr>
        <w:pStyle w:val="Heading4"/>
        <w:numPr>
          <w:ilvl w:val="0"/>
          <w:numId w:val="12"/>
        </w:numPr>
        <w:tabs>
          <w:tab w:val="num" w:pos="360"/>
        </w:tabs>
        <w:ind w:left="360"/>
      </w:pPr>
      <w:r>
        <w:t>Patent disputes create fears of litigation that deter genome research and investment</w:t>
      </w:r>
    </w:p>
    <w:p w14:paraId="0B727804" w14:textId="77777777" w:rsidR="00875289" w:rsidRPr="00414A3F" w:rsidRDefault="00875289" w:rsidP="00875289">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172EFDE" w14:textId="77777777" w:rsidR="00875289" w:rsidRPr="001E3FBC" w:rsidRDefault="00875289" w:rsidP="00875289">
      <w:pPr>
        <w:rPr>
          <w:sz w:val="12"/>
          <w:szCs w:val="12"/>
        </w:rPr>
      </w:pPr>
      <w:r w:rsidRPr="001E3FBC">
        <w:rPr>
          <w:sz w:val="12"/>
          <w:szCs w:val="12"/>
        </w:rPr>
        <w:t>CRISPR’S UNCERTAIN FUTURE</w:t>
      </w:r>
    </w:p>
    <w:p w14:paraId="7168FD40" w14:textId="77777777" w:rsidR="00875289" w:rsidRPr="00414A3F" w:rsidRDefault="00875289" w:rsidP="00875289">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63C865C7" w14:textId="77777777" w:rsidR="00875289" w:rsidRPr="001E3FBC" w:rsidRDefault="00875289" w:rsidP="00875289">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9F561EE" w14:textId="77777777" w:rsidR="00875289" w:rsidRPr="00414A3F" w:rsidRDefault="00875289" w:rsidP="00875289">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system may be more 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75BAAABE" w14:textId="77777777" w:rsidR="00875289" w:rsidRPr="00414A3F" w:rsidRDefault="00875289" w:rsidP="00875289">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5353F93" w14:textId="77777777" w:rsidR="00875289" w:rsidRPr="001E3FBC" w:rsidRDefault="00875289" w:rsidP="00875289">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36D4AA51" w14:textId="77777777" w:rsidR="00875289" w:rsidRDefault="00875289" w:rsidP="00875289"/>
    <w:p w14:paraId="1796BCF2" w14:textId="77777777" w:rsidR="00875289" w:rsidRDefault="00875289" w:rsidP="00875289">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0CDB4963" w14:textId="77777777" w:rsidR="00875289" w:rsidRPr="00EA6B0E" w:rsidRDefault="00875289" w:rsidP="00875289">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539B1AA7" w14:textId="77777777" w:rsidR="00875289" w:rsidRPr="00EB487B" w:rsidRDefault="00875289" w:rsidP="00875289">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005A61A6" w14:textId="77777777" w:rsidR="00875289" w:rsidRPr="00EB487B" w:rsidRDefault="00875289" w:rsidP="00875289">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2660BCC7" w14:textId="77777777" w:rsidR="00875289" w:rsidRPr="00EB487B" w:rsidRDefault="00875289" w:rsidP="00875289">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6836DCDC" w14:textId="77777777" w:rsidR="00875289" w:rsidRPr="00EB487B" w:rsidRDefault="00875289" w:rsidP="00875289">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1BC3BF7D" w14:textId="77777777" w:rsidR="00875289" w:rsidRPr="00EB487B" w:rsidRDefault="00875289" w:rsidP="00875289">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F95D08A" w14:textId="77777777" w:rsidR="00875289" w:rsidRPr="00EB487B" w:rsidRDefault="00875289" w:rsidP="00875289">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716E0576" w14:textId="77777777" w:rsidR="00875289" w:rsidRPr="00EB487B" w:rsidRDefault="00875289" w:rsidP="00875289">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24D47D13" w14:textId="77777777" w:rsidR="00875289" w:rsidRDefault="00875289" w:rsidP="00875289">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6CF0976" w14:textId="77777777" w:rsidR="00875289" w:rsidRDefault="00875289" w:rsidP="00875289">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4FAAB940" w14:textId="77777777" w:rsidR="00875289" w:rsidRPr="00EC5891" w:rsidRDefault="00875289" w:rsidP="00875289">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6391ADBB" w14:textId="77777777" w:rsidR="00875289" w:rsidRPr="00EC5891" w:rsidRDefault="00875289" w:rsidP="00875289">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66C2C4D6" w14:textId="77777777" w:rsidR="00875289" w:rsidRPr="00790705" w:rsidRDefault="00875289" w:rsidP="00875289">
      <w:pPr>
        <w:rPr>
          <w:sz w:val="12"/>
          <w:szCs w:val="12"/>
        </w:rPr>
      </w:pPr>
      <w:r w:rsidRPr="00790705">
        <w:rPr>
          <w:sz w:val="12"/>
          <w:szCs w:val="12"/>
        </w:rPr>
        <w:t>The CRISPR revolution</w:t>
      </w:r>
    </w:p>
    <w:p w14:paraId="590620C7" w14:textId="77777777" w:rsidR="00875289" w:rsidRPr="00790705" w:rsidRDefault="00875289" w:rsidP="00875289">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1088D">
        <w:rPr>
          <w:sz w:val="12"/>
          <w:highlight w:val="green"/>
        </w:rPr>
        <w:t>.</w:t>
      </w:r>
    </w:p>
    <w:p w14:paraId="5B2466BB" w14:textId="77777777" w:rsidR="00875289" w:rsidRPr="00790705" w:rsidRDefault="00875289" w:rsidP="00875289">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E85F81D" w14:textId="77777777" w:rsidR="00875289" w:rsidRDefault="00875289" w:rsidP="00875289">
      <w:r>
        <w:t>Functional genomics with CRISPR to determine new antimicrobial targets</w:t>
      </w:r>
    </w:p>
    <w:p w14:paraId="148C44C2" w14:textId="77777777" w:rsidR="00875289" w:rsidRPr="00EC5891" w:rsidRDefault="00875289" w:rsidP="00875289">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6436803F" w14:textId="77777777" w:rsidR="00875289" w:rsidRPr="00790705" w:rsidRDefault="00875289" w:rsidP="00875289">
      <w:pPr>
        <w:rPr>
          <w:sz w:val="12"/>
          <w:szCs w:val="12"/>
        </w:rPr>
      </w:pPr>
      <w:r w:rsidRPr="00790705">
        <w:rPr>
          <w:sz w:val="12"/>
          <w:szCs w:val="12"/>
        </w:rPr>
        <w:t>CRISPR-Cas9 as a next-generation diagnostic for antimicrobial-resistance genes</w:t>
      </w:r>
    </w:p>
    <w:p w14:paraId="19E2CC74" w14:textId="77777777" w:rsidR="00875289" w:rsidRPr="00EC5891" w:rsidRDefault="00875289" w:rsidP="00875289">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2CCA3045" w14:textId="77777777" w:rsidR="00875289" w:rsidRPr="00EC5891" w:rsidRDefault="00875289" w:rsidP="00875289">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63AA8E65" w14:textId="77777777" w:rsidR="00875289" w:rsidRPr="00790705" w:rsidRDefault="00875289" w:rsidP="00875289">
      <w:pPr>
        <w:rPr>
          <w:sz w:val="12"/>
          <w:szCs w:val="12"/>
        </w:rPr>
      </w:pPr>
      <w:r w:rsidRPr="00790705">
        <w:rPr>
          <w:sz w:val="12"/>
          <w:szCs w:val="12"/>
        </w:rPr>
        <w:t>Selectively controlling the microbiome</w:t>
      </w:r>
    </w:p>
    <w:p w14:paraId="2125B5E6" w14:textId="77777777" w:rsidR="00875289" w:rsidRPr="00790705" w:rsidRDefault="00875289" w:rsidP="00875289">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3EC00009" w14:textId="77777777" w:rsidR="00875289" w:rsidRPr="00EC5891" w:rsidRDefault="00875289" w:rsidP="00875289">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66CE3E0C" w14:textId="77777777" w:rsidR="00875289" w:rsidRPr="00790705" w:rsidRDefault="00875289" w:rsidP="00875289">
      <w:pPr>
        <w:rPr>
          <w:sz w:val="12"/>
          <w:szCs w:val="12"/>
        </w:rPr>
      </w:pPr>
      <w:r w:rsidRPr="00790705">
        <w:rPr>
          <w:sz w:val="12"/>
          <w:szCs w:val="12"/>
        </w:rPr>
        <w:t>CRISPR: as nature intended?</w:t>
      </w:r>
    </w:p>
    <w:p w14:paraId="112F37F7" w14:textId="77777777" w:rsidR="00875289" w:rsidRPr="00790705" w:rsidRDefault="00875289" w:rsidP="00875289">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5B82BDE5" w14:textId="77777777" w:rsidR="00875289" w:rsidRDefault="00875289" w:rsidP="00875289">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41BBD8C0" w14:textId="77777777" w:rsidR="00875289" w:rsidRPr="0044383B" w:rsidRDefault="00875289" w:rsidP="00875289">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5E77206E" w14:textId="77777777" w:rsidR="00875289" w:rsidRPr="00261B7E" w:rsidRDefault="00875289" w:rsidP="00875289">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1B23FE45" w14:textId="77777777" w:rsidR="00875289" w:rsidRPr="00E079CA" w:rsidRDefault="00875289" w:rsidP="00875289">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4EDE5C88" w14:textId="77777777" w:rsidR="00875289" w:rsidRPr="00E079CA" w:rsidRDefault="00875289" w:rsidP="00875289">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4390A17A" w14:textId="77777777" w:rsidR="00875289" w:rsidRPr="00E079CA" w:rsidRDefault="00875289" w:rsidP="00875289">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1E8F9785" w14:textId="77777777" w:rsidR="00875289" w:rsidRDefault="00875289" w:rsidP="00875289">
      <w:r>
        <w:t>Changing our environment</w:t>
      </w:r>
    </w:p>
    <w:p w14:paraId="05B486C3" w14:textId="77777777" w:rsidR="00875289" w:rsidRPr="00E079CA" w:rsidRDefault="00875289" w:rsidP="00875289">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79A29837" w14:textId="77777777" w:rsidR="00875289" w:rsidRPr="00E079CA" w:rsidRDefault="00875289" w:rsidP="00875289">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6DB66AB7" w14:textId="77777777" w:rsidR="00875289" w:rsidRPr="00E079CA" w:rsidRDefault="00875289" w:rsidP="00875289">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0A28EEB0" w14:textId="77777777" w:rsidR="00875289" w:rsidRPr="00E079CA" w:rsidRDefault="00875289" w:rsidP="00875289">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5F598152" w14:textId="77777777" w:rsidR="00875289" w:rsidRDefault="00875289" w:rsidP="00875289">
      <w:r>
        <w:t>Emerging pathogens</w:t>
      </w:r>
    </w:p>
    <w:p w14:paraId="07C30727" w14:textId="77777777" w:rsidR="00875289" w:rsidRPr="00E079CA" w:rsidRDefault="00875289" w:rsidP="00875289">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5FF606E8" w14:textId="77777777" w:rsidR="00875289" w:rsidRPr="00E079CA" w:rsidRDefault="00875289" w:rsidP="00875289">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7C73E4C5" w14:textId="77777777" w:rsidR="00875289" w:rsidRPr="00E079CA" w:rsidRDefault="00875289" w:rsidP="00875289">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14:paraId="051C4864" w14:textId="77777777" w:rsidR="00875289" w:rsidRDefault="00875289" w:rsidP="00875289">
      <w:r>
        <w:t>The brain</w:t>
      </w:r>
    </w:p>
    <w:p w14:paraId="2911CA52" w14:textId="77777777" w:rsidR="00875289" w:rsidRDefault="00875289" w:rsidP="00875289">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14:paraId="2A8B62CA" w14:textId="77777777" w:rsidR="00875289" w:rsidRDefault="00875289" w:rsidP="00875289">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40599F4C" w14:textId="77777777" w:rsidR="00875289" w:rsidRPr="004357D6" w:rsidRDefault="00875289" w:rsidP="00875289">
      <w:pPr>
        <w:rPr>
          <w:b/>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be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4940FE20" w14:textId="77777777" w:rsidR="00875289" w:rsidRDefault="00875289" w:rsidP="00875289">
      <w:pPr>
        <w:pStyle w:val="Heading3"/>
      </w:pPr>
      <w:r>
        <w:t xml:space="preserve">Advantage 2 – WTO credibility </w:t>
      </w:r>
    </w:p>
    <w:p w14:paraId="5D61F175" w14:textId="77777777" w:rsidR="00875289" w:rsidRPr="00790705" w:rsidRDefault="00875289" w:rsidP="00875289">
      <w:pPr>
        <w:pStyle w:val="Heading4"/>
      </w:pPr>
      <w:r>
        <w:t>Advantage 2 is WTO cred:</w:t>
      </w:r>
    </w:p>
    <w:p w14:paraId="1178FB8F" w14:textId="77777777" w:rsidR="00875289" w:rsidRDefault="00875289" w:rsidP="00875289">
      <w:pPr>
        <w:pStyle w:val="Heading4"/>
      </w:pPr>
      <w:r>
        <w:t xml:space="preserve">New EU trade restrictions on CRISPR </w:t>
      </w:r>
      <w:r w:rsidRPr="0008080A">
        <w:rPr>
          <w:u w:val="single"/>
        </w:rPr>
        <w:t>contradicts</w:t>
      </w:r>
      <w:r>
        <w:t xml:space="preserve"> WTO agreements which makes future disputes inevitable </w:t>
      </w:r>
    </w:p>
    <w:p w14:paraId="69575F8F" w14:textId="77777777" w:rsidR="00875289" w:rsidRPr="009957C5" w:rsidRDefault="00875289" w:rsidP="00875289">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57F9DD25" w14:textId="77777777" w:rsidR="00875289" w:rsidRPr="008E0D33" w:rsidRDefault="00875289" w:rsidP="00875289">
      <w:pPr>
        <w:rPr>
          <w:sz w:val="12"/>
          <w:szCs w:val="12"/>
        </w:rPr>
      </w:pPr>
      <w:r w:rsidRPr="008E0D33">
        <w:rPr>
          <w:sz w:val="12"/>
          <w:szCs w:val="12"/>
        </w:rPr>
        <w:t>WTO: Committee on Sanitary and Phytosanitary Measures</w:t>
      </w:r>
    </w:p>
    <w:p w14:paraId="27A5B95F" w14:textId="77777777" w:rsidR="00875289" w:rsidRPr="00AD4B10" w:rsidRDefault="00875289" w:rsidP="00875289">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1BC53EB1" w14:textId="77777777" w:rsidR="00875289" w:rsidRPr="008E0D33" w:rsidRDefault="00875289" w:rsidP="00875289">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7902C338" w14:textId="77777777" w:rsidR="00875289" w:rsidRPr="007413DD" w:rsidRDefault="00875289" w:rsidP="00875289">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7A084103" w14:textId="77777777" w:rsidR="00875289" w:rsidRPr="002079A9" w:rsidRDefault="00875289" w:rsidP="00875289">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29B31218" w14:textId="77777777" w:rsidR="00875289" w:rsidRPr="002079A9" w:rsidRDefault="00875289" w:rsidP="00875289">
      <w:pPr>
        <w:rPr>
          <w:sz w:val="12"/>
          <w:szCs w:val="12"/>
        </w:rPr>
      </w:pPr>
      <w:r w:rsidRPr="002079A9">
        <w:rPr>
          <w:sz w:val="12"/>
          <w:szCs w:val="12"/>
        </w:rPr>
        <w:t>Why did we not see a stronger response from China towards US policy on the WTO under Trump?</w:t>
      </w:r>
    </w:p>
    <w:p w14:paraId="55C9DBE3" w14:textId="77777777" w:rsidR="00875289" w:rsidRPr="007413DD" w:rsidRDefault="00875289" w:rsidP="00875289">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3C058402" w14:textId="77777777" w:rsidR="00875289" w:rsidRPr="007413DD" w:rsidRDefault="00875289" w:rsidP="00875289">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3AA613D3" w14:textId="77777777" w:rsidR="00875289" w:rsidRPr="002079A9" w:rsidRDefault="00875289" w:rsidP="00875289">
      <w:pPr>
        <w:rPr>
          <w:sz w:val="12"/>
          <w:szCs w:val="12"/>
        </w:rPr>
      </w:pPr>
      <w:r w:rsidRPr="002079A9">
        <w:rPr>
          <w:sz w:val="12"/>
          <w:szCs w:val="12"/>
        </w:rPr>
        <w:t>What has this episode revealed about the strength of multilateral institutions such as the WTO, in the face of spoiling tactics from major powers?</w:t>
      </w:r>
    </w:p>
    <w:p w14:paraId="105349FD" w14:textId="77777777" w:rsidR="00875289" w:rsidRPr="002079A9" w:rsidRDefault="00875289" w:rsidP="00875289">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664A3B8F" w14:textId="77777777" w:rsidR="00875289" w:rsidRPr="002079A9" w:rsidRDefault="00875289" w:rsidP="00875289">
      <w:pPr>
        <w:rPr>
          <w:sz w:val="12"/>
          <w:szCs w:val="12"/>
        </w:rPr>
      </w:pPr>
      <w:r w:rsidRPr="002079A9">
        <w:rPr>
          <w:sz w:val="12"/>
          <w:szCs w:val="12"/>
        </w:rPr>
        <w:t>What are the implications of a permanent collapse of the international trading system?</w:t>
      </w:r>
    </w:p>
    <w:p w14:paraId="48DBD62F" w14:textId="77777777" w:rsidR="00875289" w:rsidRDefault="00875289" w:rsidP="00875289">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34B49EDE" w14:textId="77777777" w:rsidR="00875289" w:rsidRPr="008A30B5" w:rsidRDefault="00875289" w:rsidP="00875289">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103F83AB" w14:textId="77777777" w:rsidR="00875289" w:rsidRPr="008A30B5" w:rsidRDefault="00875289" w:rsidP="00875289">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FAAE281" w14:textId="77777777" w:rsidR="00875289" w:rsidRPr="002079A9" w:rsidRDefault="00875289" w:rsidP="00875289">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14:paraId="09C04F3A" w14:textId="77777777" w:rsidR="00875289" w:rsidRPr="001746BF" w:rsidRDefault="00875289" w:rsidP="00875289">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p>
    <w:p w14:paraId="31AC07F6" w14:textId="77777777" w:rsidR="00875289" w:rsidRPr="00A355C6" w:rsidRDefault="00875289" w:rsidP="00875289">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2FBA426F" w14:textId="77777777" w:rsidR="00875289" w:rsidRPr="00A355C6" w:rsidRDefault="00875289" w:rsidP="00875289">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17935C8A" w14:textId="77777777" w:rsidR="00875289" w:rsidRPr="00A355C6" w:rsidRDefault="00875289" w:rsidP="00875289">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0B51E72A" w14:textId="77777777" w:rsidR="00875289" w:rsidRPr="00A355C6" w:rsidRDefault="00875289" w:rsidP="00875289">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601DDF3E" w14:textId="77777777" w:rsidR="00875289" w:rsidRPr="00A355C6" w:rsidRDefault="00875289" w:rsidP="00875289">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750A3512" w14:textId="77777777" w:rsidR="00875289" w:rsidRPr="00A355C6" w:rsidRDefault="00875289" w:rsidP="00875289">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23A2F4CB" w14:textId="77777777" w:rsidR="00875289" w:rsidRPr="00A355C6" w:rsidRDefault="00875289" w:rsidP="00875289">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3D95CFF6" w14:textId="77777777" w:rsidR="00875289" w:rsidRPr="00A355C6" w:rsidRDefault="00875289" w:rsidP="00875289">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3757DD65" w14:textId="77777777" w:rsidR="00875289" w:rsidRPr="00ED16D9" w:rsidRDefault="00875289" w:rsidP="00875289"/>
    <w:p w14:paraId="40D53B0A" w14:textId="77777777" w:rsidR="00875289" w:rsidRPr="002F4C16" w:rsidRDefault="00875289" w:rsidP="00875289"/>
    <w:p w14:paraId="4F46D62F" w14:textId="77777777" w:rsidR="00875289" w:rsidRPr="00977EB1" w:rsidRDefault="00875289" w:rsidP="00875289"/>
    <w:p w14:paraId="6B93A3F6" w14:textId="77777777" w:rsidR="00875289" w:rsidRPr="007413DD" w:rsidRDefault="00875289" w:rsidP="00875289">
      <w:pPr>
        <w:rPr>
          <w:rStyle w:val="StyleUnderline"/>
        </w:rPr>
      </w:pPr>
    </w:p>
    <w:p w14:paraId="1A05FADF" w14:textId="77777777" w:rsidR="00875289" w:rsidRDefault="00875289" w:rsidP="00875289">
      <w:pPr>
        <w:pStyle w:val="Heading3"/>
      </w:pPr>
      <w:r w:rsidRPr="00651F2F">
        <w:t>Solvency</w:t>
      </w:r>
    </w:p>
    <w:p w14:paraId="72760311" w14:textId="77777777" w:rsidR="00875289" w:rsidRDefault="00875289" w:rsidP="00875289">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34609D03" w14:textId="77777777" w:rsidR="00875289" w:rsidRDefault="00875289" w:rsidP="00875289">
      <w:pPr>
        <w:pStyle w:val="Heading4"/>
      </w:pPr>
      <w:r>
        <w:t xml:space="preserve">CRISPR is segment of DNA that uses proteins to modify other strands of DNA </w:t>
      </w:r>
    </w:p>
    <w:p w14:paraId="79743D0D" w14:textId="77777777" w:rsidR="00875289" w:rsidRPr="00466C63" w:rsidRDefault="00875289" w:rsidP="00875289">
      <w:pPr>
        <w:rPr>
          <w:rStyle w:val="Style13ptBold"/>
        </w:rPr>
      </w:pPr>
      <w:r>
        <w:rPr>
          <w:rStyle w:val="Style13ptBold"/>
        </w:rPr>
        <w:t xml:space="preserve">Lexico ND </w:t>
      </w:r>
      <w:r w:rsidRPr="00466C63">
        <w:t xml:space="preserve">[(Lexico dictionary) </w:t>
      </w:r>
      <w:hyperlink r:id="rId10" w:history="1">
        <w:r w:rsidRPr="00466C63">
          <w:rPr>
            <w:rStyle w:val="Hyperlink"/>
          </w:rPr>
          <w:t>https://www.lexico.com/en/definition/crispr</w:t>
        </w:r>
      </w:hyperlink>
      <w:r w:rsidRPr="00466C63">
        <w:t>] BC</w:t>
      </w:r>
    </w:p>
    <w:p w14:paraId="7B570811" w14:textId="77777777" w:rsidR="00875289" w:rsidRPr="00466C63" w:rsidRDefault="00875289" w:rsidP="00875289">
      <w:pPr>
        <w:rPr>
          <w:rStyle w:val="Emphasis"/>
        </w:rPr>
      </w:pPr>
      <w:r w:rsidRPr="00466C63">
        <w:rPr>
          <w:rStyle w:val="Emphasis"/>
          <w:highlight w:val="green"/>
        </w:rPr>
        <w:t>CRISPR</w:t>
      </w:r>
    </w:p>
    <w:p w14:paraId="54DD6731" w14:textId="77777777" w:rsidR="00875289" w:rsidRPr="00466C63" w:rsidRDefault="00875289" w:rsidP="00875289">
      <w:r w:rsidRPr="00466C63">
        <w:t>NOUN</w:t>
      </w:r>
    </w:p>
    <w:p w14:paraId="4CCC95BF" w14:textId="77777777" w:rsidR="00875289" w:rsidRDefault="00875289" w:rsidP="00875289">
      <w:r>
        <w:t>1 Biochemistry</w:t>
      </w:r>
    </w:p>
    <w:p w14:paraId="5F999D25" w14:textId="77777777" w:rsidR="00875289" w:rsidRPr="00466C63" w:rsidRDefault="00875289" w:rsidP="00875289">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232E8FB3" w14:textId="77777777" w:rsidR="00875289" w:rsidRDefault="00875289" w:rsidP="00875289"/>
    <w:p w14:paraId="4C4B9826" w14:textId="77777777" w:rsidR="00875289" w:rsidRPr="00466C63" w:rsidRDefault="00875289" w:rsidP="00875289">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0B18C6A5" w14:textId="77777777" w:rsidR="00875289" w:rsidRDefault="00875289" w:rsidP="00875289"/>
    <w:p w14:paraId="50895D71" w14:textId="77777777" w:rsidR="00875289" w:rsidRPr="00466C63" w:rsidRDefault="00875289" w:rsidP="00875289">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40D2860D" w14:textId="77777777" w:rsidR="00875289" w:rsidRPr="008F75C3" w:rsidRDefault="00875289" w:rsidP="00875289">
      <w:pPr>
        <w:pStyle w:val="Heading4"/>
      </w:pPr>
      <w:r>
        <w:t xml:space="preserve">And it is a drug that treats diseases and cures illnesses </w:t>
      </w:r>
    </w:p>
    <w:p w14:paraId="676D7DEE" w14:textId="77777777" w:rsidR="00875289" w:rsidRPr="00F669DF" w:rsidRDefault="00875289" w:rsidP="00875289">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1" w:history="1">
        <w:r w:rsidRPr="00F669DF">
          <w:rPr>
            <w:rStyle w:val="Hyperlink"/>
          </w:rPr>
          <w:t>https://therealdansfera.medium.com/crispr-therapeutics-creates-gene-based-medicines-25a66c674998</w:t>
        </w:r>
      </w:hyperlink>
      <w:r w:rsidRPr="00F669DF">
        <w:t>] BC</w:t>
      </w:r>
    </w:p>
    <w:p w14:paraId="6E85122A" w14:textId="77777777" w:rsidR="00875289" w:rsidRDefault="00875289" w:rsidP="00875289">
      <w:r>
        <w:t>Gene-Editing Genius</w:t>
      </w:r>
    </w:p>
    <w:p w14:paraId="0216B505" w14:textId="77777777" w:rsidR="00875289" w:rsidRDefault="00875289" w:rsidP="00875289">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3C2B39B0" w14:textId="77777777" w:rsidR="00875289" w:rsidRDefault="00875289" w:rsidP="00875289">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6150E99B" w14:textId="77777777" w:rsidR="00875289" w:rsidRPr="0016163E" w:rsidRDefault="00875289" w:rsidP="00875289">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781ED9E3" w14:textId="77777777" w:rsidR="00875289" w:rsidRPr="00A355C6" w:rsidRDefault="00875289" w:rsidP="00875289">
      <w:pPr>
        <w:pStyle w:val="Heading3"/>
        <w:rPr>
          <w:rFonts w:cs="Calibri"/>
          <w:color w:val="000000" w:themeColor="text1"/>
        </w:rPr>
      </w:pPr>
      <w:r w:rsidRPr="00A355C6">
        <w:rPr>
          <w:rFonts w:cs="Calibri"/>
          <w:color w:val="000000" w:themeColor="text1"/>
        </w:rPr>
        <w:t>Framing</w:t>
      </w:r>
    </w:p>
    <w:p w14:paraId="5299DFF6" w14:textId="77777777" w:rsidR="00875289" w:rsidRPr="00A355C6" w:rsidRDefault="00875289" w:rsidP="008752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431BC00" w14:textId="77777777" w:rsidR="00875289" w:rsidRPr="00A355C6" w:rsidRDefault="00875289" w:rsidP="008752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30651D3" w14:textId="77777777" w:rsidR="00875289" w:rsidRPr="00A355C6" w:rsidRDefault="00875289" w:rsidP="0087528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47DCF04" w14:textId="77777777" w:rsidR="00875289" w:rsidRPr="00A355C6" w:rsidRDefault="00875289" w:rsidP="0087528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97B8B3E" w14:textId="77777777" w:rsidR="00875289" w:rsidRPr="00A355C6" w:rsidRDefault="00875289" w:rsidP="008752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399AB9B" w14:textId="77777777" w:rsidR="00875289" w:rsidRPr="00A355C6" w:rsidRDefault="00875289" w:rsidP="0087528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9592A3B" w14:textId="77777777" w:rsidR="00875289" w:rsidRPr="00A355C6" w:rsidRDefault="00875289" w:rsidP="0087528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CB5F9DD" w14:textId="77777777" w:rsidR="00875289" w:rsidRPr="00A355C6" w:rsidRDefault="00875289" w:rsidP="0087528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C3F8AB8" w14:textId="77777777" w:rsidR="00875289" w:rsidRPr="00A355C6" w:rsidRDefault="00875289" w:rsidP="0087528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CB9A35D" w14:textId="77777777" w:rsidR="00875289" w:rsidRPr="00651F2F" w:rsidRDefault="00875289" w:rsidP="00875289"/>
    <w:p w14:paraId="58BCFDA0" w14:textId="77777777" w:rsidR="00875289" w:rsidRPr="00F601E6" w:rsidRDefault="00875289" w:rsidP="00875289"/>
    <w:p w14:paraId="173ACD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9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289"/>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9F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8930D"/>
  <w14:defaultImageDpi w14:val="300"/>
  <w15:docId w15:val="{426D1825-A22E-D643-B07B-17BE2B9B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528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279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279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279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279F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7528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279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9F6"/>
  </w:style>
  <w:style w:type="character" w:customStyle="1" w:styleId="Heading1Char">
    <w:name w:val="Heading 1 Char"/>
    <w:aliases w:val="Pocket Char"/>
    <w:basedOn w:val="DefaultParagraphFont"/>
    <w:link w:val="Heading1"/>
    <w:uiPriority w:val="9"/>
    <w:rsid w:val="009279F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279F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279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279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279F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279F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279F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9279F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279F6"/>
    <w:rPr>
      <w:color w:val="auto"/>
      <w:u w:val="none"/>
    </w:rPr>
  </w:style>
  <w:style w:type="paragraph" w:styleId="DocumentMap">
    <w:name w:val="Document Map"/>
    <w:basedOn w:val="Normal"/>
    <w:link w:val="DocumentMapChar"/>
    <w:uiPriority w:val="99"/>
    <w:semiHidden/>
    <w:unhideWhenUsed/>
    <w:rsid w:val="009279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9F6"/>
    <w:rPr>
      <w:rFonts w:ascii="Lucida Grande" w:hAnsi="Lucida Grande" w:cs="Lucida Grande"/>
    </w:rPr>
  </w:style>
  <w:style w:type="character" w:customStyle="1" w:styleId="Heading5Char">
    <w:name w:val="Heading 5 Char"/>
    <w:basedOn w:val="DefaultParagraphFont"/>
    <w:link w:val="Heading5"/>
    <w:uiPriority w:val="9"/>
    <w:semiHidden/>
    <w:rsid w:val="0087528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875289"/>
    <w:rPr>
      <w:b/>
      <w:bCs/>
      <w:color w:val="404040" w:themeColor="text1" w:themeTint="BF"/>
      <w:sz w:val="26"/>
      <w:szCs w:val="26"/>
    </w:rPr>
  </w:style>
  <w:style w:type="paragraph" w:customStyle="1" w:styleId="textbold">
    <w:name w:val="text bold"/>
    <w:basedOn w:val="Normal"/>
    <w:link w:val="Emphasis"/>
    <w:uiPriority w:val="20"/>
    <w:qFormat/>
    <w:rsid w:val="0087528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875289"/>
    <w:rPr>
      <w:color w:val="605E5C"/>
      <w:shd w:val="clear" w:color="auto" w:fill="E1DFDD"/>
    </w:rPr>
  </w:style>
  <w:style w:type="paragraph" w:customStyle="1" w:styleId="Emphasis1">
    <w:name w:val="Emphasis1"/>
    <w:basedOn w:val="Normal"/>
    <w:autoRedefine/>
    <w:uiPriority w:val="20"/>
    <w:qFormat/>
    <w:rsid w:val="0087528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875289"/>
    <w:rPr>
      <w:b/>
      <w:bCs/>
    </w:rPr>
  </w:style>
  <w:style w:type="character" w:customStyle="1" w:styleId="hbold">
    <w:name w:val="hbold"/>
    <w:basedOn w:val="DefaultParagraphFont"/>
    <w:rsid w:val="00875289"/>
  </w:style>
  <w:style w:type="paragraph" w:styleId="ListParagraph">
    <w:name w:val="List Paragraph"/>
    <w:aliases w:val="6 font"/>
    <w:basedOn w:val="Normal"/>
    <w:uiPriority w:val="34"/>
    <w:qFormat/>
    <w:rsid w:val="0087528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752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87528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75289"/>
    <w:rPr>
      <w:b/>
      <w:bCs/>
      <w:strike w:val="0"/>
      <w:dstrike w:val="0"/>
      <w:sz w:val="24"/>
      <w:u w:val="none"/>
      <w:effect w:val="none"/>
    </w:rPr>
  </w:style>
  <w:style w:type="character" w:customStyle="1" w:styleId="m489902567989944824gmail-style13ptbold">
    <w:name w:val="m_489902567989944824gmail-style13ptbold"/>
    <w:basedOn w:val="DefaultParagraphFont"/>
    <w:rsid w:val="00875289"/>
  </w:style>
  <w:style w:type="character" w:customStyle="1" w:styleId="m489902567989944824gmail-styleunderline">
    <w:name w:val="m_489902567989944824gmail-styleunderline"/>
    <w:basedOn w:val="DefaultParagraphFont"/>
    <w:rsid w:val="00875289"/>
  </w:style>
  <w:style w:type="character" w:customStyle="1" w:styleId="TitleChar">
    <w:name w:val="Title Char"/>
    <w:aliases w:val="Cites and Cards Char,UNDERLINE Char,Bold Underlined Char,Block Heading Char,title Char,Read This Char"/>
    <w:link w:val="Title"/>
    <w:uiPriority w:val="1"/>
    <w:qFormat/>
    <w:rsid w:val="00875289"/>
    <w:rPr>
      <w:bCs/>
      <w:sz w:val="20"/>
      <w:u w:val="single"/>
    </w:rPr>
  </w:style>
  <w:style w:type="paragraph" w:styleId="Title">
    <w:name w:val="Title"/>
    <w:aliases w:val="Cites and Cards,UNDERLINE,Bold Underlined,Block Heading,title,Read This"/>
    <w:basedOn w:val="Normal"/>
    <w:next w:val="Normal"/>
    <w:link w:val="TitleChar"/>
    <w:uiPriority w:val="1"/>
    <w:qFormat/>
    <w:rsid w:val="0087528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87528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7528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9660</Words>
  <Characters>55066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2021-10-31T20:09:00Z</dcterms:created>
  <dcterms:modified xsi:type="dcterms:W3CDTF">2021-10-31T20:13:00Z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