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4B86A" w14:textId="77777777" w:rsidR="00EB261D" w:rsidRDefault="00EB261D" w:rsidP="00EB261D">
      <w:pPr>
        <w:pStyle w:val="Heading1"/>
      </w:pPr>
      <w:r>
        <w:t xml:space="preserve">CRISPR AC </w:t>
      </w:r>
    </w:p>
    <w:p w14:paraId="2983A8B6" w14:textId="77777777" w:rsidR="00EB261D" w:rsidRDefault="00EB261D" w:rsidP="00EB261D">
      <w:pPr>
        <w:pStyle w:val="Heading2"/>
      </w:pPr>
      <w:r>
        <w:lastRenderedPageBreak/>
        <w:t>AC</w:t>
      </w:r>
    </w:p>
    <w:p w14:paraId="3AEC10E1" w14:textId="77777777" w:rsidR="00EB261D" w:rsidRDefault="00EB261D" w:rsidP="00EB261D">
      <w:pPr>
        <w:pStyle w:val="Heading3"/>
      </w:pPr>
      <w:r>
        <w:lastRenderedPageBreak/>
        <w:t xml:space="preserve">Advantage 1 – Innovation </w:t>
      </w:r>
    </w:p>
    <w:p w14:paraId="0D505B83" w14:textId="77777777" w:rsidR="00EB261D" w:rsidRPr="00790705" w:rsidRDefault="00EB261D" w:rsidP="00EB261D">
      <w:pPr>
        <w:pStyle w:val="Heading4"/>
      </w:pPr>
      <w:r>
        <w:t>Advantage 1 is innovation:</w:t>
      </w:r>
    </w:p>
    <w:p w14:paraId="5ED366E9" w14:textId="77777777" w:rsidR="00EB261D" w:rsidRDefault="00EB261D" w:rsidP="00EB261D">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6F1FECEE" w14:textId="77777777" w:rsidR="00EB261D" w:rsidRPr="008253CA" w:rsidRDefault="00EB261D" w:rsidP="00EB261D">
      <w:pPr>
        <w:rPr>
          <w:rStyle w:val="Style13ptBold"/>
        </w:rPr>
      </w:pPr>
      <w:r>
        <w:rPr>
          <w:rStyle w:val="Style13ptBold"/>
        </w:rPr>
        <w:t xml:space="preserve">Mischel 4/27 </w:t>
      </w:r>
      <w:r w:rsidRPr="008253CA">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14:paraId="36D16311" w14:textId="77777777" w:rsidR="00EB261D" w:rsidRPr="008C3C7E" w:rsidRDefault="00EB261D" w:rsidP="00EB261D">
      <w:pPr>
        <w:rPr>
          <w:sz w:val="12"/>
          <w:szCs w:val="12"/>
        </w:rPr>
      </w:pPr>
      <w:r w:rsidRPr="008C3C7E">
        <w:rPr>
          <w:sz w:val="12"/>
          <w:szCs w:val="12"/>
        </w:rPr>
        <w:t>Still Want To Patent CRISPR? Here’s What You Need To Know</w:t>
      </w:r>
    </w:p>
    <w:p w14:paraId="19D25FB7" w14:textId="77777777" w:rsidR="00EB261D" w:rsidRPr="008253CA" w:rsidRDefault="00EB261D" w:rsidP="00EB261D">
      <w:pPr>
        <w:rPr>
          <w:rStyle w:val="StyleUnderline"/>
        </w:rPr>
      </w:pPr>
      <w:r w:rsidRPr="008253CA">
        <w:rPr>
          <w:rStyle w:val="StyleUnderline"/>
        </w:rPr>
        <w:t xml:space="preserve">The biggest challenge for anyone trying to sort out CRISPR patent rights is fully understanding just how many patents there are. </w:t>
      </w:r>
    </w:p>
    <w:p w14:paraId="36AEAF78" w14:textId="77777777" w:rsidR="00EB261D" w:rsidRPr="008253CA" w:rsidRDefault="00EB261D" w:rsidP="00EB261D">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Cas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668E6D14" w14:textId="77777777" w:rsidR="00EB261D" w:rsidRPr="008253CA" w:rsidRDefault="00EB261D" w:rsidP="00EB261D">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B1088D">
        <w:rPr>
          <w:rStyle w:val="Emphasis"/>
          <w:highlight w:val="green"/>
        </w:rPr>
        <w:t>new patents are filed at a rate of 200 per month.</w:t>
      </w:r>
    </w:p>
    <w:p w14:paraId="00FB73FB" w14:textId="77777777" w:rsidR="00EB261D" w:rsidRDefault="00EB261D" w:rsidP="00EB261D">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When the dust settles—if it does at all—</w:t>
      </w:r>
      <w:r w:rsidRPr="00B1088D">
        <w:rPr>
          <w:rStyle w:val="StyleUnderline"/>
          <w:highlight w:val="green"/>
        </w:rPr>
        <w:t>the hope is</w:t>
      </w:r>
      <w:r w:rsidRPr="008253CA">
        <w:rPr>
          <w:rStyle w:val="StyleUnderline"/>
        </w:rPr>
        <w:t xml:space="preserve"> that </w:t>
      </w:r>
      <w:r w:rsidRPr="00B1088D">
        <w:rPr>
          <w:rStyle w:val="StyleUnderline"/>
          <w:highlight w:val="green"/>
        </w:rPr>
        <w:t>CRISPR</w:t>
      </w:r>
      <w:r w:rsidRPr="008253CA">
        <w:rPr>
          <w:rStyle w:val="StyleUnderline"/>
        </w:rPr>
        <w:t xml:space="preserve"> technology </w:t>
      </w:r>
      <w:r w:rsidRPr="00B1088D">
        <w:rPr>
          <w:rStyle w:val="StyleUnderline"/>
          <w:highlight w:val="green"/>
        </w:rPr>
        <w:t>will be accessible for a wide range of applications</w:t>
      </w:r>
      <w:r w:rsidRPr="008253CA">
        <w:rPr>
          <w:rStyle w:val="StyleUnderline"/>
        </w:rPr>
        <w:t xml:space="preserve">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499D243F" w14:textId="77777777" w:rsidR="00EB261D" w:rsidRDefault="00EB261D" w:rsidP="00EB261D">
      <w:pPr>
        <w:rPr>
          <w:rStyle w:val="Emphasis"/>
        </w:rPr>
      </w:pPr>
    </w:p>
    <w:p w14:paraId="2C846A58" w14:textId="77777777" w:rsidR="00EB261D" w:rsidRDefault="00EB261D" w:rsidP="00EB261D">
      <w:pPr>
        <w:pStyle w:val="Heading4"/>
      </w:pPr>
      <w:r w:rsidRPr="00F50A3A">
        <w:t xml:space="preserve">Makes development of </w:t>
      </w:r>
      <w:r>
        <w:t>genomic medicine</w:t>
      </w:r>
      <w:r w:rsidRPr="00F50A3A">
        <w:t xml:space="preserve"> impossible </w:t>
      </w:r>
      <w:r>
        <w:t>–</w:t>
      </w:r>
      <w:r w:rsidRPr="00F50A3A">
        <w:t xml:space="preserve"> </w:t>
      </w:r>
      <w:r>
        <w:t>3 warrants:</w:t>
      </w:r>
    </w:p>
    <w:p w14:paraId="6EF06EA8" w14:textId="77777777" w:rsidR="00EB261D" w:rsidRPr="008C3C7E" w:rsidRDefault="00EB261D" w:rsidP="00EB261D"/>
    <w:p w14:paraId="18D2282E" w14:textId="77777777" w:rsidR="00EB261D" w:rsidRPr="004A0F83" w:rsidRDefault="00EB261D" w:rsidP="00EB261D">
      <w:pPr>
        <w:pStyle w:val="Heading4"/>
        <w:numPr>
          <w:ilvl w:val="0"/>
          <w:numId w:val="12"/>
        </w:numPr>
        <w:tabs>
          <w:tab w:val="num" w:pos="360"/>
        </w:tabs>
        <w:ind w:left="360"/>
      </w:pPr>
      <w:r>
        <w:t xml:space="preserve">Patent disputes are imminent – new entities and foreign governments getting involved ensures </w:t>
      </w:r>
      <w:r w:rsidRPr="001B0F42">
        <w:t>conflict</w:t>
      </w:r>
    </w:p>
    <w:p w14:paraId="515C3E02" w14:textId="77777777" w:rsidR="00EB261D" w:rsidRPr="001C6686" w:rsidRDefault="00EB261D" w:rsidP="00EB261D">
      <w:pPr>
        <w:rPr>
          <w:b/>
          <w:sz w:val="26"/>
        </w:rPr>
      </w:pP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5AC3AFA3" w14:textId="77777777" w:rsidR="00EB261D" w:rsidRPr="001C6686" w:rsidRDefault="00EB261D" w:rsidP="00EB261D">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 in the wings</w:t>
      </w:r>
      <w:r w:rsidRPr="008C3C7E">
        <w:rPr>
          <w:sz w:val="12"/>
        </w:rPr>
        <w:t xml:space="preserve">. For example, </w:t>
      </w:r>
      <w:r w:rsidRPr="001C6686">
        <w:rPr>
          <w:rStyle w:val="StyleUnderline"/>
        </w:rPr>
        <w:t>at least one ex parte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 looming 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 xml:space="preserve">as </w:t>
      </w:r>
      <w:r w:rsidRPr="001C6686">
        <w:rPr>
          <w:rStyle w:val="StyleUnderline"/>
        </w:rPr>
        <w:lastRenderedPageBreak/>
        <w:t>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Therapeutics AG, Editas Medicine Inc., and Intellia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r w:rsidRPr="004F266C">
        <w:rPr>
          <w:rStyle w:val="Emphasis"/>
        </w:rPr>
        <w:t>ToolGen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partes review or post-grant review.</w:t>
      </w:r>
    </w:p>
    <w:p w14:paraId="2035E30C" w14:textId="77777777" w:rsidR="00EB261D" w:rsidRPr="008C3C7E" w:rsidRDefault="00EB261D" w:rsidP="00EB261D">
      <w:pPr>
        <w:rPr>
          <w:sz w:val="12"/>
        </w:rPr>
      </w:pPr>
      <w:r w:rsidRPr="00B1088D">
        <w:rPr>
          <w:rStyle w:val="StyleUnderline"/>
          <w:highlight w:val="green"/>
        </w:rPr>
        <w:t>Additional</w:t>
      </w:r>
      <w:r w:rsidRPr="001C6686">
        <w:rPr>
          <w:rStyle w:val="StyleUnderline"/>
        </w:rPr>
        <w:t xml:space="preserve"> CRISPR </w:t>
      </w:r>
      <w:r w:rsidRPr="00B1088D">
        <w:rPr>
          <w:rStyle w:val="StyleUnderline"/>
          <w:highlight w:val="green"/>
        </w:rPr>
        <w:t xml:space="preserve">disputes </w:t>
      </w:r>
      <w:r w:rsidRPr="004F266C">
        <w:rPr>
          <w:rStyle w:val="StyleUnderline"/>
        </w:rPr>
        <w:t xml:space="preserve">will happen </w:t>
      </w:r>
      <w:r w:rsidRPr="00B1088D">
        <w:rPr>
          <w:rStyle w:val="StyleUnderline"/>
          <w:highlight w:val="green"/>
        </w:rPr>
        <w:t>overseas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B1088D">
        <w:rPr>
          <w:rStyle w:val="StyleUnderline"/>
          <w:highlight w:val="green"/>
        </w:rPr>
        <w:t xml:space="preserve">foreign agencies might </w:t>
      </w:r>
      <w:r w:rsidRPr="00B1088D">
        <w:rPr>
          <w:rStyle w:val="Emphasis"/>
          <w:highlight w:val="green"/>
        </w:rPr>
        <w:t>not</w:t>
      </w:r>
      <w:r w:rsidRPr="001C6686">
        <w:rPr>
          <w:rStyle w:val="Emphasis"/>
        </w:rPr>
        <w:t xml:space="preserve"> simply </w:t>
      </w:r>
      <w:r w:rsidRPr="00B1088D">
        <w:rPr>
          <w:rStyle w:val="Emphasis"/>
          <w:highlight w:val="green"/>
        </w:rPr>
        <w:t>follow the USPTO</w:t>
      </w:r>
      <w:r w:rsidRPr="001C6686">
        <w:rPr>
          <w:rStyle w:val="Emphasis"/>
        </w:rPr>
        <w:t>’s lead.</w:t>
      </w:r>
      <w:r w:rsidRPr="001C6686">
        <w:rPr>
          <w:rStyle w:val="StyleUnderline"/>
        </w:rPr>
        <w:t xml:space="preserve"> </w:t>
      </w:r>
      <w:r w:rsidRPr="008C3C7E">
        <w:rPr>
          <w:sz w:val="12"/>
        </w:rPr>
        <w:t>The European Patent Office’s (</w:t>
      </w:r>
      <w:r w:rsidRPr="00B1088D">
        <w:rPr>
          <w:rStyle w:val="StyleUnderline"/>
          <w:highlight w:val="green"/>
        </w:rPr>
        <w:t>EPO’s</w:t>
      </w:r>
      <w:r w:rsidRPr="008C3C7E">
        <w:rPr>
          <w:sz w:val="12"/>
        </w:rPr>
        <w:t>) Opposition Division (</w:t>
      </w:r>
      <w:r w:rsidRPr="00B1088D">
        <w:rPr>
          <w:rStyle w:val="StyleUnderline"/>
          <w:highlight w:val="green"/>
        </w:rPr>
        <w:t>OD</w:t>
      </w:r>
      <w:r w:rsidRPr="008C3C7E">
        <w:rPr>
          <w:sz w:val="12"/>
        </w:rPr>
        <w:t xml:space="preserve">) will kick things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Cellectis,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4E540D3D" w14:textId="77777777" w:rsidR="00EB261D" w:rsidRDefault="00EB261D" w:rsidP="00EB261D">
      <w:pPr>
        <w:rPr>
          <w:sz w:val="12"/>
        </w:rPr>
      </w:pPr>
      <w:r w:rsidRPr="00B1088D">
        <w:rPr>
          <w:rStyle w:val="StyleUnderline"/>
          <w:highlight w:val="green"/>
        </w:rPr>
        <w:t>China</w:t>
      </w:r>
      <w:r w:rsidRPr="008C3C7E">
        <w:rPr>
          <w:sz w:val="12"/>
        </w:rPr>
        <w:t xml:space="preserve">, home to the world’s second-busiest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a </w:t>
      </w:r>
      <w:r w:rsidRPr="00B1088D">
        <w:rPr>
          <w:rStyle w:val="StyleUnderline"/>
          <w:highlight w:val="green"/>
        </w:rPr>
        <w:t>patent 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098CBAC0" w14:textId="77777777" w:rsidR="00EB261D" w:rsidRPr="008C3C7E" w:rsidRDefault="00EB261D" w:rsidP="00EB261D">
      <w:pPr>
        <w:rPr>
          <w:sz w:val="12"/>
        </w:rPr>
      </w:pPr>
    </w:p>
    <w:p w14:paraId="76E50634" w14:textId="77777777" w:rsidR="00EB261D" w:rsidRDefault="00EB261D" w:rsidP="00EB261D">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4B2BEA68" w14:textId="77777777" w:rsidR="00EB261D" w:rsidRPr="006F3007" w:rsidRDefault="00EB261D" w:rsidP="00EB261D">
      <w:pPr>
        <w:rPr>
          <w:rStyle w:val="Style13ptBold"/>
        </w:rPr>
      </w:pPr>
      <w:r>
        <w:rPr>
          <w:rStyle w:val="Style13ptBold"/>
        </w:rPr>
        <w:t xml:space="preserve">Sherkow 17 </w:t>
      </w:r>
      <w:r w:rsidRPr="006F3007">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r w:rsidRPr="00E151A9">
        <w:t>https://www.ncbi.nlm.nih.gov/pmc/articles/PMC5965580/</w:t>
      </w:r>
      <w:r w:rsidRPr="006F3007">
        <w:t>] BC</w:t>
      </w:r>
    </w:p>
    <w:p w14:paraId="6ECC78D0" w14:textId="77777777" w:rsidR="00EB261D" w:rsidRPr="008C3C7E" w:rsidRDefault="00EB261D" w:rsidP="00EB261D">
      <w:pPr>
        <w:rPr>
          <w:sz w:val="12"/>
        </w:rPr>
      </w:pPr>
      <w:r w:rsidRPr="004F266C">
        <w:rPr>
          <w:rStyle w:val="StyleUnderline"/>
        </w:rPr>
        <w:t>One notable aspect of the CRISPR</w:t>
      </w:r>
      <w:r w:rsidRPr="00F05B8A">
        <w:rPr>
          <w:rStyle w:val="StyleUnderline"/>
        </w:rPr>
        <w:t xml:space="preserve"> patent </w:t>
      </w:r>
      <w:r w:rsidRPr="00B1088D">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B1088D">
        <w:rPr>
          <w:rStyle w:val="Emphasis"/>
          <w:highlight w:val="green"/>
        </w:rPr>
        <w:t>between</w:t>
      </w:r>
      <w:r w:rsidRPr="00F05B8A">
        <w:rPr>
          <w:rStyle w:val="Emphasis"/>
        </w:rPr>
        <w:t xml:space="preserve"> academic </w:t>
      </w:r>
      <w:r w:rsidRPr="00B1088D">
        <w:rPr>
          <w:rStyle w:val="Emphasis"/>
          <w:highlight w:val="green"/>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w:t>
      </w:r>
      <w:r w:rsidRPr="00F05B8A">
        <w:rPr>
          <w:rStyle w:val="StyleUnderline"/>
        </w:rPr>
        <w:lastRenderedPageBreak/>
        <w:t>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3543A605" w14:textId="77777777" w:rsidR="00EB261D" w:rsidRPr="00F05B8A" w:rsidRDefault="00EB261D" w:rsidP="00EB261D">
      <w:pPr>
        <w:rPr>
          <w:rStyle w:val="StyleUnderline"/>
        </w:rPr>
      </w:pPr>
      <w:r w:rsidRPr="00F05B8A">
        <w:rPr>
          <w:rStyle w:val="StyleUnderline"/>
        </w:rPr>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1088D">
        <w:rPr>
          <w:rStyle w:val="StyleUnderline"/>
          <w:highlight w:val="green"/>
        </w:rPr>
        <w:t>Universities may</w:t>
      </w:r>
      <w:r w:rsidRPr="00F05B8A">
        <w:rPr>
          <w:rStyle w:val="StyleUnderline"/>
        </w:rPr>
        <w:t xml:space="preserve"> simply </w:t>
      </w:r>
      <w:r w:rsidRPr="00B1088D">
        <w:rPr>
          <w:rStyle w:val="StyleUnderline"/>
          <w:highlight w:val="green"/>
        </w:rPr>
        <w:t>be unwilling to enter into</w:t>
      </w:r>
      <w:r w:rsidRPr="00F05B8A">
        <w:rPr>
          <w:rStyle w:val="StyleUnderline"/>
        </w:rPr>
        <w:t xml:space="preserve"> such </w:t>
      </w:r>
      <w:r w:rsidRPr="00B1088D">
        <w:rPr>
          <w:rStyle w:val="StyleUnderline"/>
          <w:highlight w:val="green"/>
        </w:rPr>
        <w:t>agreements</w:t>
      </w:r>
      <w:r w:rsidRPr="00F05B8A">
        <w:rPr>
          <w:rStyle w:val="StyleUnderline"/>
        </w:rPr>
        <w:t xml:space="preserve"> in the first instance, </w:t>
      </w:r>
      <w:r w:rsidRPr="00B1088D">
        <w:rPr>
          <w:rStyle w:val="StyleUnderline"/>
          <w:highlight w:val="green"/>
        </w:rPr>
        <w:t>or</w:t>
      </w:r>
      <w:r w:rsidRPr="00F05B8A">
        <w:rPr>
          <w:rStyle w:val="StyleUnderline"/>
        </w:rPr>
        <w:t xml:space="preserve">, perhaps more perniciously, </w:t>
      </w:r>
      <w:r w:rsidRPr="00B1088D">
        <w:rPr>
          <w:rStyle w:val="StyleUnderline"/>
          <w:highlight w:val="green"/>
        </w:rPr>
        <w:t>discourage</w:t>
      </w:r>
      <w:r w:rsidRPr="00F05B8A">
        <w:rPr>
          <w:rStyle w:val="StyleUnderline"/>
        </w:rPr>
        <w:t xml:space="preserve"> their faculty from informally </w:t>
      </w:r>
      <w:r w:rsidRPr="00B1088D">
        <w:rPr>
          <w:rStyle w:val="StyleUnderline"/>
          <w:highlight w:val="green"/>
        </w:rPr>
        <w:t>developing</w:t>
      </w:r>
      <w:r w:rsidRPr="00F05B8A">
        <w:rPr>
          <w:rStyle w:val="StyleUnderline"/>
        </w:rPr>
        <w:t xml:space="preserve"> such </w:t>
      </w:r>
      <w:r w:rsidRPr="00B1088D">
        <w:rPr>
          <w:rStyle w:val="StyleUnderline"/>
          <w:highlight w:val="green"/>
        </w:rPr>
        <w:t>networks</w:t>
      </w:r>
      <w:r w:rsidRPr="008C3C7E">
        <w:rPr>
          <w:sz w:val="12"/>
        </w:rP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B1088D">
        <w:rPr>
          <w:rStyle w:val="Emphasis"/>
          <w:highlight w:val="green"/>
        </w:rPr>
        <w:t>difficulties</w:t>
      </w:r>
      <w:r w:rsidRPr="00F05B8A">
        <w:rPr>
          <w:rStyle w:val="Emphasis"/>
        </w:rPr>
        <w:t xml:space="preserve"> have </w:t>
      </w:r>
      <w:r w:rsidRPr="00B1088D">
        <w:rPr>
          <w:rStyle w:val="Emphasis"/>
          <w:highlight w:val="green"/>
        </w:rPr>
        <w:t>end</w:t>
      </w:r>
      <w:r w:rsidRPr="00F738EF">
        <w:rPr>
          <w:rStyle w:val="Emphasis"/>
        </w:rPr>
        <w:t>e</w:t>
      </w:r>
      <w:r w:rsidRPr="00F05B8A">
        <w:rPr>
          <w:rStyle w:val="Emphasis"/>
        </w:rPr>
        <w:t xml:space="preserve">d some </w:t>
      </w:r>
      <w:r w:rsidRPr="00B1088D">
        <w:rPr>
          <w:rStyle w:val="Emphasis"/>
          <w:highlight w:val="green"/>
        </w:rPr>
        <w:t>collaborations before they</w:t>
      </w:r>
      <w:r w:rsidRPr="00F05B8A">
        <w:rPr>
          <w:rStyle w:val="Emphasis"/>
        </w:rPr>
        <w:t xml:space="preserve"> could </w:t>
      </w:r>
      <w:r w:rsidRPr="00B1088D">
        <w:rPr>
          <w:rStyle w:val="Emphasis"/>
          <w:highlight w:val="green"/>
        </w:rPr>
        <w:t>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Doudna and Charpentier's respective institutions concerning the intellectual property involved.</w:t>
      </w:r>
      <w:r w:rsidRPr="008C3C7E">
        <w:rPr>
          <w:sz w:val="12"/>
        </w:rPr>
        <w:t xml:space="preserve"> Although Doudna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7F44DB5D" w14:textId="77777777" w:rsidR="00EB261D" w:rsidRPr="008C3C7E" w:rsidRDefault="00EB261D" w:rsidP="00EB261D">
      <w:pPr>
        <w:rPr>
          <w:sz w:val="12"/>
        </w:rPr>
      </w:pPr>
      <w:r w:rsidRPr="008C3C7E">
        <w:rPr>
          <w:sz w:val="12"/>
        </w:rPr>
        <w:t xml:space="preserve">Second, even with some friction between universities over obtaining patents for their researchers’ work, </w:t>
      </w:r>
      <w:r w:rsidRPr="00B1088D">
        <w:rPr>
          <w:rStyle w:val="Emphasis"/>
          <w:highlight w:val="green"/>
        </w:rPr>
        <w:t>it has been rare for universities to sue</w:t>
      </w:r>
      <w:r w:rsidRPr="00F05B8A">
        <w:rPr>
          <w:rStyle w:val="Emphasis"/>
        </w:rPr>
        <w:t xml:space="preserve"> one </w:t>
      </w:r>
      <w:r w:rsidRPr="00B1088D">
        <w:rPr>
          <w:rStyle w:val="Emphasis"/>
          <w:highlight w:val="green"/>
        </w:rPr>
        <w:t>another regarding inventorship—until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patent disputes are costly, high stakes, and high profile</w:t>
      </w:r>
      <w:r w:rsidRPr="008C3C7E">
        <w:rPr>
          <w:sz w:val="12"/>
        </w:rPr>
        <w:t xml:space="preserve">. And while the </w:t>
      </w:r>
      <w:r w:rsidRPr="00B1088D">
        <w:rPr>
          <w:rStyle w:val="StyleUnderline"/>
          <w:highlight w:val="green"/>
        </w:rPr>
        <w:t>CRISPR</w:t>
      </w:r>
      <w:r w:rsidRPr="008C3C7E">
        <w:rPr>
          <w:sz w:val="12"/>
        </w:rPr>
        <w:t xml:space="preserve"> patent dispute itself is not a cause of such conflict, it </w:t>
      </w:r>
      <w:r w:rsidRPr="00B1088D">
        <w:rPr>
          <w:rStyle w:val="StyleUnderline"/>
          <w:highlight w:val="green"/>
        </w:rPr>
        <w:t>has become emblematic</w:t>
      </w:r>
      <w:r w:rsidRPr="00B84E8D">
        <w:rPr>
          <w:rStyle w:val="StyleUnderline"/>
        </w:rPr>
        <w:t>—</w:t>
      </w:r>
      <w:r w:rsidRPr="00B1088D">
        <w:rPr>
          <w:rStyle w:val="StyleUnderline"/>
          <w:highlight w:val="green"/>
        </w:rPr>
        <w:t>and</w:t>
      </w:r>
      <w:r w:rsidRPr="00B84E8D">
        <w:rPr>
          <w:rStyle w:val="StyleUnderline"/>
        </w:rPr>
        <w:t xml:space="preserve"> potentially </w:t>
      </w:r>
      <w:r w:rsidRPr="00B1088D">
        <w:rPr>
          <w:rStyle w:val="StyleUnderline"/>
          <w:highlight w:val="green"/>
        </w:rPr>
        <w:t>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0FA07EEA" w14:textId="77777777" w:rsidR="00EB261D" w:rsidRPr="008C3C7E" w:rsidRDefault="00EB261D" w:rsidP="00EB261D">
      <w:pPr>
        <w:rPr>
          <w:sz w:val="12"/>
        </w:rPr>
      </w:pPr>
      <w:r w:rsidRPr="008C3C7E">
        <w:rPr>
          <w:sz w:val="12"/>
        </w:rPr>
        <w:t xml:space="preserve">Third, </w:t>
      </w:r>
      <w:r w:rsidRPr="00B84E8D">
        <w:rPr>
          <w:rStyle w:val="StyleUnderline"/>
        </w:rPr>
        <w:t xml:space="preserve">even apart from the administrative institutional level, </w:t>
      </w:r>
      <w:r w:rsidRPr="00B1088D">
        <w:rPr>
          <w:rStyle w:val="Emphasis"/>
          <w:highlight w:val="green"/>
        </w:rPr>
        <w:t>patent disputes</w:t>
      </w:r>
      <w:r w:rsidRPr="00B84E8D">
        <w:rPr>
          <w:rStyle w:val="Emphasis"/>
        </w:rPr>
        <w:t xml:space="preserve"> like these </w:t>
      </w:r>
      <w:r w:rsidRPr="00B1088D">
        <w:rPr>
          <w:rStyle w:val="Emphasis"/>
          <w:highlight w:val="green"/>
        </w:rPr>
        <w:t>damper</w:t>
      </w:r>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B1088D">
        <w:rPr>
          <w:rStyle w:val="StyleUnderline"/>
          <w:highlight w:val="green"/>
        </w:rPr>
        <w:t>something of tremendous import to</w:t>
      </w:r>
      <w:r w:rsidRPr="00B84E8D">
        <w:rPr>
          <w:rStyle w:val="StyleUnderline"/>
        </w:rPr>
        <w:t xml:space="preserve"> modern </w:t>
      </w:r>
      <w:r w:rsidRPr="00B1088D">
        <w:rPr>
          <w:rStyle w:val="StyleUnderline"/>
          <w:highlight w:val="green"/>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 xml:space="preserve">A key piece of evidence used in the U.S. CRISPR patent interference against the University of California was a single one of Doudna's public </w:t>
      </w:r>
      <w:r w:rsidRPr="00B84E8D">
        <w:rPr>
          <w:rStyle w:val="StyleUnderline"/>
        </w:rPr>
        <w:lastRenderedPageBreak/>
        <w:t>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1B31A1DD" w14:textId="77777777" w:rsidR="00EB261D" w:rsidRDefault="00EB261D" w:rsidP="00EB261D">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B1088D">
        <w:rPr>
          <w:rStyle w:val="Emphasis"/>
          <w:highlight w:val="green"/>
        </w:rPr>
        <w:t xml:space="preserve">may </w:t>
      </w:r>
      <w:r w:rsidRPr="00F738EF">
        <w:rPr>
          <w:rStyle w:val="Emphasis"/>
        </w:rPr>
        <w:t>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research benefits from</w:t>
      </w:r>
      <w:r w:rsidRPr="00B84E8D">
        <w:rPr>
          <w:rStyle w:val="StyleUnderline"/>
        </w:rPr>
        <w:t xml:space="preserve"> </w:t>
      </w:r>
      <w:r w:rsidRPr="00B1088D">
        <w:rPr>
          <w:rStyle w:val="StyleUnderline"/>
          <w:highlight w:val="green"/>
        </w:rPr>
        <w:t>economies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B1088D">
        <w:rPr>
          <w:rStyle w:val="StyleUnderline"/>
          <w:highlight w:val="green"/>
        </w:rPr>
        <w:t>Where</w:t>
      </w:r>
      <w:r w:rsidRPr="00B84E8D">
        <w:rPr>
          <w:rStyle w:val="StyleUnderline"/>
        </w:rPr>
        <w:t xml:space="preserve"> research </w:t>
      </w:r>
      <w:r w:rsidRPr="00B1088D">
        <w:rPr>
          <w:rStyle w:val="StyleUnderline"/>
          <w:highlight w:val="green"/>
        </w:rPr>
        <w:t>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5A1B605E" w14:textId="77777777" w:rsidR="00EB261D" w:rsidRPr="00B84E8D" w:rsidRDefault="00EB261D" w:rsidP="00EB261D">
      <w:pPr>
        <w:rPr>
          <w:rStyle w:val="Emphasis"/>
        </w:rPr>
      </w:pPr>
    </w:p>
    <w:p w14:paraId="674CE21E" w14:textId="77777777" w:rsidR="00EB261D" w:rsidRDefault="00EB261D" w:rsidP="00EB261D">
      <w:pPr>
        <w:pStyle w:val="Heading4"/>
        <w:numPr>
          <w:ilvl w:val="0"/>
          <w:numId w:val="12"/>
        </w:numPr>
        <w:tabs>
          <w:tab w:val="num" w:pos="360"/>
        </w:tabs>
        <w:ind w:left="360"/>
      </w:pPr>
      <w:r>
        <w:t>Patent disputes create fears of litigation that deter genome research and investment</w:t>
      </w:r>
    </w:p>
    <w:p w14:paraId="0B8B8F4A" w14:textId="77777777" w:rsidR="00EB261D" w:rsidRPr="00414A3F" w:rsidRDefault="00EB261D" w:rsidP="00EB261D">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0404BD10" w14:textId="77777777" w:rsidR="00EB261D" w:rsidRPr="001E3FBC" w:rsidRDefault="00EB261D" w:rsidP="00EB261D">
      <w:pPr>
        <w:rPr>
          <w:sz w:val="12"/>
          <w:szCs w:val="12"/>
        </w:rPr>
      </w:pPr>
      <w:r w:rsidRPr="001E3FBC">
        <w:rPr>
          <w:sz w:val="12"/>
          <w:szCs w:val="12"/>
        </w:rPr>
        <w:t>CRISPR’S UNCERTAIN FUTURE</w:t>
      </w:r>
    </w:p>
    <w:p w14:paraId="44D5C49C" w14:textId="77777777" w:rsidR="00EB261D" w:rsidRPr="00414A3F" w:rsidRDefault="00EB261D" w:rsidP="00EB261D">
      <w:pPr>
        <w:rPr>
          <w:rStyle w:val="StyleUnderline"/>
        </w:rPr>
      </w:pPr>
      <w:r w:rsidRPr="001E3FBC">
        <w:rPr>
          <w:sz w:val="12"/>
        </w:rPr>
        <w:t xml:space="preserve">While the Nobel award certainly affixes Doudna and Charpentier’s place in history, </w:t>
      </w:r>
      <w:r w:rsidRPr="00414A3F">
        <w:rPr>
          <w:rStyle w:val="Emphasis"/>
        </w:rPr>
        <w:t xml:space="preserve">the </w:t>
      </w:r>
      <w:r w:rsidRPr="004F266C">
        <w:rPr>
          <w:rStyle w:val="Emphasis"/>
        </w:rPr>
        <w:t xml:space="preserve">ongoing </w:t>
      </w:r>
      <w:r w:rsidRPr="00B1088D">
        <w:rPr>
          <w:rStyle w:val="Emphasis"/>
          <w:highlight w:val="green"/>
        </w:rPr>
        <w:t xml:space="preserve">litigation </w:t>
      </w:r>
      <w:r w:rsidRPr="004F266C">
        <w:rPr>
          <w:rStyle w:val="Emphasis"/>
        </w:rPr>
        <w:t xml:space="preserve">continues to </w:t>
      </w:r>
      <w:r w:rsidRPr="00B1088D">
        <w:rPr>
          <w:rStyle w:val="Emphasis"/>
          <w:highlight w:val="green"/>
        </w:rPr>
        <w:t xml:space="preserve">hang heavy over </w:t>
      </w:r>
      <w:r w:rsidRPr="004F266C">
        <w:rPr>
          <w:rStyle w:val="Emphasis"/>
          <w:highlight w:val="green"/>
        </w:rPr>
        <w:t>the development of 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sometimes </w:t>
      </w:r>
      <w:r w:rsidRPr="004F266C">
        <w:rPr>
          <w:rStyle w:val="Emphasis"/>
        </w:rPr>
        <w:t>high costs of</w:t>
      </w:r>
      <w:r w:rsidRPr="00414A3F">
        <w:rPr>
          <w:rStyle w:val="Emphasis"/>
        </w:rPr>
        <w:t xml:space="preserve"> </w:t>
      </w:r>
      <w:r w:rsidRPr="00B1088D">
        <w:rPr>
          <w:rStyle w:val="Emphasis"/>
          <w:highlight w:val="green"/>
        </w:rPr>
        <w:t>royalties</w:t>
      </w:r>
      <w:r w:rsidRPr="00414A3F">
        <w:rPr>
          <w:rStyle w:val="Emphasis"/>
        </w:rPr>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57E47E8B" w14:textId="77777777" w:rsidR="00EB261D" w:rsidRPr="001E3FBC" w:rsidRDefault="00EB261D" w:rsidP="00EB261D">
      <w:pPr>
        <w:rPr>
          <w:sz w:val="12"/>
        </w:rPr>
      </w:pPr>
      <w:r w:rsidRPr="001E3FBC">
        <w:rPr>
          <w:sz w:val="12"/>
        </w:rPr>
        <w:t xml:space="preserve">“We’re mindful that that </w:t>
      </w:r>
      <w:r w:rsidRPr="00B1088D">
        <w:rPr>
          <w:rStyle w:val="Emphasis"/>
          <w:highlight w:val="green"/>
        </w:rPr>
        <w:t>litigation is going to have an impact on</w:t>
      </w:r>
      <w:r w:rsidRPr="00414A3F">
        <w:rPr>
          <w:rStyle w:val="Emphasis"/>
        </w:rPr>
        <w:t xml:space="preserve"> the freedom that our </w:t>
      </w:r>
      <w:r w:rsidRPr="00B1088D">
        <w:rPr>
          <w:rStyle w:val="Emphasis"/>
          <w:highlight w:val="green"/>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73D78D95" w14:textId="77777777" w:rsidR="00EB261D" w:rsidRPr="00414A3F" w:rsidRDefault="00EB261D" w:rsidP="00EB261D">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B1088D">
        <w:rPr>
          <w:rStyle w:val="StyleUnderline"/>
          <w:highlight w:val="green"/>
        </w:rPr>
        <w:t xml:space="preserve">litigation </w:t>
      </w:r>
      <w:r w:rsidRPr="004F266C">
        <w:rPr>
          <w:rStyle w:val="StyleUnderline"/>
          <w:highlight w:val="green"/>
        </w:rPr>
        <w:t xml:space="preserve">may be shifting </w:t>
      </w:r>
      <w:r w:rsidRPr="004F266C">
        <w:rPr>
          <w:rStyle w:val="StyleUnderline"/>
        </w:rPr>
        <w:t xml:space="preserve">gene-editing </w:t>
      </w:r>
      <w:r w:rsidRPr="00B1088D">
        <w:rPr>
          <w:rStyle w:val="StyleUnderline"/>
          <w:highlight w:val="green"/>
        </w:rPr>
        <w:t>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B1088D">
        <w:rPr>
          <w:rStyle w:val="StyleUnderline"/>
          <w:highlight w:val="green"/>
        </w:rPr>
        <w:t>It’s not as precise as some</w:t>
      </w:r>
      <w:r w:rsidRPr="00414A3F">
        <w:rPr>
          <w:rStyle w:val="StyleUnderline"/>
        </w:rPr>
        <w:t xml:space="preserve"> scientists </w:t>
      </w:r>
      <w:r w:rsidRPr="00B1088D">
        <w:rPr>
          <w:rStyle w:val="StyleUnderline"/>
          <w:highlight w:val="green"/>
        </w:rPr>
        <w:t>would like,</w:t>
      </w:r>
      <w:r w:rsidRPr="00414A3F">
        <w:rPr>
          <w:rStyle w:val="StyleUnderline"/>
        </w:rPr>
        <w:t xml:space="preserve"> and it can have unanticipated effects outside of the desired outcome.</w:t>
      </w:r>
      <w:r w:rsidRPr="001E3FBC">
        <w:rPr>
          <w:sz w:val="12"/>
        </w:rPr>
        <w:t xml:space="preserve"> </w:t>
      </w:r>
      <w:r w:rsidRPr="00B1088D">
        <w:rPr>
          <w:rStyle w:val="StyleUnderline"/>
          <w:highlight w:val="green"/>
        </w:rPr>
        <w:t>Scientists who don’t</w:t>
      </w:r>
      <w:r w:rsidRPr="00414A3F">
        <w:rPr>
          <w:rStyle w:val="StyleUnderline"/>
        </w:rPr>
        <w:t xml:space="preserve"> already </w:t>
      </w:r>
      <w:r w:rsidRPr="00B1088D">
        <w:rPr>
          <w:rStyle w:val="StyleUnderline"/>
          <w:highlight w:val="green"/>
        </w:rPr>
        <w:t>have a claim to the</w:t>
      </w:r>
      <w:r w:rsidRPr="00414A3F">
        <w:rPr>
          <w:rStyle w:val="StyleUnderline"/>
        </w:rPr>
        <w:t xml:space="preserve"> CRISPR Cas-9 </w:t>
      </w:r>
      <w:r w:rsidRPr="00B1088D">
        <w:rPr>
          <w:rStyle w:val="StyleUnderline"/>
          <w:highlight w:val="green"/>
        </w:rPr>
        <w:t xml:space="preserve">system may be more </w:t>
      </w:r>
      <w:r w:rsidRPr="00B1088D">
        <w:rPr>
          <w:rStyle w:val="StyleUnderline"/>
          <w:highlight w:val="green"/>
        </w:rPr>
        <w:lastRenderedPageBreak/>
        <w:t>inclined to seek out</w:t>
      </w:r>
      <w:r w:rsidRPr="00414A3F">
        <w:rPr>
          <w:rStyle w:val="StyleUnderline"/>
        </w:rPr>
        <w:t xml:space="preserve"> other gene-editing </w:t>
      </w:r>
      <w:r w:rsidRPr="00B1088D">
        <w:rPr>
          <w:rStyle w:val="StyleUnderline"/>
          <w:highlight w:val="green"/>
        </w:rPr>
        <w:t>opportunities</w:t>
      </w:r>
      <w:r w:rsidRPr="00414A3F">
        <w:rPr>
          <w:rStyle w:val="StyleUnderline"/>
        </w:rPr>
        <w:t xml:space="preserve"> rather than improve Cas-9. Conley says </w:t>
      </w:r>
      <w:r w:rsidRPr="00B1088D">
        <w:rPr>
          <w:rStyle w:val="Emphasis"/>
          <w:highlight w:val="green"/>
        </w:rPr>
        <w:t>scientists may be wary of pushing</w:t>
      </w:r>
      <w:r w:rsidRPr="00414A3F">
        <w:rPr>
          <w:rStyle w:val="Emphasis"/>
        </w:rPr>
        <w:t xml:space="preserve"> the technology </w:t>
      </w:r>
      <w:r w:rsidRPr="00B1088D">
        <w:rPr>
          <w:rStyle w:val="Emphasis"/>
          <w:highlight w:val="green"/>
        </w:rPr>
        <w:t>ahead</w:t>
      </w:r>
      <w:r w:rsidRPr="00414A3F">
        <w:rPr>
          <w:rStyle w:val="Emphasis"/>
        </w:rPr>
        <w:t>.</w:t>
      </w:r>
    </w:p>
    <w:p w14:paraId="2F5F8D55" w14:textId="77777777" w:rsidR="00EB261D" w:rsidRPr="00414A3F" w:rsidRDefault="00EB261D" w:rsidP="00EB261D">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 who</w:t>
      </w:r>
      <w:r w:rsidRPr="00414A3F">
        <w:rPr>
          <w:rStyle w:val="StyleUnderline"/>
        </w:rPr>
        <w:t xml:space="preserve"> frankly </w:t>
      </w:r>
      <w:r w:rsidRPr="00B1088D">
        <w:rPr>
          <w:rStyle w:val="StyleUnderline"/>
          <w:highlight w:val="green"/>
        </w:rPr>
        <w:t>could do great things</w:t>
      </w:r>
      <w:r w:rsidRPr="00414A3F">
        <w:rPr>
          <w:rStyle w:val="StyleUnderline"/>
        </w:rPr>
        <w:t xml:space="preserve"> for society</w:t>
      </w:r>
      <w:r w:rsidRPr="001E3FBC">
        <w:rPr>
          <w:sz w:val="12"/>
        </w:rPr>
        <w:t>,” says Conley. “</w:t>
      </w:r>
      <w:r w:rsidRPr="00B1088D">
        <w:rPr>
          <w:rStyle w:val="StyleUnderline"/>
          <w:highlight w:val="green"/>
        </w:rPr>
        <w:t>They are</w:t>
      </w:r>
      <w:r w:rsidRPr="00414A3F">
        <w:rPr>
          <w:rStyle w:val="StyleUnderline"/>
        </w:rPr>
        <w:t xml:space="preserve"> </w:t>
      </w:r>
      <w:r w:rsidRPr="00B1088D">
        <w:rPr>
          <w:rStyle w:val="StyleUnderline"/>
          <w:highlight w:val="green"/>
        </w:rPr>
        <w:t xml:space="preserve">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7FBDC79F" w14:textId="77777777" w:rsidR="00EB261D" w:rsidRPr="001E3FBC" w:rsidRDefault="00EB261D" w:rsidP="00EB261D">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Last year, David Liu, a scientist at the Broad Institute and cofounder of gene-editing therapeutics company Editas Medicine, published a way of making more precise 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signed a deal with pharmaceutical company Biogen to implement its technology.</w:t>
      </w:r>
    </w:p>
    <w:p w14:paraId="2EA0257C" w14:textId="77777777" w:rsidR="00EB261D" w:rsidRDefault="00EB261D" w:rsidP="00EB261D"/>
    <w:p w14:paraId="50CAD04D" w14:textId="77777777" w:rsidR="00EB261D" w:rsidRDefault="00EB261D" w:rsidP="00EB261D">
      <w:pPr>
        <w:pStyle w:val="Heading4"/>
        <w:numPr>
          <w:ilvl w:val="0"/>
          <w:numId w:val="12"/>
        </w:numPr>
        <w:tabs>
          <w:tab w:val="num" w:pos="360"/>
        </w:tabs>
        <w:ind w:left="360"/>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14:paraId="0FA5F40A" w14:textId="77777777" w:rsidR="00EB261D" w:rsidRPr="00EA6B0E" w:rsidRDefault="00EB261D" w:rsidP="00EB261D">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6C8FE3D8" w14:textId="77777777" w:rsidR="00EB261D" w:rsidRPr="00EB487B" w:rsidRDefault="00EB261D" w:rsidP="00EB261D">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1088D">
        <w:rPr>
          <w:rStyle w:val="StyleUnderline"/>
          <w:highlight w:val="green"/>
        </w:rPr>
        <w:t>protracted litigation 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6724C8DB" w14:textId="77777777" w:rsidR="00EB261D" w:rsidRPr="00EB487B" w:rsidRDefault="00EB261D" w:rsidP="00EB261D">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093A6F46" w14:textId="77777777" w:rsidR="00EB261D" w:rsidRPr="00EB487B" w:rsidRDefault="00EB261D" w:rsidP="00EB261D">
      <w:pPr>
        <w:rPr>
          <w:sz w:val="12"/>
        </w:rPr>
      </w:pPr>
      <w:r w:rsidRPr="00EB487B">
        <w:rPr>
          <w:rStyle w:val="StyleUnderline"/>
        </w:rPr>
        <w:t xml:space="preserve">Researchers at </w:t>
      </w:r>
      <w:r w:rsidRPr="00B1088D">
        <w:rPr>
          <w:rStyle w:val="StyleUnderline"/>
          <w:highlight w:val="green"/>
        </w:rPr>
        <w:t>the University of California</w:t>
      </w:r>
      <w:r w:rsidRPr="00EB487B">
        <w:rPr>
          <w:rStyle w:val="StyleUnderline"/>
        </w:rPr>
        <w:t xml:space="preserve"> were the first to (“UC”)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1088D">
        <w:rPr>
          <w:rStyle w:val="StyleUnderline"/>
          <w:highlight w:val="green"/>
        </w:rPr>
        <w:t>Zhang’s</w:t>
      </w:r>
      <w:r w:rsidRPr="00EB487B">
        <w:rPr>
          <w:rStyle w:val="StyleUnderline"/>
        </w:rPr>
        <w:t xml:space="preserve"> </w:t>
      </w:r>
      <w:r w:rsidRPr="00B1088D">
        <w:rPr>
          <w:rStyle w:val="StyleUnderline"/>
          <w:highlight w:val="green"/>
        </w:rPr>
        <w:t>patents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21CB919F" w14:textId="77777777" w:rsidR="00EB261D" w:rsidRPr="00EB487B" w:rsidRDefault="00EB261D" w:rsidP="00EB261D">
      <w:pPr>
        <w:rPr>
          <w:sz w:val="12"/>
        </w:rPr>
      </w:pPr>
      <w:r w:rsidRPr="00B1088D">
        <w:rPr>
          <w:rStyle w:val="StyleUnderline"/>
          <w:highlight w:val="green"/>
        </w:rPr>
        <w:lastRenderedPageBreak/>
        <w:t>The Federal Circuit rejected UC’s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199E354A" w14:textId="77777777" w:rsidR="00EB261D" w:rsidRPr="00EB487B" w:rsidRDefault="00EB261D" w:rsidP="00EB261D">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656F1805" w14:textId="77777777" w:rsidR="00EB261D" w:rsidRPr="00EB487B" w:rsidRDefault="00EB261D" w:rsidP="00EB261D">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71F9643C" w14:textId="77777777" w:rsidR="00EB261D" w:rsidRPr="00EB487B" w:rsidRDefault="00EB261D" w:rsidP="00EB261D">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European Patent Office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 grant it had issued 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1088D">
        <w:rPr>
          <w:rStyle w:val="StyleUnderline"/>
          <w:highlight w:val="green"/>
        </w:rPr>
        <w:t>the</w:t>
      </w:r>
      <w:r w:rsidRPr="00EB487B">
        <w:rPr>
          <w:rStyle w:val="StyleUnderline"/>
        </w:rPr>
        <w:t xml:space="preserve"> EPO’s rulings have </w:t>
      </w:r>
      <w:r w:rsidRPr="00B1088D">
        <w:rPr>
          <w:rStyle w:val="StyleUnderline"/>
          <w:highlight w:val="green"/>
        </w:rPr>
        <w:t>resulted in</w:t>
      </w:r>
      <w:r w:rsidRPr="00EB487B">
        <w:rPr>
          <w:rStyle w:val="StyleUnderline"/>
        </w:rPr>
        <w:t xml:space="preserve"> </w:t>
      </w:r>
      <w:r w:rsidRPr="00B1088D">
        <w:rPr>
          <w:rStyle w:val="Emphasis"/>
          <w:highlight w:val="green"/>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07874BA2" w14:textId="77777777" w:rsidR="00EB261D" w:rsidRDefault="00EB261D" w:rsidP="00EB261D">
      <w:pPr>
        <w:rPr>
          <w:sz w:val="12"/>
        </w:rPr>
      </w:pPr>
      <w:r w:rsidRPr="00EB487B">
        <w:rPr>
          <w:sz w:val="12"/>
        </w:rPr>
        <w:t xml:space="preserve">Perhaps </w:t>
      </w:r>
      <w:r w:rsidRPr="00EB487B">
        <w:rPr>
          <w:rStyle w:val="StyleUnderline"/>
        </w:rPr>
        <w:t xml:space="preserve">the most worrying development has been </w:t>
      </w:r>
      <w:r w:rsidRPr="00B1088D">
        <w:rPr>
          <w:rStyle w:val="StyleUnderline"/>
          <w:highlight w:val="green"/>
        </w:rPr>
        <w:t xml:space="preserve">the </w:t>
      </w:r>
      <w:r w:rsidRPr="00B1088D">
        <w:rPr>
          <w:rStyle w:val="Emphasis"/>
          <w:highlight w:val="green"/>
        </w:rPr>
        <w:t>renewal of</w:t>
      </w:r>
      <w:r w:rsidRPr="00EB487B">
        <w:rPr>
          <w:rStyle w:val="Emphasis"/>
        </w:rPr>
        <w:t xml:space="preserve"> UC and the Broad Institute’s legal </w:t>
      </w:r>
      <w:r w:rsidRPr="00B1088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 xml:space="preserve">significant uncertainty as to </w:t>
      </w:r>
      <w:r w:rsidRPr="002031ED">
        <w:rPr>
          <w:rStyle w:val="Emphasis"/>
        </w:rPr>
        <w:t xml:space="preserve">the </w:t>
      </w:r>
      <w:r w:rsidRPr="002031ED">
        <w:rPr>
          <w:rStyle w:val="Emphasis"/>
        </w:rPr>
        <w:lastRenderedPageBreak/>
        <w:t xml:space="preserve">final </w:t>
      </w:r>
      <w:r w:rsidRPr="00B1088D">
        <w:rPr>
          <w:rStyle w:val="Emphasis"/>
          <w:highlight w:val="green"/>
        </w:rPr>
        <w:t>determination of ownership and patentability</w:t>
      </w:r>
      <w:r w:rsidRPr="00B1088D">
        <w:rPr>
          <w:sz w:val="12"/>
          <w:highlight w:val="green"/>
        </w:rPr>
        <w:t xml:space="preserve">. </w:t>
      </w:r>
      <w:r w:rsidRPr="00B1088D">
        <w:rPr>
          <w:rStyle w:val="StyleUnderline"/>
          <w:highlight w:val="green"/>
        </w:rPr>
        <w:t>What is certain</w:t>
      </w:r>
      <w:r w:rsidRPr="00EB487B">
        <w:rPr>
          <w:rStyle w:val="StyleUnderline"/>
        </w:rPr>
        <w:t xml:space="preserve">, however, </w:t>
      </w:r>
      <w:r w:rsidRPr="00B1088D">
        <w:rPr>
          <w:rStyle w:val="StyleUnderline"/>
          <w:highlight w:val="green"/>
        </w:rPr>
        <w:t xml:space="preserve">is the need for </w:t>
      </w:r>
      <w:r w:rsidRPr="00B1088D">
        <w:rPr>
          <w:rStyle w:val="Emphasis"/>
          <w:highlight w:val="green"/>
        </w:rPr>
        <w:t>greater clarity</w:t>
      </w:r>
      <w:r w:rsidRPr="00EB487B">
        <w:rPr>
          <w:sz w:val="12"/>
        </w:rPr>
        <w:t xml:space="preserve"> in patent rights in order </w:t>
      </w:r>
      <w:r w:rsidRPr="00B1088D">
        <w:rPr>
          <w:rStyle w:val="Emphasis"/>
          <w:highlight w:val="green"/>
        </w:rPr>
        <w:t>to make researchers feel secure</w:t>
      </w:r>
      <w:r w:rsidRPr="00EB487B">
        <w:rPr>
          <w:rStyle w:val="Emphasis"/>
        </w:rPr>
        <w:t xml:space="preserve"> </w:t>
      </w:r>
      <w:r w:rsidRPr="00B1088D">
        <w:rPr>
          <w:rStyle w:val="Emphasis"/>
          <w:highlight w:val="green"/>
        </w:rPr>
        <w:t>in developing 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6C6D46D0" w14:textId="77777777" w:rsidR="00EB261D" w:rsidRDefault="00EB261D" w:rsidP="00EB261D">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374285E9" w14:textId="77777777" w:rsidR="00EB261D" w:rsidRPr="00EC5891" w:rsidRDefault="00EB261D" w:rsidP="00EB261D">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r w:rsidRPr="00E151A9">
        <w:t>https://www.biocompare.com/Editorial-Articles/559757-CRISPR-Cas-Gene-Editing-A-New-Weapon-against-Infectious-Disease/</w:t>
      </w:r>
      <w:r w:rsidRPr="00EC5891">
        <w:t>] BC</w:t>
      </w:r>
    </w:p>
    <w:p w14:paraId="0E18084D" w14:textId="77777777" w:rsidR="00EB261D" w:rsidRPr="00EC5891" w:rsidRDefault="00EB261D" w:rsidP="00EB261D">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 xml:space="preserve">-Cas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1088D">
        <w:rPr>
          <w:rStyle w:val="Emphasis"/>
          <w:highlight w:val="green"/>
        </w:rPr>
        <w:t xml:space="preserve">infections </w:t>
      </w:r>
      <w:r w:rsidRPr="004F266C">
        <w:rPr>
          <w:rStyle w:val="Emphasis"/>
        </w:rPr>
        <w:t>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host-pathogen interactions </w:t>
      </w:r>
      <w:r w:rsidRPr="004F266C">
        <w:rPr>
          <w:rStyle w:val="StyleUnderline"/>
          <w:highlight w:val="green"/>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4F266C">
        <w:rPr>
          <w:rStyle w:val="Emphasis"/>
          <w:highlight w:val="green"/>
        </w:rPr>
        <w:t>infectious disease.</w:t>
      </w:r>
    </w:p>
    <w:p w14:paraId="4B031E7B" w14:textId="77777777" w:rsidR="00EB261D" w:rsidRPr="00790705" w:rsidRDefault="00EB261D" w:rsidP="00EB261D">
      <w:pPr>
        <w:rPr>
          <w:sz w:val="12"/>
          <w:szCs w:val="12"/>
        </w:rPr>
      </w:pPr>
      <w:r w:rsidRPr="00790705">
        <w:rPr>
          <w:sz w:val="12"/>
          <w:szCs w:val="12"/>
        </w:rPr>
        <w:t>The CRISPR revolution</w:t>
      </w:r>
    </w:p>
    <w:p w14:paraId="51B52A7A" w14:textId="77777777" w:rsidR="00EB261D" w:rsidRPr="00790705" w:rsidRDefault="00EB261D" w:rsidP="00EB261D">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was first discovered in E.coli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1088D">
        <w:rPr>
          <w:rStyle w:val="Emphasis"/>
          <w:highlight w:val="green"/>
        </w:rPr>
        <w:t>the expanded</w:t>
      </w:r>
      <w:r w:rsidRPr="00EC5891">
        <w:rPr>
          <w:rStyle w:val="Emphasis"/>
        </w:rPr>
        <w:t xml:space="preserve"> CRISPR </w:t>
      </w:r>
      <w:r w:rsidRPr="00B1088D">
        <w:rPr>
          <w:rStyle w:val="Emphasis"/>
          <w:highlight w:val="green"/>
        </w:rPr>
        <w:t>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(CRISPRi and CRISPRa) </w:t>
      </w:r>
      <w:r w:rsidRPr="00B1088D">
        <w:rPr>
          <w:rStyle w:val="Emphasis"/>
          <w:highlight w:val="green"/>
        </w:rPr>
        <w:t>and base editing</w:t>
      </w:r>
      <w:r w:rsidRPr="00B1088D">
        <w:rPr>
          <w:sz w:val="12"/>
          <w:highlight w:val="green"/>
        </w:rPr>
        <w:t>.</w:t>
      </w:r>
    </w:p>
    <w:p w14:paraId="2E2B6356" w14:textId="77777777" w:rsidR="00EB261D" w:rsidRPr="00790705" w:rsidRDefault="00EB261D" w:rsidP="00EB261D">
      <w:pPr>
        <w:rPr>
          <w:sz w:val="12"/>
        </w:rPr>
      </w:pPr>
      <w:r w:rsidRPr="00790705">
        <w:rPr>
          <w:sz w:val="12"/>
        </w:rPr>
        <w:t xml:space="preserve">Since the first CRISPR gene-editing experiments were demonstrated in 2012, </w:t>
      </w:r>
      <w:r w:rsidRPr="00EC5891">
        <w:rPr>
          <w:rStyle w:val="StyleUnderline"/>
        </w:rPr>
        <w:t xml:space="preserve">the </w:t>
      </w:r>
      <w:r w:rsidRPr="00B1088D">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B1088D">
        <w:rPr>
          <w:rStyle w:val="Emphasis"/>
          <w:highlight w:val="green"/>
        </w:rPr>
        <w:t>has</w:t>
      </w:r>
      <w:r w:rsidRPr="00EC5891">
        <w:rPr>
          <w:rStyle w:val="Emphasis"/>
        </w:rPr>
        <w:t xml:space="preserve"> already </w:t>
      </w:r>
      <w:r w:rsidRPr="00B1088D">
        <w:rPr>
          <w:rStyle w:val="Emphasis"/>
          <w:highlight w:val="green"/>
        </w:rPr>
        <w:t>shown promise in the prevention of malaria</w:t>
      </w:r>
      <w:r w:rsidRPr="00EC5891">
        <w:rPr>
          <w:rStyle w:val="Emphasis"/>
        </w:rPr>
        <w:t xml:space="preserve">, </w:t>
      </w:r>
      <w:r w:rsidRPr="00B1088D">
        <w:rPr>
          <w:rStyle w:val="Emphasis"/>
          <w:highlight w:val="green"/>
        </w:rPr>
        <w:t>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518EABFD" w14:textId="77777777" w:rsidR="00EB261D" w:rsidRDefault="00EB261D" w:rsidP="00EB261D">
      <w:r>
        <w:t>Functional genomics with CRISPR to determine new antimicrobial targets</w:t>
      </w:r>
    </w:p>
    <w:p w14:paraId="6968E944" w14:textId="77777777" w:rsidR="00EB261D" w:rsidRPr="00EC5891" w:rsidRDefault="00EB261D" w:rsidP="00EB261D">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 discovery</w:t>
      </w:r>
      <w:r w:rsidRPr="00EC5891">
        <w:rPr>
          <w:rStyle w:val="StyleUnderline"/>
        </w:rPr>
        <w:t xml:space="preserve"> </w:t>
      </w:r>
      <w:r w:rsidRPr="00B1088D">
        <w:rPr>
          <w:rStyle w:val="StyleUnderline"/>
          <w:highlight w:val="green"/>
        </w:rPr>
        <w:t>and</w:t>
      </w:r>
      <w:r w:rsidRPr="00EC5891">
        <w:rPr>
          <w:rStyle w:val="StyleUnderline"/>
        </w:rPr>
        <w:t xml:space="preserve"> vaccine </w:t>
      </w:r>
      <w:r w:rsidRPr="00B1088D">
        <w:rPr>
          <w:rStyle w:val="StyleUnderline"/>
          <w:highlight w:val="green"/>
        </w:rPr>
        <w:t>development</w:t>
      </w:r>
      <w:r w:rsidRPr="00790705">
        <w:rPr>
          <w:sz w:val="12"/>
        </w:rPr>
        <w:t xml:space="preserve">. Soon after its </w:t>
      </w:r>
      <w:r w:rsidRPr="00790705">
        <w:rPr>
          <w:sz w:val="12"/>
        </w:rPr>
        <w:lastRenderedPageBreak/>
        <w:t xml:space="preserve">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14:paraId="78C9C62B" w14:textId="77777777" w:rsidR="00EB261D" w:rsidRPr="00790705" w:rsidRDefault="00EB261D" w:rsidP="00EB261D">
      <w:pPr>
        <w:rPr>
          <w:sz w:val="12"/>
          <w:szCs w:val="12"/>
        </w:rPr>
      </w:pPr>
      <w:r w:rsidRPr="00790705">
        <w:rPr>
          <w:sz w:val="12"/>
          <w:szCs w:val="12"/>
        </w:rPr>
        <w:t>CRISPR-Cas9 as a next-generation diagnostic for antimicrobial-resistance genes</w:t>
      </w:r>
    </w:p>
    <w:p w14:paraId="6FC4521C" w14:textId="77777777" w:rsidR="00EB261D" w:rsidRPr="00EC5891" w:rsidRDefault="00EB261D" w:rsidP="00EB261D">
      <w:pPr>
        <w:rPr>
          <w:rStyle w:val="StyleUnderline"/>
        </w:rPr>
      </w:pPr>
      <w:r w:rsidRPr="00790705">
        <w:rPr>
          <w:sz w:val="12"/>
        </w:rPr>
        <w:t xml:space="preserve">Since the discovery of penicillin in 1928, </w:t>
      </w:r>
      <w:r w:rsidRPr="00B1088D">
        <w:rPr>
          <w:rStyle w:val="StyleUnderline"/>
          <w:highlight w:val="green"/>
        </w:rPr>
        <w:t>antibiotics</w:t>
      </w:r>
      <w:r w:rsidRPr="00EC5891">
        <w:rPr>
          <w:rStyle w:val="StyleUnderline"/>
        </w:rPr>
        <w:t xml:space="preserve"> have been the main treatment against bacterial infections</w:t>
      </w:r>
      <w:r w:rsidRPr="00B1088D">
        <w:rPr>
          <w:sz w:val="12"/>
          <w:highlight w:val="green"/>
        </w:rPr>
        <w:t>, r</w:t>
      </w:r>
      <w:r w:rsidRPr="00B1088D">
        <w:rPr>
          <w:rStyle w:val="Emphasis"/>
          <w:highlight w:val="green"/>
        </w:rPr>
        <w:t>educ</w:t>
      </w:r>
      <w:r w:rsidRPr="00EC5891">
        <w:rPr>
          <w:rStyle w:val="Emphasis"/>
        </w:rPr>
        <w:t xml:space="preserve">ing </w:t>
      </w:r>
      <w:r w:rsidRPr="00B1088D">
        <w:rPr>
          <w:rStyle w:val="Emphasis"/>
          <w:highlight w:val="green"/>
        </w:rPr>
        <w:t>mortality and</w:t>
      </w:r>
      <w:r w:rsidRPr="00EC5891">
        <w:rPr>
          <w:rStyle w:val="Emphasis"/>
        </w:rPr>
        <w:t xml:space="preserve"> significantly </w:t>
      </w:r>
      <w:r w:rsidRPr="00B1088D">
        <w:rPr>
          <w:rStyle w:val="Emphasis"/>
          <w:highlight w:val="green"/>
        </w:rPr>
        <w:t>improv</w:t>
      </w:r>
      <w:r w:rsidRPr="00EC5891">
        <w:rPr>
          <w:rStyle w:val="Emphasis"/>
        </w:rPr>
        <w:t xml:space="preserve">ing </w:t>
      </w:r>
      <w:r w:rsidRPr="00B1088D">
        <w:rPr>
          <w:rStyle w:val="Emphasis"/>
          <w:highlight w:val="green"/>
        </w:rPr>
        <w:t>life expectancy</w:t>
      </w:r>
      <w:r w:rsidRPr="00EC5891">
        <w:rPr>
          <w:rStyle w:val="Emphasis"/>
        </w:rPr>
        <w:t xml:space="preserve"> the world over.</w:t>
      </w:r>
      <w:r w:rsidRPr="00790705">
        <w:rPr>
          <w:sz w:val="12"/>
        </w:rPr>
        <w:t xml:space="preserve"> </w:t>
      </w:r>
      <w:r w:rsidRPr="00B1088D">
        <w:rPr>
          <w:rStyle w:val="StyleUnderline"/>
          <w:highlight w:val="green"/>
        </w:rPr>
        <w:t>But the ability of microbes to rapidly mutate</w:t>
      </w:r>
      <w:r w:rsidRPr="00EC5891">
        <w:rPr>
          <w:rStyle w:val="StyleUnderline"/>
        </w:rPr>
        <w:t xml:space="preserve"> and share genetic information</w:t>
      </w:r>
      <w:r w:rsidRPr="00790705">
        <w:rPr>
          <w:sz w:val="12"/>
        </w:rPr>
        <w:t xml:space="preserve">, as well as the overprescription of antibiotics, </w:t>
      </w:r>
      <w:r w:rsidRPr="00B1088D">
        <w:rPr>
          <w:rStyle w:val="Emphasis"/>
          <w:highlight w:val="green"/>
        </w:rPr>
        <w:t>has led to the emergence of 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1088D">
        <w:rPr>
          <w:rStyle w:val="Emphasis"/>
          <w:highlight w:val="green"/>
        </w:rPr>
        <w:t xml:space="preserve">resistance </w:t>
      </w:r>
      <w:r w:rsidRPr="00EC5891">
        <w:rPr>
          <w:rStyle w:val="Emphasis"/>
        </w:rPr>
        <w:t xml:space="preserve">is thought to </w:t>
      </w:r>
      <w:r w:rsidRPr="00B1088D">
        <w:rPr>
          <w:rStyle w:val="Emphasis"/>
          <w:highlight w:val="green"/>
        </w:rPr>
        <w:t>cause</w:t>
      </w:r>
      <w:r w:rsidRPr="00EC5891">
        <w:rPr>
          <w:rStyle w:val="Emphasis"/>
        </w:rPr>
        <w:t xml:space="preserve"> around </w:t>
      </w:r>
      <w:r w:rsidRPr="00B1088D">
        <w:rPr>
          <w:rStyle w:val="Emphasis"/>
          <w:highlight w:val="green"/>
        </w:rPr>
        <w:t>700,000 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598EEAFD" w14:textId="77777777" w:rsidR="00EB261D" w:rsidRPr="00EC5891" w:rsidRDefault="00EB261D" w:rsidP="00EB261D">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1088D">
        <w:rPr>
          <w:rStyle w:val="Emphasis"/>
          <w:highlight w:val="green"/>
        </w:rPr>
        <w:t>metagenomic analysis is hampered by</w:t>
      </w:r>
      <w:r w:rsidRPr="00EC5891">
        <w:rPr>
          <w:rStyle w:val="Emphasis"/>
        </w:rPr>
        <w:t xml:space="preserve"> the </w:t>
      </w:r>
      <w:r w:rsidRPr="00B1088D">
        <w:rPr>
          <w:rStyle w:val="Emphasis"/>
          <w:highlight w:val="green"/>
        </w:rPr>
        <w:t>low abundance of</w:t>
      </w:r>
      <w:r w:rsidRPr="00EC5891">
        <w:rPr>
          <w:rStyle w:val="Emphasis"/>
        </w:rPr>
        <w:t xml:space="preserve"> resistant </w:t>
      </w:r>
      <w:r w:rsidRPr="00B1088D">
        <w:rPr>
          <w:rStyle w:val="Emphasis"/>
          <w:highlight w:val="green"/>
        </w:rPr>
        <w:t>pathogens</w:t>
      </w:r>
      <w:r w:rsidRPr="00EC5891">
        <w:rPr>
          <w:rStyle w:val="Emphasis"/>
        </w:rPr>
        <w:t xml:space="preserve">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1088D">
        <w:rPr>
          <w:rStyle w:val="StyleUnderline"/>
          <w:highlight w:val="green"/>
        </w:rPr>
        <w:t xml:space="preserve">including </w:t>
      </w:r>
      <w:r w:rsidRPr="004F266C">
        <w:rPr>
          <w:rStyle w:val="StyleUnderline"/>
        </w:rPr>
        <w:t xml:space="preserve">those infected with </w:t>
      </w:r>
      <w:r w:rsidRPr="00B1088D">
        <w:rPr>
          <w:rStyle w:val="Emphasis"/>
          <w:highlight w:val="green"/>
        </w:rPr>
        <w:t>pneumonia</w:t>
      </w:r>
      <w:r w:rsidRPr="00EC5891">
        <w:rPr>
          <w:rStyle w:val="Emphasis"/>
        </w:rPr>
        <w:t>-causing bacteria</w:t>
      </w:r>
      <w:r w:rsidRPr="00EC5891">
        <w:rPr>
          <w:rStyle w:val="StyleUnderline"/>
        </w:rPr>
        <w:t xml:space="preserve"> </w:t>
      </w:r>
      <w:r w:rsidRPr="00B1088D">
        <w:rPr>
          <w:rStyle w:val="StyleUnderline"/>
          <w:highlight w:val="green"/>
        </w:rPr>
        <w:t>and</w:t>
      </w:r>
      <w:r w:rsidRPr="00EC5891">
        <w:rPr>
          <w:rStyle w:val="StyleUnderline"/>
        </w:rPr>
        <w:t xml:space="preserve"> Plasmodium falciparum, </w:t>
      </w:r>
      <w:r w:rsidRPr="00EC5891">
        <w:rPr>
          <w:rStyle w:val="Emphasis"/>
        </w:rPr>
        <w:t xml:space="preserve">the </w:t>
      </w:r>
      <w:r w:rsidRPr="00B1088D">
        <w:rPr>
          <w:rStyle w:val="Emphasis"/>
          <w:highlight w:val="green"/>
        </w:rPr>
        <w:t>malaria</w:t>
      </w:r>
      <w:r w:rsidRPr="00EC5891">
        <w:rPr>
          <w:rStyle w:val="Emphasis"/>
        </w:rPr>
        <w:t xml:space="preserve"> parasite.</w:t>
      </w:r>
    </w:p>
    <w:p w14:paraId="5AD9DEA0" w14:textId="77777777" w:rsidR="00EB261D" w:rsidRPr="00790705" w:rsidRDefault="00EB261D" w:rsidP="00EB261D">
      <w:pPr>
        <w:rPr>
          <w:sz w:val="12"/>
          <w:szCs w:val="12"/>
        </w:rPr>
      </w:pPr>
      <w:r w:rsidRPr="00790705">
        <w:rPr>
          <w:sz w:val="12"/>
          <w:szCs w:val="12"/>
        </w:rPr>
        <w:t>Selectively controlling the microbiome</w:t>
      </w:r>
    </w:p>
    <w:p w14:paraId="733E7D7C" w14:textId="77777777" w:rsidR="00EB261D" w:rsidRPr="00790705" w:rsidRDefault="00EB261D" w:rsidP="00EB261D">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3F60E453" w14:textId="77777777" w:rsidR="00EB261D" w:rsidRPr="00EC5891" w:rsidRDefault="00EB261D" w:rsidP="00EB261D">
      <w:pPr>
        <w:rPr>
          <w:rStyle w:val="StyleUnderline"/>
        </w:rPr>
      </w:pPr>
      <w:r w:rsidRPr="00790705">
        <w:rPr>
          <w:sz w:val="12"/>
        </w:rPr>
        <w:t>In a recent Nature Communications paper</w:t>
      </w:r>
      <w:r w:rsidRPr="00EC5891">
        <w:rPr>
          <w:rStyle w:val="Emphasis"/>
        </w:rPr>
        <w:t xml:space="preserve">, 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1088D">
        <w:rPr>
          <w:rStyle w:val="Emphasis"/>
          <w:highlight w:val="green"/>
        </w:rPr>
        <w:t>but leave</w:t>
      </w:r>
      <w:r w:rsidRPr="00EC5891">
        <w:rPr>
          <w:rStyle w:val="Emphasis"/>
        </w:rPr>
        <w:t xml:space="preserve"> </w:t>
      </w:r>
      <w:r w:rsidRPr="00B1088D">
        <w:rPr>
          <w:rStyle w:val="Emphasis"/>
          <w:highlight w:val="green"/>
        </w:rPr>
        <w:t>other</w:t>
      </w:r>
      <w:r w:rsidRPr="00EC5891">
        <w:rPr>
          <w:rStyle w:val="Emphasis"/>
        </w:rPr>
        <w:t xml:space="preserve"> bacteria </w:t>
      </w:r>
      <w:r w:rsidRPr="00B1088D">
        <w:rPr>
          <w:rStyle w:val="Emphasis"/>
          <w:highlight w:val="green"/>
        </w:rPr>
        <w:t>species</w:t>
      </w:r>
      <w:r w:rsidRPr="00EC5891">
        <w:rPr>
          <w:rStyle w:val="Emphasis"/>
        </w:rPr>
        <w:t xml:space="preserve"> in a co-culture </w:t>
      </w:r>
      <w:r w:rsidRPr="00B1088D">
        <w:rPr>
          <w:rStyle w:val="Emphasis"/>
          <w:highlight w:val="green"/>
        </w:rPr>
        <w:t>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03241BBF" w14:textId="77777777" w:rsidR="00EB261D" w:rsidRPr="00790705" w:rsidRDefault="00EB261D" w:rsidP="00EB261D">
      <w:pPr>
        <w:rPr>
          <w:sz w:val="12"/>
          <w:szCs w:val="12"/>
        </w:rPr>
      </w:pPr>
      <w:r w:rsidRPr="00790705">
        <w:rPr>
          <w:sz w:val="12"/>
          <w:szCs w:val="12"/>
        </w:rPr>
        <w:t>CRISPR: as nature intended?</w:t>
      </w:r>
    </w:p>
    <w:p w14:paraId="1B492ED4" w14:textId="77777777" w:rsidR="00EB261D" w:rsidRPr="00790705" w:rsidRDefault="00EB261D" w:rsidP="00EB261D">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1088D">
        <w:rPr>
          <w:rStyle w:val="StyleUnderline"/>
          <w:highlight w:val="green"/>
        </w:rPr>
        <w:t>is</w:t>
      </w:r>
      <w:r w:rsidRPr="00EC5891">
        <w:rPr>
          <w:rStyle w:val="StyleUnderline"/>
        </w:rPr>
        <w:t xml:space="preserve"> </w:t>
      </w:r>
      <w:r w:rsidRPr="00B1088D">
        <w:rPr>
          <w:rStyle w:val="StyleUnderline"/>
          <w:highlight w:val="green"/>
        </w:rPr>
        <w:t>now being used in medicine against</w:t>
      </w:r>
      <w:r w:rsidRPr="00EC5891">
        <w:rPr>
          <w:rStyle w:val="StyleUnderline"/>
        </w:rPr>
        <w:t xml:space="preserve"> the bacteria themselves to </w:t>
      </w:r>
      <w:r w:rsidRPr="00EC5891">
        <w:rPr>
          <w:rStyle w:val="StyleUnderline"/>
        </w:rPr>
        <w:lastRenderedPageBreak/>
        <w:t xml:space="preserve">fight infectious </w:t>
      </w:r>
      <w:r w:rsidRPr="00B1088D">
        <w:rPr>
          <w:rStyle w:val="StyleUnderline"/>
          <w:highlight w:val="green"/>
        </w:rPr>
        <w:t>disease</w:t>
      </w:r>
      <w:r w:rsidRPr="00790705">
        <w:rPr>
          <w:sz w:val="12"/>
        </w:rPr>
        <w:t xml:space="preserve">. </w:t>
      </w:r>
      <w:r w:rsidRPr="00EC5891">
        <w:rPr>
          <w:rStyle w:val="Emphasis"/>
        </w:rPr>
        <w:t xml:space="preserve">And </w:t>
      </w:r>
      <w:r w:rsidRPr="00B1088D">
        <w:rPr>
          <w:rStyle w:val="Emphasis"/>
          <w:highlight w:val="green"/>
        </w:rPr>
        <w:t>not only bacteria</w:t>
      </w:r>
      <w:r w:rsidRPr="00B1088D">
        <w:rPr>
          <w:sz w:val="12"/>
          <w:highlight w:val="green"/>
        </w:rPr>
        <w:t>—</w:t>
      </w:r>
      <w:r w:rsidRPr="00B1088D">
        <w:rPr>
          <w:rStyle w:val="StyleUnderline"/>
          <w:highlight w:val="green"/>
        </w:rPr>
        <w:t>recent work</w:t>
      </w:r>
      <w:r w:rsidRPr="00EC5891">
        <w:rPr>
          <w:rStyle w:val="StyleUnderline"/>
        </w:rPr>
        <w:t xml:space="preserve"> from the Broad Institute </w:t>
      </w:r>
      <w:r w:rsidRPr="00B1088D">
        <w:rPr>
          <w:rStyle w:val="StyleUnderline"/>
          <w:highlight w:val="green"/>
        </w:rPr>
        <w:t>used</w:t>
      </w:r>
      <w:r w:rsidRPr="00EC5891">
        <w:rPr>
          <w:rStyle w:val="StyleUnderline"/>
        </w:rPr>
        <w:t xml:space="preserve"> the Cas13 protein from the </w:t>
      </w:r>
      <w:r w:rsidRPr="00B1088D">
        <w:rPr>
          <w:rStyle w:val="StyleUnderline"/>
          <w:highlight w:val="green"/>
        </w:rPr>
        <w:t>CRISPR</w:t>
      </w:r>
      <w:r w:rsidRPr="00EC5891">
        <w:rPr>
          <w:rStyle w:val="StyleUnderline"/>
        </w:rPr>
        <w:t xml:space="preserve"> system </w:t>
      </w:r>
      <w:r w:rsidRPr="00B1088D">
        <w:rPr>
          <w:rStyle w:val="StyleUnderline"/>
          <w:highlight w:val="green"/>
        </w:rPr>
        <w:t>to</w:t>
      </w:r>
      <w:r w:rsidRPr="00EC5891">
        <w:rPr>
          <w:rStyle w:val="StyleUnderline"/>
        </w:rPr>
        <w:t xml:space="preserve"> selectively target and </w:t>
      </w:r>
      <w:r w:rsidRPr="00B1088D">
        <w:rPr>
          <w:rStyle w:val="StyleUnderline"/>
          <w:highlight w:val="green"/>
        </w:rPr>
        <w:t>destroy</w:t>
      </w:r>
      <w:r w:rsidRPr="00EC5891">
        <w:rPr>
          <w:rStyle w:val="StyleUnderline"/>
        </w:rPr>
        <w:t xml:space="preserve"> single-stranded RNA </w:t>
      </w:r>
      <w:r w:rsidRPr="00B1088D">
        <w:rPr>
          <w:rStyle w:val="Emphasis"/>
          <w:highlight w:val="green"/>
        </w:rPr>
        <w:t>viruses</w:t>
      </w:r>
      <w:r w:rsidRPr="00EC5891">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61963696" w14:textId="77777777" w:rsidR="00EB261D" w:rsidRDefault="00EB261D" w:rsidP="00EB261D">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1088D">
        <w:rPr>
          <w:rStyle w:val="Emphasis"/>
          <w:highlight w:val="green"/>
        </w:rPr>
        <w:t>CRISPR machinery can</w:t>
      </w:r>
      <w:r w:rsidRPr="00EC5891">
        <w:rPr>
          <w:rStyle w:val="Emphasis"/>
        </w:rPr>
        <w:t xml:space="preserve"> </w:t>
      </w:r>
      <w:r w:rsidRPr="00B1088D">
        <w:rPr>
          <w:rStyle w:val="Emphasis"/>
          <w:highlight w:val="green"/>
        </w:rPr>
        <w:t>be quickly altered</w:t>
      </w:r>
      <w:r w:rsidRPr="00EC5891">
        <w:rPr>
          <w:rStyle w:val="Emphasis"/>
        </w:rPr>
        <w:t xml:space="preserve"> to destroy the new target as an antimicrobial drug, or detect it as a diagnostic</w:t>
      </w:r>
      <w:r w:rsidRPr="00790705">
        <w:rPr>
          <w:sz w:val="12"/>
        </w:rPr>
        <w:t xml:space="preserve">. Work will now move onto demonstrate that </w:t>
      </w:r>
      <w:r w:rsidRPr="00EC5891">
        <w:rPr>
          <w:rStyle w:val="Emphasis"/>
        </w:rPr>
        <w:t xml:space="preserve">these </w:t>
      </w:r>
      <w:r w:rsidRPr="00B1088D">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rsidRPr="00790705">
        <w:rPr>
          <w:sz w:val="12"/>
        </w:rPr>
        <w:t>.</w:t>
      </w:r>
    </w:p>
    <w:p w14:paraId="5AB8F27B" w14:textId="77777777" w:rsidR="00EB261D" w:rsidRPr="0044383B" w:rsidRDefault="00EB261D" w:rsidP="00EB261D">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14:paraId="043B384C" w14:textId="77777777" w:rsidR="00EB261D" w:rsidRPr="00261B7E" w:rsidRDefault="00EB261D" w:rsidP="00EB261D">
      <w:pPr>
        <w:rPr>
          <w:rStyle w:val="Style13ptBold"/>
          <w:b w:val="0"/>
          <w:sz w:val="16"/>
        </w:rPr>
      </w:pPr>
      <w:r>
        <w:rPr>
          <w:rStyle w:val="Style13ptBold"/>
        </w:rPr>
        <w:t xml:space="preserve">Supriya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hyperlink r:id="rId9" w:history="1">
        <w:r w:rsidRPr="00261B7E">
          <w:rPr>
            <w:rStyle w:val="Hyperlink"/>
          </w:rPr>
          <w:t>https://www.news-medical.net/news/20210419/Humans-versus-viruses-Can-we-avoid-extinction-in-near-future.aspx</w:t>
        </w:r>
      </w:hyperlink>
      <w:r w:rsidRPr="00261B7E">
        <w:t>] BC</w:t>
      </w:r>
    </w:p>
    <w:p w14:paraId="6EEB6664" w14:textId="77777777" w:rsidR="00EB261D" w:rsidRPr="00E079CA" w:rsidRDefault="00EB261D" w:rsidP="00EB261D">
      <w:pPr>
        <w:rPr>
          <w:rStyle w:val="StyleUnderline"/>
        </w:rPr>
      </w:pPr>
      <w:r w:rsidRPr="00E079CA">
        <w:rPr>
          <w:rStyle w:val="StyleUnderline"/>
        </w:rPr>
        <w:t xml:space="preserve">Expert argues that </w:t>
      </w:r>
      <w:r w:rsidRPr="00261B7E">
        <w:rPr>
          <w:rStyle w:val="StyleUnderline"/>
          <w:highlight w:val="green"/>
        </w:rPr>
        <w:t>human-caused changes to the environment</w:t>
      </w:r>
      <w:r w:rsidRPr="00E079CA">
        <w:rPr>
          <w:rStyle w:val="StyleUnderline"/>
        </w:rPr>
        <w:t xml:space="preserve"> can </w:t>
      </w:r>
      <w:r w:rsidRPr="00261B7E">
        <w:rPr>
          <w:rStyle w:val="StyleUnderline"/>
          <w:highlight w:val="green"/>
        </w:rPr>
        <w:t>lead to the emergence of pathogens</w:t>
      </w:r>
      <w:r w:rsidRPr="00E079CA">
        <w:rPr>
          <w:rStyle w:val="StyleUnderline"/>
        </w:rPr>
        <w:t xml:space="preserve">, not only from outside but also from our own microbiome, </w:t>
      </w:r>
      <w:r w:rsidRPr="00261B7E">
        <w:rPr>
          <w:rStyle w:val="StyleUnderline"/>
          <w:highlight w:val="green"/>
        </w:rPr>
        <w:t>which can pave the way for</w:t>
      </w:r>
      <w:r w:rsidRPr="00E079CA">
        <w:rPr>
          <w:rStyle w:val="StyleUnderline"/>
        </w:rPr>
        <w:t xml:space="preserve"> large-scale destruction of humans and even our </w:t>
      </w:r>
      <w:r w:rsidRPr="00261B7E">
        <w:rPr>
          <w:rStyle w:val="Emphasis"/>
          <w:highlight w:val="green"/>
        </w:rPr>
        <w:t>extinction</w:t>
      </w:r>
      <w:r w:rsidRPr="00E079CA">
        <w:rPr>
          <w:rStyle w:val="Emphasis"/>
        </w:rPr>
        <w:t>.</w:t>
      </w:r>
    </w:p>
    <w:p w14:paraId="57C3FFAA" w14:textId="77777777" w:rsidR="00EB261D" w:rsidRPr="00E079CA" w:rsidRDefault="00EB261D" w:rsidP="00EB261D">
      <w:pPr>
        <w:rPr>
          <w:rStyle w:val="StyleUnderline"/>
        </w:rPr>
      </w:pPr>
      <w:r w:rsidRPr="00261B7E">
        <w:rPr>
          <w:rStyle w:val="StyleUnderline"/>
          <w:highlight w:val="green"/>
        </w:rPr>
        <w:t xml:space="preserve">Whenever </w:t>
      </w:r>
      <w:r w:rsidRPr="0044383B">
        <w:rPr>
          <w:rStyle w:val="StyleUnderline"/>
          <w:highlight w:val="green"/>
        </w:rPr>
        <w:t>there is a change</w:t>
      </w:r>
      <w:r w:rsidRPr="00E079CA">
        <w:rPr>
          <w:rStyle w:val="StyleUnderline"/>
        </w:rPr>
        <w:t xml:space="preserve"> in any system, </w:t>
      </w:r>
      <w:r w:rsidRPr="0044383B">
        <w:rPr>
          <w:rStyle w:val="StyleUnderline"/>
          <w:highlight w:val="green"/>
        </w:rPr>
        <w:t>it will cause other</w:t>
      </w:r>
      <w:r w:rsidRPr="0044383B">
        <w:rPr>
          <w:rStyle w:val="StyleUnderline"/>
        </w:rPr>
        <w:t xml:space="preserve"> change</w:t>
      </w:r>
      <w:r w:rsidRPr="0044383B">
        <w:rPr>
          <w:rStyle w:val="StyleUnderline"/>
          <w:highlight w:val="green"/>
        </w:rPr>
        <w:t>s to reach</w:t>
      </w:r>
      <w:r w:rsidRPr="00E079CA">
        <w:rPr>
          <w:rStyle w:val="StyleUnderline"/>
        </w:rPr>
        <w:t xml:space="preserve"> a balance or </w:t>
      </w:r>
      <w:r w:rsidRPr="0044383B">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Chatelier for chemical reactions, </w:t>
      </w:r>
      <w:r w:rsidRPr="00E079CA">
        <w:rPr>
          <w:rStyle w:val="StyleUnderline"/>
        </w:rPr>
        <w:t>this theory can be applied to almost anything else.</w:t>
      </w:r>
    </w:p>
    <w:p w14:paraId="153407FC" w14:textId="77777777" w:rsidR="00EB261D" w:rsidRPr="00E079CA" w:rsidRDefault="00EB261D" w:rsidP="00EB261D">
      <w:pPr>
        <w:rPr>
          <w:rStyle w:val="Emphasis"/>
        </w:rPr>
      </w:pPr>
      <w:r>
        <w:t xml:space="preserve">In an essay published on the online server Preprints*, Eleftherios P. Diamandis of the University of Toronto and the Mount Sinai Hospital, Toronto,  argues that </w:t>
      </w:r>
      <w:r w:rsidRPr="0044383B">
        <w:rPr>
          <w:rStyle w:val="Emphasis"/>
          <w:highlight w:val="green"/>
        </w:rPr>
        <w:t xml:space="preserve">changes </w:t>
      </w:r>
      <w:r w:rsidRPr="0044383B">
        <w:rPr>
          <w:rStyle w:val="Emphasis"/>
        </w:rPr>
        <w:t>caused</w:t>
      </w:r>
      <w:r w:rsidRPr="00E079CA">
        <w:rPr>
          <w:rStyle w:val="Emphasis"/>
        </w:rPr>
        <w:t xml:space="preserve"> </w:t>
      </w:r>
      <w:r w:rsidRPr="0044383B">
        <w:rPr>
          <w:rStyle w:val="Emphasis"/>
          <w:highlight w:val="green"/>
        </w:rPr>
        <w:t>by humans</w:t>
      </w:r>
      <w:r w:rsidRPr="00E079CA">
        <w:rPr>
          <w:rStyle w:val="Emphasis"/>
        </w:rPr>
        <w:t xml:space="preserve">, to the climate, and everything around us will </w:t>
      </w:r>
      <w:r w:rsidRPr="0044383B">
        <w:rPr>
          <w:rStyle w:val="Emphasis"/>
          <w:highlight w:val="green"/>
        </w:rPr>
        <w:t>lead to changes that</w:t>
      </w:r>
      <w:r w:rsidRPr="00E079CA">
        <w:rPr>
          <w:rStyle w:val="Emphasis"/>
        </w:rPr>
        <w:t xml:space="preserve"> may have a dramatic </w:t>
      </w:r>
      <w:r w:rsidRPr="0044383B">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14:paraId="0822FF41" w14:textId="77777777" w:rsidR="00EB261D" w:rsidRDefault="00EB261D" w:rsidP="00EB261D">
      <w:r>
        <w:t>Changing our environment</w:t>
      </w:r>
    </w:p>
    <w:p w14:paraId="41A716A3" w14:textId="77777777" w:rsidR="00EB261D" w:rsidRPr="00E079CA" w:rsidRDefault="00EB261D" w:rsidP="00EB261D">
      <w:pPr>
        <w:rPr>
          <w:rStyle w:val="StyleUnderline"/>
        </w:rPr>
      </w:pPr>
      <w:r w:rsidRPr="0044383B">
        <w:rPr>
          <w:rStyle w:val="StyleUnderline"/>
          <w:highlight w:val="green"/>
        </w:rPr>
        <w:t>Everything</w:t>
      </w:r>
      <w:r w:rsidRPr="00E079CA">
        <w:rPr>
          <w:rStyle w:val="StyleUnderline"/>
        </w:rPr>
        <w:t xml:space="preserve"> around us </w:t>
      </w:r>
      <w:r w:rsidRPr="0044383B">
        <w:rPr>
          <w:rStyle w:val="StyleUnderline"/>
          <w:highlight w:val="green"/>
        </w:rPr>
        <w:t>is changing</w:t>
      </w:r>
      <w:r>
        <w:t xml:space="preserve">, from living organisms to the climate, water, and soil. Some estimates say about </w:t>
      </w:r>
      <w:r w:rsidRPr="0044383B">
        <w:rPr>
          <w:rStyle w:val="StyleUnderline"/>
          <w:highlight w:val="green"/>
        </w:rPr>
        <w:t>half the organisms</w:t>
      </w:r>
      <w:r w:rsidRPr="00E079CA">
        <w:rPr>
          <w:rStyle w:val="StyleUnderline"/>
        </w:rPr>
        <w:t xml:space="preserve"> that existed </w:t>
      </w:r>
      <w:r w:rsidRPr="0044383B">
        <w:rPr>
          <w:rStyle w:val="StyleUnderline"/>
          <w:highlight w:val="green"/>
        </w:rPr>
        <w:t>50 years</w:t>
      </w:r>
      <w:r w:rsidRPr="00E079CA">
        <w:rPr>
          <w:rStyle w:val="StyleUnderline"/>
        </w:rPr>
        <w:t xml:space="preserve"> ago </w:t>
      </w:r>
      <w:r w:rsidRPr="0044383B">
        <w:rPr>
          <w:rStyle w:val="StyleUnderline"/>
          <w:highlight w:val="green"/>
        </w:rPr>
        <w:t>have</w:t>
      </w:r>
      <w:r w:rsidRPr="00E079CA">
        <w:rPr>
          <w:rStyle w:val="StyleUnderline"/>
        </w:rPr>
        <w:t xml:space="preserve"> already </w:t>
      </w:r>
      <w:r w:rsidRPr="0044383B">
        <w:rPr>
          <w:rStyle w:val="StyleUnderline"/>
          <w:highlight w:val="green"/>
        </w:rPr>
        <w:t>become extinct</w:t>
      </w:r>
      <w:r w:rsidRPr="00E079CA">
        <w:rPr>
          <w:rStyle w:val="StyleUnderline"/>
        </w:rPr>
        <w:t xml:space="preserve">, and about </w:t>
      </w:r>
      <w:r w:rsidRPr="0044383B">
        <w:rPr>
          <w:rStyle w:val="Emphasis"/>
          <w:highlight w:val="green"/>
        </w:rPr>
        <w:t>80%</w:t>
      </w:r>
      <w:r w:rsidRPr="00E079CA">
        <w:rPr>
          <w:rStyle w:val="StyleUnderline"/>
        </w:rPr>
        <w:t xml:space="preserve"> of the species </w:t>
      </w:r>
      <w:r w:rsidRPr="0044383B">
        <w:rPr>
          <w:rStyle w:val="StyleUnderline"/>
          <w:highlight w:val="green"/>
        </w:rPr>
        <w:t>may</w:t>
      </w:r>
      <w:r w:rsidRPr="00E079CA">
        <w:rPr>
          <w:rStyle w:val="StyleUnderline"/>
        </w:rPr>
        <w:t xml:space="preserve"> become extinct </w:t>
      </w:r>
      <w:r w:rsidRPr="0044383B">
        <w:rPr>
          <w:rStyle w:val="StyleUnderline"/>
          <w:highlight w:val="green"/>
        </w:rPr>
        <w:t>in the future</w:t>
      </w:r>
      <w:r w:rsidRPr="00E079CA">
        <w:rPr>
          <w:rStyle w:val="StyleUnderline"/>
        </w:rPr>
        <w:t>.</w:t>
      </w:r>
    </w:p>
    <w:p w14:paraId="421C43A1" w14:textId="77777777" w:rsidR="00EB261D" w:rsidRPr="00E079CA" w:rsidRDefault="00EB261D" w:rsidP="00EB261D">
      <w:pPr>
        <w:rPr>
          <w:rStyle w:val="StyleUnderline"/>
        </w:rPr>
      </w:pPr>
      <w:r w:rsidRPr="00E079CA">
        <w:rPr>
          <w:rStyle w:val="StyleUnderline"/>
        </w:rPr>
        <w:t xml:space="preserve">As the debate on global warming continues, according to data, </w:t>
      </w:r>
      <w:r w:rsidRPr="0044383B">
        <w:rPr>
          <w:rStyle w:val="StyleUnderline"/>
          <w:highlight w:val="green"/>
        </w:rPr>
        <w:t xml:space="preserve">the last </w:t>
      </w:r>
      <w:r w:rsidRPr="0044383B">
        <w:rPr>
          <w:rStyle w:val="Emphasis"/>
          <w:highlight w:val="green"/>
        </w:rPr>
        <w:t>six years have been the warmest on record</w:t>
      </w:r>
      <w:r w:rsidRPr="0044383B">
        <w:rPr>
          <w:highlight w:val="green"/>
        </w:rPr>
        <w:t xml:space="preserve">. </w:t>
      </w:r>
      <w:r w:rsidRPr="0044383B">
        <w:rPr>
          <w:rStyle w:val="StyleUnderline"/>
          <w:highlight w:val="green"/>
        </w:rPr>
        <w:t>Global warming is melting</w:t>
      </w:r>
      <w:r w:rsidRPr="00E079CA">
        <w:rPr>
          <w:rStyle w:val="StyleUnderline"/>
        </w:rPr>
        <w:t xml:space="preserve"> </w:t>
      </w:r>
      <w:r w:rsidRPr="0044383B">
        <w:rPr>
          <w:rStyle w:val="StyleUnderline"/>
          <w:highlight w:val="green"/>
        </w:rPr>
        <w:t>ice</w:t>
      </w:r>
      <w:r w:rsidRPr="00E079CA">
        <w:rPr>
          <w:rStyle w:val="StyleUnderline"/>
        </w:rPr>
        <w:t xml:space="preserve">, and sea </w:t>
      </w:r>
      <w:r w:rsidRPr="0044383B">
        <w:rPr>
          <w:rStyle w:val="StyleUnderline"/>
          <w:highlight w:val="green"/>
        </w:rPr>
        <w:t>levels have been increasing</w:t>
      </w:r>
      <w:r w:rsidRPr="00E079CA">
        <w:rPr>
          <w:rStyle w:val="StyleUnderline"/>
        </w:rPr>
        <w:t xml:space="preserve">. </w:t>
      </w:r>
      <w:r w:rsidRPr="00E079CA">
        <w:rPr>
          <w:rStyle w:val="StyleUnderline"/>
        </w:rPr>
        <w:lastRenderedPageBreak/>
        <w:t xml:space="preserve">The changing climate is causing more and </w:t>
      </w:r>
      <w:r w:rsidRPr="0044383B">
        <w:rPr>
          <w:rStyle w:val="StyleUnderline"/>
          <w:highlight w:val="green"/>
        </w:rPr>
        <w:t xml:space="preserve">more </w:t>
      </w:r>
      <w:r w:rsidRPr="0044383B">
        <w:rPr>
          <w:rStyle w:val="Emphasis"/>
          <w:highlight w:val="green"/>
        </w:rPr>
        <w:t>wildfires</w:t>
      </w:r>
      <w:r>
        <w:t xml:space="preserve">, </w:t>
      </w:r>
      <w:r w:rsidRPr="00E079CA">
        <w:rPr>
          <w:rStyle w:val="StyleUnderline"/>
        </w:rPr>
        <w:t xml:space="preserve">which are leading to other related damage. At the same time, increased </w:t>
      </w:r>
      <w:r w:rsidRPr="0044383B">
        <w:rPr>
          <w:rStyle w:val="StyleUnderline"/>
          <w:highlight w:val="green"/>
        </w:rPr>
        <w:t>flooding</w:t>
      </w:r>
      <w:r w:rsidRPr="00E079CA">
        <w:rPr>
          <w:rStyle w:val="StyleUnderline"/>
        </w:rPr>
        <w:t xml:space="preserve"> is causing large-scale devastation.</w:t>
      </w:r>
    </w:p>
    <w:p w14:paraId="515B5E37" w14:textId="77777777" w:rsidR="00EB261D" w:rsidRPr="00E079CA" w:rsidRDefault="00EB261D" w:rsidP="00EB261D">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14:paraId="393A3EF2" w14:textId="77777777" w:rsidR="00EB261D" w:rsidRPr="00E079CA" w:rsidRDefault="00EB261D" w:rsidP="00EB261D">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44383B">
        <w:rPr>
          <w:rStyle w:val="StyleUnderline"/>
          <w:highlight w:val="green"/>
        </w:rPr>
        <w:t>the human</w:t>
      </w:r>
      <w:r w:rsidRPr="00E079CA">
        <w:rPr>
          <w:rStyle w:val="StyleUnderline"/>
        </w:rPr>
        <w:t xml:space="preserve">-made </w:t>
      </w:r>
      <w:r w:rsidRPr="0044383B">
        <w:rPr>
          <w:rStyle w:val="StyleUnderline"/>
          <w:highlight w:val="green"/>
        </w:rPr>
        <w:t>mass</w:t>
      </w:r>
      <w:r w:rsidRPr="00E079CA">
        <w:rPr>
          <w:rStyle w:val="StyleUnderline"/>
        </w:rPr>
        <w:t xml:space="preserve"> </w:t>
      </w:r>
      <w:r w:rsidRPr="0044383B">
        <w:rPr>
          <w:rStyle w:val="StyleUnderline"/>
          <w:highlight w:val="green"/>
        </w:rPr>
        <w:t>will</w:t>
      </w:r>
      <w:r w:rsidRPr="00E079CA">
        <w:rPr>
          <w:rStyle w:val="StyleUnderline"/>
        </w:rPr>
        <w:t xml:space="preserve"> be </w:t>
      </w:r>
      <w:r w:rsidRPr="0044383B">
        <w:rPr>
          <w:rStyle w:val="StyleUnderline"/>
          <w:highlight w:val="green"/>
        </w:rPr>
        <w:t>triple that of Earth’s</w:t>
      </w:r>
      <w:r w:rsidRPr="00E079CA">
        <w:rPr>
          <w:rStyle w:val="StyleUnderline"/>
        </w:rPr>
        <w:t xml:space="preserve"> biomass. But, </w:t>
      </w:r>
      <w:r w:rsidRPr="0044383B">
        <w:rPr>
          <w:rStyle w:val="StyleUnderline"/>
          <w:highlight w:val="green"/>
        </w:rPr>
        <w:t>slowing down human activity</w:t>
      </w:r>
      <w:r w:rsidRPr="00E079CA">
        <w:rPr>
          <w:rStyle w:val="StyleUnderline"/>
        </w:rPr>
        <w:t xml:space="preserve"> that causes such production </w:t>
      </w:r>
      <w:r w:rsidRPr="0044383B">
        <w:rPr>
          <w:rStyle w:val="StyleUnderline"/>
          <w:highlight w:val="green"/>
        </w:rPr>
        <w:t>may be difficult</w:t>
      </w:r>
      <w:r w:rsidRPr="00E079CA">
        <w:rPr>
          <w:rStyle w:val="StyleUnderline"/>
        </w:rPr>
        <w:t>, given it is considered part of our growth as a civilization.</w:t>
      </w:r>
    </w:p>
    <w:p w14:paraId="0A8D9106" w14:textId="77777777" w:rsidR="00EB261D" w:rsidRDefault="00EB261D" w:rsidP="00EB261D">
      <w:r>
        <w:t>Emerging pathogens</w:t>
      </w:r>
    </w:p>
    <w:p w14:paraId="7401551D" w14:textId="77777777" w:rsidR="00EB261D" w:rsidRPr="00E079CA" w:rsidRDefault="00EB261D" w:rsidP="00EB261D">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44383B">
        <w:rPr>
          <w:rStyle w:val="Emphasis"/>
          <w:highlight w:val="green"/>
        </w:rPr>
        <w:t>microbes</w:t>
      </w:r>
      <w:r w:rsidRPr="00E079CA">
        <w:rPr>
          <w:rStyle w:val="Emphasis"/>
        </w:rPr>
        <w:t xml:space="preserve"> not only </w:t>
      </w:r>
      <w:r w:rsidRPr="0044383B">
        <w:rPr>
          <w:rStyle w:val="Emphasis"/>
          <w:highlight w:val="green"/>
        </w:rPr>
        <w:t>affect</w:t>
      </w:r>
      <w:r w:rsidRPr="00E079CA">
        <w:rPr>
          <w:rStyle w:val="Emphasis"/>
        </w:rPr>
        <w:t xml:space="preserve"> locally but also affect </w:t>
      </w:r>
      <w:r w:rsidRPr="0044383B">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14:paraId="722B33BE" w14:textId="77777777" w:rsidR="00EB261D" w:rsidRPr="00E079CA" w:rsidRDefault="00EB261D" w:rsidP="00EB261D">
      <w:pPr>
        <w:rPr>
          <w:rStyle w:val="StyleUnderline"/>
        </w:rPr>
      </w:pPr>
      <w:r>
        <w:t xml:space="preserve">Although most bacteria on and inside of us are harmless, </w:t>
      </w:r>
      <w:r w:rsidRPr="0044383B">
        <w:rPr>
          <w:rStyle w:val="Emphasis"/>
          <w:highlight w:val="green"/>
        </w:rPr>
        <w:t>gut bacteria can</w:t>
      </w:r>
      <w:r w:rsidRPr="00E079CA">
        <w:rPr>
          <w:rStyle w:val="Emphasis"/>
        </w:rPr>
        <w:t xml:space="preserve"> also </w:t>
      </w:r>
      <w:r w:rsidRPr="0044383B">
        <w:rPr>
          <w:rStyle w:val="Emphasis"/>
          <w:highlight w:val="green"/>
        </w:rPr>
        <w:t>have viruses</w:t>
      </w:r>
      <w:r>
        <w:t xml:space="preserve">. </w:t>
      </w:r>
      <w:r w:rsidRPr="00E079CA">
        <w:rPr>
          <w:rStyle w:val="StyleUnderline"/>
        </w:rPr>
        <w:t xml:space="preserve">If viruses don’t kill the bacteria immediately, </w:t>
      </w:r>
      <w:r w:rsidRPr="0044383B">
        <w:rPr>
          <w:rStyle w:val="StyleUnderline"/>
          <w:highlight w:val="green"/>
        </w:rPr>
        <w:t>they can incorporate</w:t>
      </w:r>
      <w:r w:rsidRPr="00E079CA">
        <w:rPr>
          <w:rStyle w:val="StyleUnderline"/>
        </w:rPr>
        <w:t xml:space="preserve"> </w:t>
      </w:r>
      <w:r w:rsidRPr="0044383B">
        <w:rPr>
          <w:rStyle w:val="StyleUnderline"/>
          <w:highlight w:val="green"/>
        </w:rPr>
        <w:t>into the</w:t>
      </w:r>
      <w:r w:rsidRPr="00E079CA">
        <w:rPr>
          <w:rStyle w:val="StyleUnderline"/>
        </w:rPr>
        <w:t xml:space="preserve"> bacterial </w:t>
      </w:r>
      <w:r w:rsidRPr="0044383B">
        <w:rPr>
          <w:rStyle w:val="StyleUnderline"/>
          <w:highlight w:val="green"/>
        </w:rPr>
        <w:t>genome and stay latent</w:t>
      </w:r>
      <w:r w:rsidRPr="00E079CA">
        <w:rPr>
          <w:rStyle w:val="StyleUnderline"/>
        </w:rPr>
        <w:t xml:space="preserve"> for a long time </w:t>
      </w:r>
      <w:r w:rsidRPr="0044383B">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44383B">
        <w:rPr>
          <w:rStyle w:val="Emphasis"/>
          <w:highlight w:val="green"/>
        </w:rPr>
        <w:t>they</w:t>
      </w:r>
      <w:r w:rsidRPr="00E079CA">
        <w:rPr>
          <w:rStyle w:val="Emphasis"/>
        </w:rPr>
        <w:t xml:space="preserve"> can </w:t>
      </w:r>
      <w:r w:rsidRPr="0044383B">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14:paraId="7E6CE3C0" w14:textId="77777777" w:rsidR="00EB261D" w:rsidRPr="00E079CA" w:rsidRDefault="00EB261D" w:rsidP="00EB261D">
      <w:pPr>
        <w:rPr>
          <w:rStyle w:val="StyleUnderline"/>
        </w:rPr>
      </w:pPr>
      <w:r w:rsidRPr="0044383B">
        <w:rPr>
          <w:rStyle w:val="Emphasis"/>
          <w:highlight w:val="green"/>
        </w:rPr>
        <w:t>An example</w:t>
      </w:r>
      <w:r w:rsidRPr="00E079CA">
        <w:rPr>
          <w:rStyle w:val="Emphasis"/>
        </w:rPr>
        <w:t xml:space="preserve"> of the evolution of </w:t>
      </w:r>
      <w:r w:rsidRPr="0044383B">
        <w:rPr>
          <w:rStyle w:val="Emphasis"/>
        </w:rPr>
        <w:t xml:space="preserve">pathogens </w:t>
      </w:r>
      <w:r w:rsidRPr="0044383B">
        <w:rPr>
          <w:rStyle w:val="Emphasis"/>
          <w:highlight w:val="green"/>
        </w:rPr>
        <w:t>is the</w:t>
      </w:r>
      <w:r w:rsidRPr="00E079CA">
        <w:rPr>
          <w:rStyle w:val="Emphasis"/>
        </w:rPr>
        <w:t xml:space="preserve"> cause of the </w:t>
      </w:r>
      <w:r w:rsidRPr="0044383B">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44383B">
        <w:rPr>
          <w:rStyle w:val="StyleUnderline"/>
          <w:highlight w:val="green"/>
        </w:rPr>
        <w:t>Several</w:t>
      </w:r>
      <w:r w:rsidRPr="00E079CA">
        <w:rPr>
          <w:rStyle w:val="StyleUnderline"/>
        </w:rPr>
        <w:t xml:space="preserve"> </w:t>
      </w:r>
      <w:r w:rsidRPr="0044383B">
        <w:rPr>
          <w:rStyle w:val="StyleUnderline"/>
          <w:highlight w:val="green"/>
        </w:rPr>
        <w:t>mutations</w:t>
      </w:r>
      <w:r w:rsidRPr="00E079CA">
        <w:rPr>
          <w:rStyle w:val="StyleUnderline"/>
        </w:rPr>
        <w:t xml:space="preserve"> are now known that </w:t>
      </w:r>
      <w:r w:rsidRPr="0044383B">
        <w:rPr>
          <w:rStyle w:val="StyleUnderline"/>
          <w:highlight w:val="green"/>
        </w:rPr>
        <w:t xml:space="preserve">make the virus </w:t>
      </w:r>
      <w:r w:rsidRPr="0044383B">
        <w:rPr>
          <w:rStyle w:val="Emphasis"/>
          <w:highlight w:val="green"/>
        </w:rPr>
        <w:t>more infectious</w:t>
      </w:r>
      <w:r w:rsidRPr="0044383B">
        <w:rPr>
          <w:rStyle w:val="StyleUnderline"/>
          <w:highlight w:val="green"/>
        </w:rPr>
        <w:t xml:space="preserve"> and </w:t>
      </w:r>
      <w:r w:rsidRPr="0044383B">
        <w:rPr>
          <w:rStyle w:val="Emphasis"/>
          <w:highlight w:val="green"/>
        </w:rPr>
        <w:t>resistant to immune responses</w:t>
      </w:r>
      <w:r w:rsidRPr="00E079CA">
        <w:rPr>
          <w:rStyle w:val="StyleUnderline"/>
        </w:rPr>
        <w:t>, and strengthening its to enter cells via surface receptors.</w:t>
      </w:r>
    </w:p>
    <w:p w14:paraId="326A33F6" w14:textId="77777777" w:rsidR="00EB261D" w:rsidRDefault="00EB261D" w:rsidP="00EB261D">
      <w:r>
        <w:t>The brain</w:t>
      </w:r>
    </w:p>
    <w:p w14:paraId="2F583DE8" w14:textId="77777777" w:rsidR="00EB261D" w:rsidRDefault="00EB261D" w:rsidP="00EB261D">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44383B">
        <w:rPr>
          <w:rStyle w:val="Emphasis"/>
          <w:highlight w:val="green"/>
        </w:rPr>
        <w:t>there could be</w:t>
      </w:r>
      <w:r w:rsidRPr="00E079CA">
        <w:rPr>
          <w:rStyle w:val="Emphasis"/>
        </w:rPr>
        <w:t xml:space="preserve"> other so far unkown </w:t>
      </w:r>
      <w:r w:rsidRPr="0044383B">
        <w:rPr>
          <w:rStyle w:val="Emphasis"/>
          <w:highlight w:val="green"/>
        </w:rPr>
        <w:t>neurological effects</w:t>
      </w:r>
      <w:r>
        <w:t>. The loss of smell seen in COVID-19 could be a new viral syndrome specific to this disease.</w:t>
      </w:r>
    </w:p>
    <w:p w14:paraId="674BC971" w14:textId="77777777" w:rsidR="00EB261D" w:rsidRDefault="00EB261D" w:rsidP="00EB261D">
      <w:r w:rsidRPr="00E079CA">
        <w:rPr>
          <w:rStyle w:val="StyleUnderline"/>
        </w:rPr>
        <w:t>Many books and movies have described pandemics caused by pathogens that wipe out large populations and cause severe diseases.</w:t>
      </w:r>
      <w:r>
        <w:t xml:space="preserve">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617BDDEC" w14:textId="77777777" w:rsidR="00EB261D" w:rsidRPr="004357D6" w:rsidRDefault="00EB261D" w:rsidP="00EB261D">
      <w:pPr>
        <w:rPr>
          <w:b/>
          <w:u w:val="single"/>
        </w:rPr>
      </w:pPr>
      <w:r w:rsidRPr="0044383B">
        <w:rPr>
          <w:rStyle w:val="Emphasis"/>
          <w:highlight w:val="green"/>
        </w:rPr>
        <w:lastRenderedPageBreak/>
        <w:t>Pandemics can cause other diseases that</w:t>
      </w:r>
      <w:r w:rsidRPr="00E079CA">
        <w:rPr>
          <w:rStyle w:val="Emphasis"/>
        </w:rPr>
        <w:t xml:space="preserve"> can </w:t>
      </w:r>
      <w:r w:rsidRPr="0044383B">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44383B">
        <w:rPr>
          <w:rStyle w:val="StyleUnderline"/>
          <w:highlight w:val="green"/>
        </w:rPr>
        <w:t>If we continue disturbing the equilibrium</w:t>
      </w:r>
      <w:r w:rsidRPr="00E079CA">
        <w:rPr>
          <w:rStyle w:val="StyleUnderline"/>
        </w:rPr>
        <w:t xml:space="preserve"> between us and the environment, we don’t know what </w:t>
      </w:r>
      <w:r w:rsidRPr="0044383B">
        <w:rPr>
          <w:rStyle w:val="StyleUnderline"/>
          <w:highlight w:val="green"/>
        </w:rPr>
        <w:t>the consequences</w:t>
      </w:r>
      <w:r w:rsidRPr="00E079CA">
        <w:rPr>
          <w:rStyle w:val="StyleUnderline"/>
        </w:rPr>
        <w:t xml:space="preserve"> may be and the next pandemic </w:t>
      </w:r>
      <w:r w:rsidRPr="0044383B">
        <w:rPr>
          <w:rStyle w:val="StyleUnderline"/>
          <w:highlight w:val="green"/>
        </w:rPr>
        <w:t>could lead</w:t>
      </w:r>
      <w:r w:rsidRPr="00E079CA">
        <w:rPr>
          <w:rStyle w:val="StyleUnderline"/>
        </w:rPr>
        <w:t xml:space="preserve"> us </w:t>
      </w:r>
      <w:r w:rsidRPr="0044383B">
        <w:rPr>
          <w:rStyle w:val="StyleUnderline"/>
          <w:highlight w:val="green"/>
        </w:rPr>
        <w:t xml:space="preserve">to </w:t>
      </w:r>
      <w:r w:rsidRPr="0044383B">
        <w:rPr>
          <w:rStyle w:val="Emphasis"/>
          <w:highlight w:val="green"/>
        </w:rPr>
        <w:t>extinction</w:t>
      </w:r>
      <w:r w:rsidRPr="0044383B">
        <w:rPr>
          <w:rStyle w:val="StyleUnderline"/>
          <w:highlight w:val="green"/>
        </w:rPr>
        <w:t>.</w:t>
      </w:r>
    </w:p>
    <w:p w14:paraId="67FD99D2" w14:textId="77777777" w:rsidR="00EB261D" w:rsidRDefault="00EB261D" w:rsidP="00EB261D">
      <w:pPr>
        <w:pStyle w:val="Heading3"/>
      </w:pPr>
      <w:r>
        <w:lastRenderedPageBreak/>
        <w:t xml:space="preserve">Advantage 2 – WTO credibility </w:t>
      </w:r>
    </w:p>
    <w:p w14:paraId="07030D7F" w14:textId="77777777" w:rsidR="00EB261D" w:rsidRPr="00790705" w:rsidRDefault="00EB261D" w:rsidP="00EB261D">
      <w:pPr>
        <w:pStyle w:val="Heading4"/>
      </w:pPr>
      <w:r>
        <w:t>Advantage 2 is WTO cred:</w:t>
      </w:r>
    </w:p>
    <w:p w14:paraId="1B296C73" w14:textId="77777777" w:rsidR="00EB261D" w:rsidRDefault="00EB261D" w:rsidP="00EB261D">
      <w:pPr>
        <w:pStyle w:val="Heading4"/>
      </w:pPr>
      <w:r>
        <w:t xml:space="preserve">New EU trade restrictions on CRISPR </w:t>
      </w:r>
      <w:r w:rsidRPr="0008080A">
        <w:rPr>
          <w:u w:val="single"/>
        </w:rPr>
        <w:t>contradicts</w:t>
      </w:r>
      <w:r>
        <w:t xml:space="preserve"> WTO agreements which makes future disputes inevitable </w:t>
      </w:r>
    </w:p>
    <w:p w14:paraId="1F322ACE" w14:textId="77777777" w:rsidR="00EB261D" w:rsidRPr="009957C5" w:rsidRDefault="00EB261D" w:rsidP="00EB261D">
      <w:pPr>
        <w:rPr>
          <w:rStyle w:val="Style13ptBold"/>
        </w:rPr>
      </w:pPr>
      <w:r>
        <w:rPr>
          <w:rStyle w:val="Style13ptBold"/>
        </w:rPr>
        <w:t xml:space="preserve">Menz et al. 20 </w:t>
      </w:r>
      <w:r w:rsidRPr="009957C5">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14:paraId="62A0EF0F" w14:textId="77777777" w:rsidR="00EB261D" w:rsidRPr="008E0D33" w:rsidRDefault="00EB261D" w:rsidP="00EB261D">
      <w:pPr>
        <w:rPr>
          <w:sz w:val="12"/>
          <w:szCs w:val="12"/>
        </w:rPr>
      </w:pPr>
      <w:r w:rsidRPr="008E0D33">
        <w:rPr>
          <w:sz w:val="12"/>
          <w:szCs w:val="12"/>
        </w:rPr>
        <w:t>WTO: Committee on Sanitary and Phytosanitary Measures</w:t>
      </w:r>
    </w:p>
    <w:p w14:paraId="53000490" w14:textId="77777777" w:rsidR="00EB261D" w:rsidRPr="00AD4B10" w:rsidRDefault="00EB261D" w:rsidP="00EB261D">
      <w:pPr>
        <w:rPr>
          <w:rStyle w:val="StyleUnderline"/>
          <w:iCs/>
          <w:bdr w:val="single" w:sz="8" w:space="0" w:color="auto"/>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science based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(Commitee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of genome editing</w:t>
      </w:r>
      <w:r w:rsidRPr="00EE028D">
        <w:rPr>
          <w:rStyle w:val="StyleUnderline"/>
        </w:rPr>
        <w:t xml:space="preserve"> </w:t>
      </w:r>
      <w:r w:rsidRPr="00365449">
        <w:rPr>
          <w:rStyle w:val="StyleUnderline"/>
          <w:highlight w:val="green"/>
        </w:rPr>
        <w:t>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B1088D">
        <w:rPr>
          <w:rStyle w:val="StyleUnderline"/>
          <w:highlight w:val="green"/>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r w:rsidRPr="00EE028D">
        <w:rPr>
          <w:rStyle w:val="Emphasis"/>
        </w:rPr>
        <w:t>C</w:t>
      </w:r>
      <w:r w:rsidRPr="008E0D33">
        <w:rPr>
          <w:sz w:val="12"/>
        </w:rPr>
        <w:t xml:space="preserve">ommitee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B1088D">
        <w:rPr>
          <w:rStyle w:val="Emphasis"/>
          <w:highlight w:val="green"/>
        </w:rPr>
        <w:t>Without any changes in European legislation the issue stays</w:t>
      </w:r>
      <w:r w:rsidRPr="00EE028D">
        <w:rPr>
          <w:rStyle w:val="Emphasis"/>
        </w:rPr>
        <w:t xml:space="preserve"> </w:t>
      </w:r>
      <w:r w:rsidRPr="00B1088D">
        <w:rPr>
          <w:rStyle w:val="Emphasis"/>
          <w:highlight w:val="green"/>
        </w:rPr>
        <w:t>unresolved</w:t>
      </w:r>
      <w:r w:rsidRPr="00EE028D">
        <w:rPr>
          <w:rStyle w:val="Emphasis"/>
        </w:rPr>
        <w:t>.</w:t>
      </w:r>
    </w:p>
    <w:p w14:paraId="42BBFAA7" w14:textId="77777777" w:rsidR="00EB261D" w:rsidRPr="008E0D33" w:rsidRDefault="00EB261D" w:rsidP="00EB261D">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408BB98D" w14:textId="77777777" w:rsidR="00EB261D" w:rsidRPr="007413DD" w:rsidRDefault="00EB261D" w:rsidP="00EB261D">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4B5A2ABE" w14:textId="77777777" w:rsidR="00EB261D" w:rsidRPr="002079A9" w:rsidRDefault="00EB261D" w:rsidP="00EB261D">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B1088D">
        <w:rPr>
          <w:rStyle w:val="StyleUnderline"/>
          <w:highlight w:val="green"/>
        </w:rPr>
        <w:t>role 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 xml:space="preserve">but it is respected as a means of salvaging the </w:t>
      </w:r>
      <w:r w:rsidRPr="007413DD">
        <w:rPr>
          <w:rStyle w:val="StyleUnderline"/>
        </w:rPr>
        <w:lastRenderedPageBreak/>
        <w:t>trading system and preventing the United States from destroying the WTO’s foundational rules and principles</w:t>
      </w:r>
      <w:r w:rsidRPr="002079A9">
        <w:rPr>
          <w:sz w:val="12"/>
        </w:rPr>
        <w:t xml:space="preserve">. More broadly, </w:t>
      </w:r>
      <w:r w:rsidRPr="00B1088D">
        <w:rPr>
          <w:rStyle w:val="Emphasis"/>
          <w:highlight w:val="green"/>
        </w:rPr>
        <w:t>the EU holds a lot of credibility as 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5D2690AA" w14:textId="77777777" w:rsidR="00EB261D" w:rsidRPr="002079A9" w:rsidRDefault="00EB261D" w:rsidP="00EB261D">
      <w:pPr>
        <w:rPr>
          <w:sz w:val="12"/>
          <w:szCs w:val="12"/>
        </w:rPr>
      </w:pPr>
      <w:r w:rsidRPr="002079A9">
        <w:rPr>
          <w:sz w:val="12"/>
          <w:szCs w:val="12"/>
        </w:rPr>
        <w:t>Why did we not see a stronger response from China towards US policy on the WTO under Trump?</w:t>
      </w:r>
    </w:p>
    <w:p w14:paraId="2B88BB33" w14:textId="77777777" w:rsidR="00EB261D" w:rsidRPr="007413DD" w:rsidRDefault="00EB261D" w:rsidP="00EB261D">
      <w:pPr>
        <w:rPr>
          <w:rStyle w:val="Emphasis"/>
        </w:rPr>
      </w:pPr>
      <w:r w:rsidRPr="007413DD">
        <w:rPr>
          <w:rStyle w:val="StyleUnderline"/>
        </w:rPr>
        <w:t xml:space="preserve">When Trump came to power, </w:t>
      </w:r>
      <w:r w:rsidRPr="00B1088D">
        <w:rPr>
          <w:rStyle w:val="StyleUnderline"/>
          <w:highlight w:val="green"/>
        </w:rPr>
        <w:t>China tried to present itself as a country</w:t>
      </w:r>
      <w:r w:rsidRPr="007413DD">
        <w:rPr>
          <w:rStyle w:val="StyleUnderline"/>
        </w:rPr>
        <w:t xml:space="preserve"> that was </w:t>
      </w:r>
      <w:r w:rsidRPr="00B1088D">
        <w:rPr>
          <w:rStyle w:val="StyleUnderline"/>
          <w:highlight w:val="green"/>
        </w:rPr>
        <w:t>going to</w:t>
      </w:r>
      <w:r w:rsidRPr="007413DD">
        <w:rPr>
          <w:rStyle w:val="StyleUnderline"/>
        </w:rPr>
        <w:t xml:space="preserve"> step in and </w:t>
      </w:r>
      <w:r w:rsidRPr="00B1088D">
        <w:rPr>
          <w:rStyle w:val="StyleUnderline"/>
          <w:highlight w:val="green"/>
        </w:rPr>
        <w:t>play a leadership role</w:t>
      </w:r>
      <w:r w:rsidRPr="007413DD">
        <w:rPr>
          <w:rStyle w:val="StyleUnderline"/>
        </w:rPr>
        <w:t xml:space="preserve"> – as a champion of globalization and the liberal trading order.</w:t>
      </w:r>
      <w:r w:rsidRPr="002079A9">
        <w:rPr>
          <w:sz w:val="12"/>
        </w:rPr>
        <w:t xml:space="preserve"> </w:t>
      </w:r>
      <w:r w:rsidRPr="007413DD">
        <w:rPr>
          <w:rStyle w:val="Emphasis"/>
        </w:rPr>
        <w:t xml:space="preserve">But </w:t>
      </w:r>
      <w:r w:rsidRPr="00B1088D">
        <w:rPr>
          <w:rStyle w:val="Emphasis"/>
          <w:highlight w:val="green"/>
        </w:rPr>
        <w:t>that’s not what we’ve seen at the WTO.</w:t>
      </w:r>
      <w:r w:rsidRPr="00B1088D">
        <w:rPr>
          <w:sz w:val="12"/>
          <w:highlight w:val="green"/>
        </w:rPr>
        <w:t xml:space="preserve"> </w:t>
      </w:r>
      <w:r w:rsidRPr="00B1088D">
        <w:rPr>
          <w:rStyle w:val="StyleUnderline"/>
          <w:highlight w:val="green"/>
        </w:rPr>
        <w:t>China has</w:t>
      </w:r>
      <w:r w:rsidRPr="007413DD">
        <w:rPr>
          <w:rStyle w:val="StyleUnderline"/>
        </w:rPr>
        <w:t xml:space="preserve"> certainly </w:t>
      </w:r>
      <w:r w:rsidRPr="00B1088D">
        <w:rPr>
          <w:rStyle w:val="StyleUnderline"/>
          <w:highlight w:val="green"/>
        </w:rPr>
        <w:t>been</w:t>
      </w:r>
      <w:r w:rsidRPr="007413DD">
        <w:rPr>
          <w:rStyle w:val="StyleUnderline"/>
        </w:rPr>
        <w:t xml:space="preserve"> an important partner in the MPIA initiative led by the EU, but very much as </w:t>
      </w:r>
      <w:r w:rsidRPr="00B1088D">
        <w:rPr>
          <w:rStyle w:val="StyleUnderline"/>
          <w:highlight w:val="green"/>
        </w:rPr>
        <w:t>a follower of the EU</w:t>
      </w:r>
      <w:r w:rsidRPr="007413DD">
        <w:rPr>
          <w:rStyle w:val="StyleUnderline"/>
        </w:rPr>
        <w:t>’s lead</w:t>
      </w:r>
      <w:r w:rsidRPr="002079A9">
        <w:rPr>
          <w:sz w:val="12"/>
        </w:rPr>
        <w:t xml:space="preserve">. </w:t>
      </w:r>
      <w:r w:rsidRPr="00B1088D">
        <w:rPr>
          <w:rStyle w:val="Emphasis"/>
          <w:highlight w:val="green"/>
        </w:rPr>
        <w:t>China 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B1088D">
        <w:rPr>
          <w:rStyle w:val="Emphasis"/>
          <w:highlight w:val="green"/>
        </w:rPr>
        <w:t>to play the same</w:t>
      </w:r>
      <w:r w:rsidRPr="007413DD">
        <w:rPr>
          <w:rStyle w:val="Emphasis"/>
        </w:rPr>
        <w:t xml:space="preserve"> kind of </w:t>
      </w:r>
      <w:r w:rsidRPr="00B1088D">
        <w:rPr>
          <w:rStyle w:val="Emphasis"/>
          <w:highlight w:val="green"/>
        </w:rPr>
        <w:t xml:space="preserve">role as the EU </w:t>
      </w:r>
      <w:r w:rsidRPr="00053D9B">
        <w:rPr>
          <w:rStyle w:val="Emphasis"/>
        </w:rPr>
        <w:t>in</w:t>
      </w:r>
      <w:r w:rsidRPr="007413DD">
        <w:rPr>
          <w:rStyle w:val="Emphasis"/>
        </w:rPr>
        <w:t xml:space="preserve"> advancing system-preserving initiatives. </w:t>
      </w:r>
    </w:p>
    <w:p w14:paraId="37826D84" w14:textId="77777777" w:rsidR="00EB261D" w:rsidRPr="007413DD" w:rsidRDefault="00EB261D" w:rsidP="00EB261D">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B1088D">
        <w:rPr>
          <w:rStyle w:val="Emphasis"/>
          <w:highlight w:val="green"/>
        </w:rPr>
        <w:t>there is</w:t>
      </w:r>
      <w:r w:rsidRPr="007413DD">
        <w:rPr>
          <w:rStyle w:val="Emphasis"/>
        </w:rPr>
        <w:t xml:space="preserve"> a </w:t>
      </w:r>
      <w:r w:rsidRPr="00B1088D">
        <w:rPr>
          <w:rStyle w:val="Emphasis"/>
          <w:highlight w:val="green"/>
        </w:rPr>
        <w:t>widespread sense amongst</w:t>
      </w:r>
      <w:r w:rsidRPr="007413DD">
        <w:rPr>
          <w:rStyle w:val="Emphasis"/>
        </w:rPr>
        <w:t xml:space="preserve"> WTO </w:t>
      </w:r>
      <w:r w:rsidRPr="00B1088D">
        <w:rPr>
          <w:rStyle w:val="Emphasis"/>
          <w:highlight w:val="green"/>
        </w:rPr>
        <w:t>member</w:t>
      </w:r>
      <w:r w:rsidRPr="007413DD">
        <w:rPr>
          <w:rStyle w:val="Emphasis"/>
        </w:rPr>
        <w:t xml:space="preserve"> states </w:t>
      </w:r>
      <w:r w:rsidRPr="00B1088D">
        <w:rPr>
          <w:rStyle w:val="Emphasis"/>
          <w:highlight w:val="green"/>
        </w:rPr>
        <w:t>that 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21B04090" w14:textId="77777777" w:rsidR="00EB261D" w:rsidRPr="002079A9" w:rsidRDefault="00EB261D" w:rsidP="00EB261D">
      <w:pPr>
        <w:rPr>
          <w:sz w:val="12"/>
          <w:szCs w:val="12"/>
        </w:rPr>
      </w:pPr>
      <w:r w:rsidRPr="002079A9">
        <w:rPr>
          <w:sz w:val="12"/>
          <w:szCs w:val="12"/>
        </w:rPr>
        <w:t>What has this episode revealed about the strength of multilateral institutions such as the WTO, in the face of spoiling tactics from major powers?</w:t>
      </w:r>
    </w:p>
    <w:p w14:paraId="01A9A577" w14:textId="77777777" w:rsidR="00EB261D" w:rsidRPr="002079A9" w:rsidRDefault="00EB261D" w:rsidP="00EB261D">
      <w:pPr>
        <w:rPr>
          <w:sz w:val="12"/>
        </w:rPr>
      </w:pPr>
      <w:r w:rsidRPr="00B1088D">
        <w:rPr>
          <w:rStyle w:val="Emphasis"/>
          <w:highlight w:val="green"/>
        </w:rPr>
        <w:t>The 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However, </w:t>
      </w:r>
      <w:r w:rsidRPr="00B1088D">
        <w:rPr>
          <w:rStyle w:val="StyleUnderline"/>
          <w:highlight w:val="green"/>
        </w:rPr>
        <w:t>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B1088D">
        <w:rPr>
          <w:rStyle w:val="Emphasis"/>
          <w:highlight w:val="green"/>
        </w:rPr>
        <w:t>risk collapsing</w:t>
      </w:r>
      <w:r w:rsidRPr="002079A9">
        <w:rPr>
          <w:sz w:val="12"/>
        </w:rPr>
        <w:t>. Ironically, the United States has been the leader of the liberal trading order for the past 70 years, but since Trump, it has become its leading saboteur.</w:t>
      </w:r>
    </w:p>
    <w:p w14:paraId="643D6ED7" w14:textId="77777777" w:rsidR="00EB261D" w:rsidRPr="002079A9" w:rsidRDefault="00EB261D" w:rsidP="00EB261D">
      <w:pPr>
        <w:rPr>
          <w:sz w:val="12"/>
          <w:szCs w:val="12"/>
        </w:rPr>
      </w:pPr>
      <w:r w:rsidRPr="002079A9">
        <w:rPr>
          <w:sz w:val="12"/>
          <w:szCs w:val="12"/>
        </w:rPr>
        <w:t>What are the implications of a permanent collapse of the international trading system?</w:t>
      </w:r>
    </w:p>
    <w:p w14:paraId="23D2192E" w14:textId="77777777" w:rsidR="00EB261D" w:rsidRDefault="00EB261D" w:rsidP="00EB261D">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wound up not only exacerbating the effects of the depression itself but has also been credited by some as paving the way for the outbreak of the second world war. </w:t>
      </w:r>
      <w:r w:rsidRPr="00B1088D">
        <w:rPr>
          <w:rStyle w:val="Emphasis"/>
          <w:highlight w:val="green"/>
        </w:rPr>
        <w:t>The reason why institutions like the WTO were created</w:t>
      </w:r>
      <w:r w:rsidRPr="007413DD">
        <w:rPr>
          <w:rStyle w:val="Emphasis"/>
        </w:rPr>
        <w:t xml:space="preserve"> in the first place </w:t>
      </w:r>
      <w:r w:rsidRPr="00B1088D">
        <w:rPr>
          <w:rStyle w:val="Emphasis"/>
          <w:highlight w:val="green"/>
        </w:rPr>
        <w:t>was to prevent</w:t>
      </w:r>
      <w:r w:rsidRPr="007413DD">
        <w:rPr>
          <w:rStyle w:val="Emphasis"/>
        </w:rPr>
        <w:t xml:space="preserve"> a recurrence of the 1930s </w:t>
      </w:r>
      <w:r w:rsidRPr="00B1088D">
        <w:rPr>
          <w:rStyle w:val="Emphasis"/>
          <w:highlight w:val="green"/>
        </w:rPr>
        <w:t>protectionist trade spiral.</w:t>
      </w:r>
      <w:r w:rsidRPr="00B1088D">
        <w:rPr>
          <w:sz w:val="12"/>
          <w:highlight w:val="green"/>
        </w:rPr>
        <w:t xml:space="preserve"> </w:t>
      </w:r>
      <w:r w:rsidRPr="00B1088D">
        <w:rPr>
          <w:rStyle w:val="StyleUnderline"/>
          <w:highlight w:val="green"/>
        </w:rPr>
        <w:t>The danger now</w:t>
      </w:r>
      <w:r w:rsidRPr="007413DD">
        <w:rPr>
          <w:rStyle w:val="StyleUnderline"/>
        </w:rPr>
        <w:t xml:space="preserve"> – if those rules become meaningless and unenforceable – </w:t>
      </w:r>
      <w:r w:rsidRPr="00B1088D">
        <w:rPr>
          <w:rStyle w:val="StyleUnderline"/>
          <w:highlight w:val="green"/>
        </w:rPr>
        <w:t>is 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4E1CCE4E" w14:textId="77777777" w:rsidR="00EB261D" w:rsidRPr="008A30B5" w:rsidRDefault="00EB261D" w:rsidP="00EB261D">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lastRenderedPageBreak/>
        <w:t xml:space="preserve">Economic decline causes global nuclear war </w:t>
      </w:r>
    </w:p>
    <w:p w14:paraId="422362F3" w14:textId="77777777" w:rsidR="00EB261D" w:rsidRPr="008A30B5" w:rsidRDefault="00EB261D" w:rsidP="00EB261D">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6297CB3C" w14:textId="77777777" w:rsidR="00EB261D" w:rsidRPr="002079A9" w:rsidRDefault="00EB261D" w:rsidP="00EB261D">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Cs w:val="22"/>
          <w:highlight w:val="green"/>
          <w:u w:val="single"/>
        </w:rPr>
        <w:t>Interdependence raises the cost of conflict</w:t>
      </w:r>
      <w:r w:rsidRPr="002079A9">
        <w:rPr>
          <w:sz w:val="12"/>
        </w:rPr>
        <w:t xml:space="preserve"> for all sides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B1088D">
        <w:rPr>
          <w:b/>
          <w:iCs/>
          <w:szCs w:val="22"/>
          <w:highlight w:val="green"/>
          <w:u w:val="single"/>
          <w:bdr w:val="single" w:sz="8" w:space="0" w:color="auto"/>
        </w:rPr>
        <w:t>negative trade expectations</w:t>
      </w:r>
      <w:r w:rsidRPr="00B1088D">
        <w:rPr>
          <w:szCs w:val="22"/>
          <w:highlight w:val="green"/>
        </w:rPr>
        <w:t xml:space="preserve"> </w:t>
      </w:r>
      <w:r w:rsidRPr="002079A9">
        <w:rPr>
          <w:szCs w:val="22"/>
        </w:rPr>
        <w:t xml:space="preserve">may </w:t>
      </w:r>
      <w:r w:rsidRPr="00B1088D">
        <w:rPr>
          <w:b/>
          <w:szCs w:val="22"/>
          <w:highlight w:val="green"/>
          <w:u w:val="single"/>
        </w:rPr>
        <w:t>generate tensions leading to trade wars among inter-dependent states that</w:t>
      </w:r>
      <w:r w:rsidRPr="002079A9">
        <w:rPr>
          <w:szCs w:val="22"/>
        </w:rPr>
        <w:t xml:space="preserve"> in turn </w:t>
      </w:r>
      <w:r w:rsidRPr="00B1088D">
        <w:rPr>
          <w:b/>
          <w:szCs w:val="22"/>
          <w:highlight w:val="green"/>
          <w:u w:val="single"/>
        </w:rPr>
        <w:t xml:space="preserve">increase </w:t>
      </w:r>
      <w:r w:rsidRPr="002079A9">
        <w:rPr>
          <w:b/>
          <w:szCs w:val="22"/>
          <w:u w:val="single"/>
        </w:rPr>
        <w:t xml:space="preserve">the </w:t>
      </w:r>
      <w:r w:rsidRPr="00B1088D">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B1088D">
        <w:rPr>
          <w:b/>
          <w:szCs w:val="22"/>
          <w:highlight w:val="green"/>
          <w:u w:val="single"/>
        </w:rPr>
        <w:t>If leaders</w:t>
      </w:r>
      <w:r w:rsidRPr="002079A9">
        <w:rPr>
          <w:sz w:val="12"/>
        </w:rPr>
        <w:t xml:space="preserve"> on either side of the Atlantic </w:t>
      </w:r>
      <w:r w:rsidRPr="00B1088D">
        <w:rPr>
          <w:b/>
          <w:szCs w:val="22"/>
          <w:highlight w:val="green"/>
          <w:u w:val="single"/>
        </w:rPr>
        <w:t xml:space="preserve">begin to </w:t>
      </w:r>
      <w:r w:rsidRPr="002079A9">
        <w:rPr>
          <w:b/>
          <w:szCs w:val="22"/>
          <w:u w:val="single"/>
        </w:rPr>
        <w:t xml:space="preserve">seriously </w:t>
      </w:r>
      <w:r w:rsidRPr="00B1088D">
        <w:rPr>
          <w:b/>
          <w:iCs/>
          <w:szCs w:val="22"/>
          <w:highlight w:val="green"/>
          <w:u w:val="single"/>
          <w:bdr w:val="single" w:sz="8" w:space="0" w:color="auto"/>
        </w:rPr>
        <w:t xml:space="preserve">fear or 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Cs w:val="22"/>
          <w:highlight w:val="green"/>
          <w:u w:val="single"/>
        </w:rPr>
        <w:t xml:space="preserve"> </w:t>
      </w:r>
      <w:r w:rsidRPr="002079A9">
        <w:rPr>
          <w:b/>
          <w:szCs w:val="22"/>
          <w:u w:val="single"/>
        </w:rPr>
        <w:t xml:space="preserve">may </w:t>
      </w:r>
      <w:r w:rsidRPr="00B1088D">
        <w:rPr>
          <w:b/>
          <w:szCs w:val="22"/>
          <w:highlight w:val="green"/>
          <w:u w:val="single"/>
        </w:rPr>
        <w:t>blame</w:t>
      </w:r>
      <w:r w:rsidRPr="002079A9">
        <w:rPr>
          <w:rStyle w:val="StyleUnderline"/>
        </w:rPr>
        <w:t xml:space="preserve"> this on </w:t>
      </w:r>
      <w:r w:rsidRPr="00B1088D">
        <w:rPr>
          <w:b/>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B1088D">
        <w:rPr>
          <w:b/>
          <w:iCs/>
          <w:szCs w:val="22"/>
          <w:highlight w:val="green"/>
          <w:u w:val="single"/>
          <w:bdr w:val="single" w:sz="8" w:space="0" w:color="auto"/>
        </w:rPr>
        <w:t>refuse to be deterred by</w:t>
      </w:r>
      <w:r w:rsidRPr="002079A9">
        <w:rPr>
          <w:sz w:val="12"/>
        </w:rPr>
        <w:t xml:space="preserve"> either </w:t>
      </w:r>
      <w:r w:rsidRPr="00B1088D">
        <w:rPr>
          <w:b/>
          <w:iCs/>
          <w:szCs w:val="22"/>
          <w:highlight w:val="green"/>
          <w:u w:val="single"/>
          <w:bdr w:val="single" w:sz="8" w:space="0" w:color="auto"/>
        </w:rPr>
        <w:t>nuclear arms</w:t>
      </w:r>
      <w:r w:rsidRPr="002079A9">
        <w:rPr>
          <w:b/>
          <w:szCs w:val="22"/>
          <w:u w:val="single"/>
        </w:rPr>
        <w:t xml:space="preserve"> or prospects of socioeconomic calamities. </w:t>
      </w:r>
      <w:r w:rsidRPr="00B1088D">
        <w:rPr>
          <w:b/>
          <w:szCs w:val="22"/>
          <w:highlight w:val="green"/>
          <w:u w:val="single"/>
        </w:rPr>
        <w:t xml:space="preserve">Such a dangerous shift could happen </w:t>
      </w:r>
      <w:r w:rsidRPr="00B1088D">
        <w:rPr>
          <w:b/>
          <w:iCs/>
          <w:szCs w:val="22"/>
          <w:highlight w:val="green"/>
          <w:u w:val="single"/>
          <w:bdr w:val="single" w:sz="8" w:space="0" w:color="auto"/>
        </w:rPr>
        <w:t>abruptly</w:t>
      </w:r>
      <w:r w:rsidRPr="002079A9">
        <w:rPr>
          <w:sz w:val="12"/>
        </w:rPr>
        <w:t>, i.e. under the instigation of actions by a third party – or against a third party.</w:t>
      </w:r>
    </w:p>
    <w:p w14:paraId="745C9728" w14:textId="77777777" w:rsidR="00EB261D" w:rsidRPr="001746BF" w:rsidRDefault="00EB261D" w:rsidP="00EB261D">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B1088D">
        <w:rPr>
          <w:rStyle w:val="StyleUnderline"/>
          <w:highlight w:val="green"/>
        </w:rPr>
        <w:t>The greatest risk is not</w:t>
      </w:r>
      <w:r w:rsidRPr="002079A9">
        <w:rPr>
          <w:rStyle w:val="StyleUnderline"/>
        </w:rPr>
        <w:t xml:space="preserve"> that </w:t>
      </w:r>
      <w:r w:rsidRPr="00B1088D">
        <w:rPr>
          <w:rStyle w:val="StyleUnderline"/>
          <w:highlight w:val="green"/>
        </w:rPr>
        <w:t>a territorial dispute</w:t>
      </w:r>
      <w:r w:rsidRPr="002079A9">
        <w:rPr>
          <w:rStyle w:val="StyleUnderline"/>
        </w:rPr>
        <w:t xml:space="preserve"> leads to war under present circumstances </w:t>
      </w:r>
      <w:r w:rsidRPr="00B1088D">
        <w:rPr>
          <w:rStyle w:val="StyleUnderline"/>
          <w:highlight w:val="green"/>
        </w:rPr>
        <w:t>but that changes in the world economy alter</w:t>
      </w:r>
      <w:r w:rsidRPr="002079A9">
        <w:rPr>
          <w:rStyle w:val="StyleUnderline"/>
        </w:rPr>
        <w:t xml:space="preserve"> those </w:t>
      </w:r>
      <w:r w:rsidRPr="00B1088D">
        <w:rPr>
          <w:rStyle w:val="StyleUnderline"/>
          <w:highlight w:val="green"/>
        </w:rPr>
        <w:t>circumstances in ways that render inter-state peace more</w:t>
      </w:r>
      <w:r w:rsidRPr="00B1088D">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Cs w:val="22"/>
          <w:highlight w:val="green"/>
          <w:u w:val="single"/>
        </w:rPr>
        <w:t>great powers might gamble that the other yield in a cyber-war or conventional</w:t>
      </w:r>
      <w:r w:rsidRPr="002079A9">
        <w:rPr>
          <w:sz w:val="12"/>
        </w:rPr>
        <w:t xml:space="preserve"> limited </w:t>
      </w:r>
      <w:r w:rsidRPr="00B1088D">
        <w:rPr>
          <w:b/>
          <w:szCs w:val="22"/>
          <w:highlight w:val="green"/>
          <w:u w:val="single"/>
        </w:rPr>
        <w:t>war</w:t>
      </w:r>
      <w:r w:rsidRPr="002079A9">
        <w:rPr>
          <w:sz w:val="12"/>
        </w:rPr>
        <w:t>, or third party countries might engage in conflict with each other, with a view to obliging Washington or Beijing to intervene.</w:t>
      </w:r>
    </w:p>
    <w:p w14:paraId="1F1FDBFC" w14:textId="77777777" w:rsidR="00EB261D" w:rsidRPr="00A355C6" w:rsidRDefault="00EB261D" w:rsidP="00EB261D">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24470F2A" w14:textId="77777777" w:rsidR="00EB261D" w:rsidRPr="00A355C6" w:rsidRDefault="00EB261D" w:rsidP="00EB261D">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predict those which would be most profound. That is, a </w:t>
      </w:r>
      <w:r w:rsidRPr="007D7C3A">
        <w:rPr>
          <w:rStyle w:val="StyleUnderline"/>
          <w:szCs w:val="22"/>
          <w:highlight w:val="green"/>
        </w:rPr>
        <w:t xml:space="preserve">nuclear winter would cause </w:t>
      </w:r>
      <w:r w:rsidRPr="00A355C6">
        <w:rPr>
          <w:rStyle w:val="Emphasis"/>
        </w:rPr>
        <w:t xml:space="preserve">most </w:t>
      </w:r>
      <w:r w:rsidRPr="007D7C3A">
        <w:rPr>
          <w:rStyle w:val="Emphasis"/>
          <w:highlight w:val="green"/>
        </w:rPr>
        <w:t>humans</w:t>
      </w:r>
      <w:r w:rsidRPr="00A355C6">
        <w:rPr>
          <w:rStyle w:val="StyleUnderline"/>
          <w:szCs w:val="22"/>
        </w:rPr>
        <w:t xml:space="preserve"> and large animals </w:t>
      </w:r>
      <w:r w:rsidRPr="007D7C3A">
        <w:rPr>
          <w:rStyle w:val="Emphasis"/>
          <w:highlight w:val="green"/>
        </w:rPr>
        <w:t>to die</w:t>
      </w:r>
      <w:r w:rsidRPr="00A355C6">
        <w:rPr>
          <w:rStyle w:val="StyleUnderline"/>
          <w:szCs w:val="22"/>
        </w:rPr>
        <w:t xml:space="preserve"> from nuclear famine </w:t>
      </w:r>
      <w:r w:rsidRPr="007D7C3A">
        <w:rPr>
          <w:rStyle w:val="StyleUnderline"/>
          <w:szCs w:val="22"/>
          <w:highlight w:val="green"/>
        </w:rPr>
        <w:t xml:space="preserve">in a </w:t>
      </w:r>
      <w:r w:rsidRPr="007D7C3A">
        <w:rPr>
          <w:rStyle w:val="Emphasis"/>
          <w:szCs w:val="22"/>
          <w:highlight w:val="green"/>
        </w:rPr>
        <w:t>mass extinction</w:t>
      </w:r>
      <w:r w:rsidRPr="00A355C6">
        <w:rPr>
          <w:rStyle w:val="StyleUnderline"/>
        </w:rPr>
        <w:t xml:space="preserve"> event</w:t>
      </w:r>
      <w:r w:rsidRPr="00A355C6">
        <w:t xml:space="preserve"> </w:t>
      </w:r>
      <w:r w:rsidRPr="00A355C6">
        <w:rPr>
          <w:rFonts w:eastAsia="Times New Roman"/>
          <w:szCs w:val="22"/>
        </w:rPr>
        <w:t>similar to the one that wiped out the dinosaurs.</w:t>
      </w:r>
    </w:p>
    <w:p w14:paraId="551D9613" w14:textId="77777777" w:rsidR="00EB261D" w:rsidRPr="00A355C6" w:rsidRDefault="00EB261D" w:rsidP="00EB261D">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7D7C3A">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7D7C3A">
        <w:rPr>
          <w:rStyle w:val="StyleUnderline"/>
          <w:szCs w:val="22"/>
          <w:highlight w:val="green"/>
        </w:rPr>
        <w:t>tens of thousands of</w:t>
      </w:r>
      <w:r w:rsidRPr="00A355C6">
        <w:rPr>
          <w:rStyle w:val="StyleUnderline"/>
          <w:szCs w:val="22"/>
        </w:rPr>
        <w:t xml:space="preserve"> square </w:t>
      </w:r>
      <w:r w:rsidRPr="007D7C3A">
        <w:rPr>
          <w:rStyle w:val="StyleUnderline"/>
          <w:szCs w:val="22"/>
          <w:highlight w:val="green"/>
        </w:rPr>
        <w:t>miles. These</w:t>
      </w:r>
      <w:r w:rsidRPr="00A355C6">
        <w:rPr>
          <w:rStyle w:val="StyleUnderline"/>
          <w:szCs w:val="22"/>
        </w:rPr>
        <w:t xml:space="preserve"> mass </w:t>
      </w:r>
      <w:r w:rsidRPr="007D7C3A">
        <w:rPr>
          <w:rStyle w:val="StyleUnderline"/>
          <w:szCs w:val="22"/>
          <w:highlight w:val="green"/>
        </w:rPr>
        <w:t>fires</w:t>
      </w:r>
      <w:r w:rsidRPr="00A355C6">
        <w:rPr>
          <w:rStyle w:val="StyleUnderline"/>
          <w:szCs w:val="22"/>
        </w:rPr>
        <w:t xml:space="preserve">, many of which </w:t>
      </w:r>
      <w:r w:rsidRPr="007D7C3A">
        <w:rPr>
          <w:rStyle w:val="StyleUnderline"/>
          <w:szCs w:val="22"/>
          <w:highlight w:val="green"/>
        </w:rPr>
        <w:t>would rage over</w:t>
      </w:r>
      <w:r w:rsidRPr="00A355C6">
        <w:rPr>
          <w:rStyle w:val="StyleUnderline"/>
          <w:szCs w:val="22"/>
        </w:rPr>
        <w:t xml:space="preserve"> large </w:t>
      </w:r>
      <w:r w:rsidRPr="007D7C3A">
        <w:rPr>
          <w:rStyle w:val="Emphasis"/>
          <w:highlight w:val="green"/>
        </w:rPr>
        <w:t>cities and industrial areas</w:t>
      </w:r>
      <w:r w:rsidRPr="00A355C6">
        <w:rPr>
          <w:rStyle w:val="StyleUnderline"/>
          <w:szCs w:val="22"/>
        </w:rPr>
        <w:t xml:space="preserve">, would release many tens of </w:t>
      </w:r>
      <w:r w:rsidRPr="007D7C3A">
        <w:rPr>
          <w:rStyle w:val="StyleUnderline"/>
          <w:szCs w:val="22"/>
          <w:highlight w:val="green"/>
        </w:rPr>
        <w:t>millions of tons of</w:t>
      </w:r>
      <w:r w:rsidRPr="00A355C6">
        <w:rPr>
          <w:rStyle w:val="StyleUnderline"/>
          <w:szCs w:val="22"/>
        </w:rPr>
        <w:t xml:space="preserve"> black </w:t>
      </w:r>
      <w:r w:rsidRPr="007D7C3A">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7D7C3A">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7D7C3A">
        <w:rPr>
          <w:rStyle w:val="StyleUnderline"/>
          <w:szCs w:val="22"/>
          <w:highlight w:val="green"/>
        </w:rPr>
        <w:t xml:space="preserve">into the </w:t>
      </w:r>
      <w:r w:rsidRPr="007D7C3A">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14:paraId="6B132C3E" w14:textId="77777777" w:rsidR="00EB261D" w:rsidRPr="00A355C6" w:rsidRDefault="00EB261D" w:rsidP="00EB261D">
      <w:pPr>
        <w:shd w:val="clear" w:color="auto" w:fill="FFFFFF"/>
        <w:spacing w:after="150" w:line="240" w:lineRule="auto"/>
        <w:rPr>
          <w:rStyle w:val="StyleUnderline"/>
          <w:szCs w:val="22"/>
        </w:rPr>
      </w:pPr>
      <w:r w:rsidRPr="00A355C6">
        <w:rPr>
          <w:rFonts w:eastAsia="Times New Roman"/>
          <w:szCs w:val="22"/>
        </w:rPr>
        <w:t xml:space="preserve">The scientists who completed </w:t>
      </w:r>
      <w:r w:rsidRPr="007D7C3A">
        <w:rPr>
          <w:rStyle w:val="StyleUnderline"/>
          <w:szCs w:val="22"/>
          <w:highlight w:val="green"/>
        </w:rPr>
        <w:t xml:space="preserve">the </w:t>
      </w:r>
      <w:r w:rsidRPr="007D7C3A">
        <w:rPr>
          <w:rStyle w:val="Emphasis"/>
          <w:highlight w:val="green"/>
        </w:rPr>
        <w:t>most recent</w:t>
      </w:r>
      <w:r w:rsidRPr="00A355C6">
        <w:rPr>
          <w:rStyle w:val="Emphasis"/>
        </w:rPr>
        <w:t xml:space="preserve"> peer-reviewed </w:t>
      </w:r>
      <w:r w:rsidRPr="007D7C3A">
        <w:rPr>
          <w:rStyle w:val="Emphasis"/>
          <w:highlight w:val="green"/>
        </w:rPr>
        <w:t>studies</w:t>
      </w:r>
      <w:r w:rsidRPr="00A355C6">
        <w:rPr>
          <w:rStyle w:val="StyleUnderline"/>
          <w:szCs w:val="22"/>
        </w:rPr>
        <w:t xml:space="preserve"> on nuclear winter </w:t>
      </w:r>
      <w:r w:rsidRPr="007D7C3A">
        <w:rPr>
          <w:rStyle w:val="StyleUnderline"/>
          <w:szCs w:val="22"/>
          <w:highlight w:val="green"/>
        </w:rPr>
        <w:t>discovered that</w:t>
      </w:r>
      <w:r w:rsidRPr="00A355C6">
        <w:rPr>
          <w:rStyle w:val="StyleUnderline"/>
          <w:szCs w:val="22"/>
        </w:rPr>
        <w:t xml:space="preserve"> the </w:t>
      </w:r>
      <w:r w:rsidRPr="007D7C3A">
        <w:rPr>
          <w:rStyle w:val="StyleUnderline"/>
          <w:szCs w:val="22"/>
          <w:highlight w:val="green"/>
        </w:rPr>
        <w:t>sunlight would</w:t>
      </w:r>
      <w:r w:rsidRPr="00A355C6">
        <w:rPr>
          <w:rStyle w:val="StyleUnderline"/>
          <w:szCs w:val="22"/>
        </w:rPr>
        <w:t xml:space="preserve"> heat the smoke, </w:t>
      </w:r>
      <w:r w:rsidRPr="007D7C3A">
        <w:rPr>
          <w:rStyle w:val="StyleUnderline"/>
          <w:szCs w:val="22"/>
          <w:highlight w:val="green"/>
        </w:rPr>
        <w:t xml:space="preserve">producing a </w:t>
      </w:r>
      <w:r w:rsidRPr="00A355C6">
        <w:rPr>
          <w:rStyle w:val="StyleUnderline"/>
          <w:szCs w:val="22"/>
        </w:rPr>
        <w:t>self-</w:t>
      </w:r>
      <w:r w:rsidRPr="007D7C3A">
        <w:rPr>
          <w:rStyle w:val="StyleUnderline"/>
          <w:szCs w:val="22"/>
          <w:highlight w:val="green"/>
        </w:rPr>
        <w:t>lofting effect that would</w:t>
      </w:r>
      <w:r w:rsidRPr="00A355C6">
        <w:rPr>
          <w:rStyle w:val="StyleUnderline"/>
          <w:szCs w:val="22"/>
        </w:rPr>
        <w:t xml:space="preserve"> not only </w:t>
      </w:r>
      <w:r w:rsidRPr="007D7C3A">
        <w:rPr>
          <w:rStyle w:val="StyleUnderline"/>
          <w:szCs w:val="22"/>
          <w:highlight w:val="green"/>
        </w:rPr>
        <w:t>aid the rise of the smoke</w:t>
      </w:r>
      <w:r w:rsidRPr="00A355C6">
        <w:rPr>
          <w:rStyle w:val="StyleUnderline"/>
          <w:szCs w:val="22"/>
        </w:rPr>
        <w:t xml:space="preserve"> into the stratosphere </w:t>
      </w:r>
      <w:r w:rsidRPr="007D7C3A">
        <w:rPr>
          <w:rStyle w:val="StyleUnderline"/>
          <w:szCs w:val="22"/>
          <w:highlight w:val="green"/>
        </w:rPr>
        <w:t xml:space="preserve">(above cloud level, where it </w:t>
      </w:r>
      <w:r w:rsidRPr="007D7C3A">
        <w:rPr>
          <w:rStyle w:val="Emphasis"/>
          <w:szCs w:val="22"/>
          <w:highlight w:val="green"/>
        </w:rPr>
        <w:t xml:space="preserve">could not be rained </w:t>
      </w:r>
      <w:r w:rsidRPr="007D7C3A">
        <w:rPr>
          <w:rStyle w:val="Emphasis"/>
          <w:szCs w:val="22"/>
          <w:highlight w:val="green"/>
        </w:rPr>
        <w:lastRenderedPageBreak/>
        <w:t>out</w:t>
      </w:r>
      <w:r w:rsidRPr="00A355C6">
        <w:rPr>
          <w:rStyle w:val="StyleUnderline"/>
          <w:szCs w:val="22"/>
        </w:rPr>
        <w:t xml:space="preserve">), but act to keep the smoke in the stratosphere for 10 years or more. </w:t>
      </w:r>
      <w:r w:rsidRPr="007D7C3A">
        <w:rPr>
          <w:rStyle w:val="StyleUnderline"/>
          <w:szCs w:val="22"/>
          <w:highlight w:val="green"/>
        </w:rPr>
        <w:t>The longevity of the smoke layer would</w:t>
      </w:r>
      <w:r w:rsidRPr="00A355C6">
        <w:rPr>
          <w:rStyle w:val="StyleUnderline"/>
          <w:szCs w:val="22"/>
        </w:rPr>
        <w:t xml:space="preserve"> act to greatly </w:t>
      </w:r>
      <w:r w:rsidRPr="007D7C3A">
        <w:rPr>
          <w:rStyle w:val="StyleUnderline"/>
          <w:szCs w:val="22"/>
          <w:highlight w:val="green"/>
        </w:rPr>
        <w:t>increase the severity of its effects upon the biosphere.</w:t>
      </w:r>
    </w:p>
    <w:p w14:paraId="59954274" w14:textId="77777777" w:rsidR="00EB261D" w:rsidRPr="00A355C6" w:rsidRDefault="00EB261D" w:rsidP="00EB261D">
      <w:pPr>
        <w:shd w:val="clear" w:color="auto" w:fill="FFFFFF"/>
        <w:spacing w:after="150" w:line="240" w:lineRule="auto"/>
        <w:rPr>
          <w:rFonts w:eastAsia="Times New Roman"/>
          <w:szCs w:val="22"/>
        </w:rPr>
      </w:pPr>
      <w:r w:rsidRPr="00A355C6">
        <w:rPr>
          <w:rStyle w:val="StyleUnderline"/>
          <w:szCs w:val="22"/>
        </w:rPr>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7D7C3A">
        <w:rPr>
          <w:rStyle w:val="StyleUnderline"/>
          <w:szCs w:val="22"/>
          <w:highlight w:val="green"/>
        </w:rPr>
        <w:t>Such an enormous loss of</w:t>
      </w:r>
      <w:r w:rsidRPr="00A355C6">
        <w:rPr>
          <w:rStyle w:val="StyleUnderline"/>
          <w:szCs w:val="22"/>
        </w:rPr>
        <w:t xml:space="preserve"> warming </w:t>
      </w:r>
      <w:r w:rsidRPr="007D7C3A">
        <w:rPr>
          <w:rStyle w:val="StyleUnderline"/>
          <w:szCs w:val="22"/>
          <w:highlight w:val="green"/>
        </w:rPr>
        <w:t xml:space="preserve">sunlight would produce </w:t>
      </w:r>
      <w:r w:rsidRPr="007D7C3A">
        <w:rPr>
          <w:rStyle w:val="Emphasis"/>
          <w:highlight w:val="green"/>
        </w:rPr>
        <w:t>Ice Age</w:t>
      </w:r>
      <w:r w:rsidRPr="00A355C6">
        <w:rPr>
          <w:rStyle w:val="Emphasis"/>
        </w:rPr>
        <w:t xml:space="preserve"> weather </w:t>
      </w:r>
      <w:r w:rsidRPr="007D7C3A">
        <w:rPr>
          <w:rStyle w:val="Emphasis"/>
          <w:highlight w:val="green"/>
        </w:rPr>
        <w:t>conditions</w:t>
      </w:r>
      <w:r w:rsidRPr="00A355C6">
        <w:rPr>
          <w:rStyle w:val="StyleUnderline"/>
          <w:szCs w:val="22"/>
        </w:rPr>
        <w:t xml:space="preserve"> on Earth in a matter of weeks. For a period of 1-3 years following the war, </w:t>
      </w:r>
      <w:r w:rsidRPr="007D7C3A">
        <w:rPr>
          <w:rStyle w:val="StyleUnderline"/>
          <w:szCs w:val="22"/>
          <w:highlight w:val="green"/>
        </w:rPr>
        <w:t xml:space="preserve">temperatures would fall </w:t>
      </w:r>
      <w:r w:rsidRPr="007D7C3A">
        <w:rPr>
          <w:rStyle w:val="Emphasis"/>
          <w:highlight w:val="green"/>
        </w:rPr>
        <w:t>below freezing</w:t>
      </w:r>
      <w:r w:rsidRPr="00A355C6">
        <w:rPr>
          <w:rStyle w:val="StyleUnderline"/>
          <w:szCs w:val="22"/>
        </w:rPr>
        <w:t> every day </w:t>
      </w:r>
      <w:r w:rsidRPr="007D7C3A">
        <w:rPr>
          <w:rStyle w:val="StyleUnderline"/>
          <w:szCs w:val="22"/>
          <w:highlight w:val="green"/>
        </w:rPr>
        <w:t>in</w:t>
      </w:r>
      <w:r w:rsidRPr="00A355C6">
        <w:rPr>
          <w:rStyle w:val="StyleUnderline"/>
          <w:szCs w:val="22"/>
        </w:rPr>
        <w:t xml:space="preserve"> the </w:t>
      </w:r>
      <w:r w:rsidRPr="007D7C3A">
        <w:rPr>
          <w:rStyle w:val="Emphasis"/>
          <w:highlight w:val="green"/>
        </w:rPr>
        <w:t>central agricultural zones</w:t>
      </w:r>
      <w:r w:rsidRPr="00A355C6">
        <w:rPr>
          <w:rStyle w:val="StyleUnderline"/>
          <w:szCs w:val="22"/>
        </w:rPr>
        <w:t xml:space="preserve"> of North America and Eurasia.</w:t>
      </w:r>
      <w:r w:rsidRPr="00A355C6">
        <w:rPr>
          <w:rFonts w:eastAsia="Times New Roman"/>
          <w:szCs w:val="22"/>
        </w:rPr>
        <w:t xml:space="preserve"> [For an explanation of nuclear winter, see </w:t>
      </w:r>
      <w:r w:rsidRPr="00A355C6">
        <w:rPr>
          <w:szCs w:val="22"/>
        </w:rPr>
        <w:t>Nuclear winter revisited with a modern climate model and current nuclear arsenals: Still catastrophic consequences.]</w:t>
      </w:r>
    </w:p>
    <w:p w14:paraId="4E2346C3" w14:textId="77777777" w:rsidR="00EB261D" w:rsidRPr="00A355C6" w:rsidRDefault="00EB261D" w:rsidP="00EB261D">
      <w:pPr>
        <w:shd w:val="clear" w:color="auto" w:fill="FFFFFF"/>
        <w:spacing w:after="150" w:line="240" w:lineRule="auto"/>
        <w:rPr>
          <w:rFonts w:eastAsia="Times New Roman"/>
          <w:szCs w:val="22"/>
        </w:rPr>
      </w:pPr>
      <w:r w:rsidRPr="00A355C6">
        <w:rPr>
          <w:rStyle w:val="StyleUnderline"/>
          <w:szCs w:val="22"/>
        </w:rPr>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szCs w:val="22"/>
        </w:rPr>
        <w:t xml:space="preserve"> for many years, probably </w:t>
      </w:r>
      <w:r w:rsidRPr="007D7C3A">
        <w:rPr>
          <w:rStyle w:val="StyleUnderline"/>
          <w:szCs w:val="22"/>
          <w:highlight w:val="green"/>
        </w:rPr>
        <w:t xml:space="preserve">for </w:t>
      </w:r>
      <w:r w:rsidRPr="007D7C3A">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14:paraId="3A5E92E3" w14:textId="77777777" w:rsidR="00EB261D" w:rsidRPr="00A355C6" w:rsidRDefault="00EB261D" w:rsidP="00EB261D">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14:paraId="5935E575" w14:textId="77777777" w:rsidR="00EB261D" w:rsidRPr="00A355C6" w:rsidRDefault="00EB261D" w:rsidP="00EB261D">
      <w:pPr>
        <w:shd w:val="clear" w:color="auto" w:fill="FFFFFF"/>
        <w:spacing w:after="150" w:line="240" w:lineRule="auto"/>
        <w:rPr>
          <w:rFonts w:eastAsia="Times New Roman"/>
          <w:szCs w:val="22"/>
        </w:rPr>
      </w:pPr>
      <w:r w:rsidRPr="00A355C6">
        <w:rPr>
          <w:rStyle w:val="StyleUnderline"/>
          <w:szCs w:val="22"/>
        </w:rPr>
        <w:t xml:space="preserve">Global nuclear </w:t>
      </w:r>
      <w:r w:rsidRPr="007D7C3A">
        <w:rPr>
          <w:rStyle w:val="StyleUnderline"/>
          <w:szCs w:val="22"/>
          <w:highlight w:val="green"/>
        </w:rPr>
        <w:t xml:space="preserve">famine would ensue in a setting in which the </w:t>
      </w:r>
      <w:r w:rsidRPr="007D7C3A">
        <w:rPr>
          <w:rStyle w:val="Emphasis"/>
          <w:highlight w:val="green"/>
        </w:rPr>
        <w:t>infrastructure</w:t>
      </w:r>
      <w:r w:rsidRPr="007D7C3A">
        <w:rPr>
          <w:rStyle w:val="StyleUnderline"/>
          <w:szCs w:val="22"/>
          <w:highlight w:val="green"/>
        </w:rPr>
        <w:t xml:space="preserve"> of</w:t>
      </w:r>
      <w:r w:rsidRPr="00A355C6">
        <w:rPr>
          <w:rStyle w:val="StyleUnderline"/>
          <w:szCs w:val="22"/>
        </w:rPr>
        <w:t xml:space="preserve"> the combatant </w:t>
      </w:r>
      <w:r w:rsidRPr="007D7C3A">
        <w:rPr>
          <w:rStyle w:val="StyleUnderline"/>
          <w:szCs w:val="22"/>
          <w:highlight w:val="green"/>
        </w:rPr>
        <w:t>nations has been</w:t>
      </w:r>
      <w:r w:rsidRPr="00A355C6">
        <w:rPr>
          <w:rStyle w:val="StyleUnderline"/>
          <w:szCs w:val="22"/>
        </w:rPr>
        <w:t xml:space="preserve"> totally </w:t>
      </w:r>
      <w:r w:rsidRPr="007D7C3A">
        <w:rPr>
          <w:rStyle w:val="Emphasis"/>
          <w:highlight w:val="green"/>
        </w:rPr>
        <w:t>destroyed</w:t>
      </w:r>
      <w:r w:rsidRPr="007D7C3A">
        <w:rPr>
          <w:rStyle w:val="StyleUnderline"/>
          <w:szCs w:val="22"/>
          <w:highlight w:val="green"/>
        </w:rPr>
        <w:t xml:space="preserve">, resulting in massive amounts of </w:t>
      </w:r>
      <w:r w:rsidRPr="007D7C3A">
        <w:rPr>
          <w:rStyle w:val="Emphasis"/>
          <w:highlight w:val="green"/>
        </w:rPr>
        <w:t>chemical and radioactive toxins</w:t>
      </w:r>
      <w:r w:rsidRPr="007D7C3A">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7D7C3A">
        <w:rPr>
          <w:rStyle w:val="StyleUnderline"/>
          <w:szCs w:val="22"/>
          <w:highlight w:val="green"/>
        </w:rPr>
        <w:t>that</w:t>
      </w:r>
      <w:r w:rsidRPr="00A355C6">
        <w:rPr>
          <w:rStyle w:val="StyleUnderline"/>
          <w:szCs w:val="22"/>
        </w:rPr>
        <w:t xml:space="preserve"> no food and Ice Age temperatures for a decade </w:t>
      </w:r>
      <w:r w:rsidRPr="007D7C3A">
        <w:rPr>
          <w:rStyle w:val="Emphasis"/>
          <w:highlight w:val="green"/>
        </w:rPr>
        <w:t>would kill most people</w:t>
      </w:r>
      <w:r w:rsidRPr="00A355C6">
        <w:rPr>
          <w:rStyle w:val="Emphasis"/>
        </w:rPr>
        <w:t xml:space="preserve"> and animals </w:t>
      </w:r>
      <w:r w:rsidRPr="007D7C3A">
        <w:rPr>
          <w:rStyle w:val="Emphasis"/>
          <w:highlight w:val="green"/>
        </w:rPr>
        <w:t>on the planet.</w:t>
      </w:r>
      <w:r w:rsidRPr="00A355C6">
        <w:rPr>
          <w:rFonts w:eastAsia="Times New Roman"/>
          <w:szCs w:val="22"/>
        </w:rPr>
        <w:t>  Would the few remaining survivors be able to survive in a radioactive, toxic environment?</w:t>
      </w:r>
    </w:p>
    <w:p w14:paraId="03B08EED" w14:textId="77777777" w:rsidR="00EB261D" w:rsidRPr="00ED16D9" w:rsidRDefault="00EB261D" w:rsidP="00EB261D"/>
    <w:p w14:paraId="2767D046" w14:textId="77777777" w:rsidR="00EB261D" w:rsidRPr="002F4C16" w:rsidRDefault="00EB261D" w:rsidP="00EB261D"/>
    <w:p w14:paraId="54ADCD6B" w14:textId="77777777" w:rsidR="00EB261D" w:rsidRPr="00977EB1" w:rsidRDefault="00EB261D" w:rsidP="00EB261D"/>
    <w:p w14:paraId="2AAE605B" w14:textId="77777777" w:rsidR="00EB261D" w:rsidRPr="007413DD" w:rsidRDefault="00EB261D" w:rsidP="00EB261D">
      <w:pPr>
        <w:rPr>
          <w:rStyle w:val="StyleUnderline"/>
        </w:rPr>
      </w:pPr>
    </w:p>
    <w:p w14:paraId="7EB35EC4" w14:textId="77777777" w:rsidR="00EB261D" w:rsidRDefault="00EB261D" w:rsidP="00EB261D">
      <w:pPr>
        <w:pStyle w:val="Heading3"/>
      </w:pPr>
      <w:r w:rsidRPr="00651F2F">
        <w:lastRenderedPageBreak/>
        <w:t>Solvency</w:t>
      </w:r>
    </w:p>
    <w:p w14:paraId="424791FE" w14:textId="77777777" w:rsidR="00EB261D" w:rsidRDefault="00EB261D" w:rsidP="00EB261D">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4EB8A2CD" w14:textId="77777777" w:rsidR="00EB261D" w:rsidRDefault="00EB261D" w:rsidP="00EB261D">
      <w:pPr>
        <w:pStyle w:val="Heading4"/>
      </w:pPr>
      <w:r>
        <w:t xml:space="preserve">CRISPR is segment of DNA that uses proteins to modify other strands of DNA </w:t>
      </w:r>
    </w:p>
    <w:p w14:paraId="1C4A7109" w14:textId="77777777" w:rsidR="00EB261D" w:rsidRPr="00466C63" w:rsidRDefault="00EB261D" w:rsidP="00EB261D">
      <w:pPr>
        <w:rPr>
          <w:rStyle w:val="Style13ptBold"/>
        </w:rPr>
      </w:pPr>
      <w:r>
        <w:rPr>
          <w:rStyle w:val="Style13ptBold"/>
        </w:rPr>
        <w:t xml:space="preserve">Lexico ND </w:t>
      </w:r>
      <w:r w:rsidRPr="00466C63">
        <w:t xml:space="preserve">[(Lexico dictionary) </w:t>
      </w:r>
      <w:hyperlink r:id="rId10" w:history="1">
        <w:r w:rsidRPr="00466C63">
          <w:rPr>
            <w:rStyle w:val="Hyperlink"/>
          </w:rPr>
          <w:t>https://www.lexico.com/en/definition/crispr</w:t>
        </w:r>
      </w:hyperlink>
      <w:r w:rsidRPr="00466C63">
        <w:t>] BC</w:t>
      </w:r>
    </w:p>
    <w:p w14:paraId="6EDF2296" w14:textId="77777777" w:rsidR="00EB261D" w:rsidRPr="00466C63" w:rsidRDefault="00EB261D" w:rsidP="00EB261D">
      <w:pPr>
        <w:rPr>
          <w:rStyle w:val="Emphasis"/>
        </w:rPr>
      </w:pPr>
      <w:r w:rsidRPr="00466C63">
        <w:rPr>
          <w:rStyle w:val="Emphasis"/>
          <w:highlight w:val="green"/>
        </w:rPr>
        <w:t>CRISPR</w:t>
      </w:r>
    </w:p>
    <w:p w14:paraId="013EB6CD" w14:textId="77777777" w:rsidR="00EB261D" w:rsidRPr="00466C63" w:rsidRDefault="00EB261D" w:rsidP="00EB261D">
      <w:r w:rsidRPr="00466C63">
        <w:t>NOUN</w:t>
      </w:r>
    </w:p>
    <w:p w14:paraId="5DF795EF" w14:textId="77777777" w:rsidR="00EB261D" w:rsidRDefault="00EB261D" w:rsidP="00EB261D">
      <w:r>
        <w:t>1 Biochemistry</w:t>
      </w:r>
    </w:p>
    <w:p w14:paraId="7E3FEC41" w14:textId="77777777" w:rsidR="00EB261D" w:rsidRPr="00466C63" w:rsidRDefault="00EB261D" w:rsidP="00EB261D">
      <w:pPr>
        <w:rPr>
          <w:rStyle w:val="Emphasis"/>
        </w:rPr>
      </w:pPr>
      <w:r w:rsidRPr="00466C63">
        <w:rPr>
          <w:rStyle w:val="Emphasis"/>
          <w:highlight w:val="green"/>
        </w:rPr>
        <w:t>A segment of DNA</w:t>
      </w:r>
      <w:r w:rsidRPr="00466C63">
        <w:rPr>
          <w:rStyle w:val="Emphasis"/>
        </w:rPr>
        <w:t xml:space="preserve"> containing short repetitions of base sequences, involved in the defense mechanisms of prokaryotic organisms to viruses.</w:t>
      </w:r>
    </w:p>
    <w:p w14:paraId="75577DA2" w14:textId="77777777" w:rsidR="00EB261D" w:rsidRDefault="00EB261D" w:rsidP="00EB261D"/>
    <w:p w14:paraId="387BB227" w14:textId="77777777" w:rsidR="00EB261D" w:rsidRPr="00466C63" w:rsidRDefault="00EB261D" w:rsidP="00EB261D">
      <w:pPr>
        <w:rPr>
          <w:rStyle w:val="StyleUnderline"/>
        </w:rPr>
      </w:pPr>
      <w:r w:rsidRPr="00466C63">
        <w:rPr>
          <w:rStyle w:val="StyleUnderline"/>
          <w:highlight w:val="green"/>
        </w:rPr>
        <w:t>CRISPR sequences encode RNAs</w:t>
      </w:r>
      <w:r w:rsidRPr="00466C63">
        <w:rPr>
          <w:rStyle w:val="StyleUnderline"/>
        </w:rPr>
        <w:t xml:space="preserve"> that can recognize specific target sequences in a genome</w:t>
      </w:r>
      <w:r>
        <w:t xml:space="preserve">, at which base pairs can be cut or added. </w:t>
      </w:r>
      <w:r w:rsidRPr="00466C63">
        <w:rPr>
          <w:rStyle w:val="StyleUnderline"/>
          <w:highlight w:val="green"/>
        </w:rPr>
        <w:t>They</w:t>
      </w:r>
      <w:r w:rsidRPr="00466C63">
        <w:rPr>
          <w:rStyle w:val="StyleUnderline"/>
        </w:rPr>
        <w:t xml:space="preserve"> </w:t>
      </w:r>
      <w:r w:rsidRPr="00466C63">
        <w:rPr>
          <w:rStyle w:val="StyleUnderline"/>
          <w:highlight w:val="green"/>
        </w:rPr>
        <w:t>act in a complex with a specific protein that functions like</w:t>
      </w:r>
      <w:r w:rsidRPr="00466C63">
        <w:rPr>
          <w:rStyle w:val="StyleUnderline"/>
        </w:rPr>
        <w:t xml:space="preserve"> a pair of </w:t>
      </w:r>
      <w:r w:rsidRPr="00466C63">
        <w:rPr>
          <w:rStyle w:val="StyleUnderline"/>
          <w:highlight w:val="green"/>
        </w:rPr>
        <w:t xml:space="preserve">molecular scissors, </w:t>
      </w:r>
      <w:r w:rsidRPr="00466C63">
        <w:rPr>
          <w:rStyle w:val="Emphasis"/>
          <w:highlight w:val="green"/>
        </w:rPr>
        <w:t>with which they are used as a tool</w:t>
      </w:r>
      <w:r w:rsidRPr="00466C63">
        <w:rPr>
          <w:rStyle w:val="Emphasis"/>
        </w:rPr>
        <w:t xml:space="preserve"> in genetic engineering</w:t>
      </w:r>
    </w:p>
    <w:p w14:paraId="7C6E5735" w14:textId="77777777" w:rsidR="00EB261D" w:rsidRDefault="00EB261D" w:rsidP="00EB261D"/>
    <w:p w14:paraId="301492AD" w14:textId="77777777" w:rsidR="00EB261D" w:rsidRPr="00466C63" w:rsidRDefault="00EB261D" w:rsidP="00EB261D">
      <w:pPr>
        <w:rPr>
          <w:rStyle w:val="StyleUnderline"/>
        </w:rPr>
      </w:pPr>
      <w:r>
        <w:t xml:space="preserve">1.1A </w:t>
      </w:r>
      <w:r w:rsidRPr="00466C63">
        <w:rPr>
          <w:rStyle w:val="StyleUnderline"/>
          <w:highlight w:val="green"/>
        </w:rPr>
        <w:t>genetic engineering</w:t>
      </w:r>
      <w:r w:rsidRPr="00466C63">
        <w:rPr>
          <w:rStyle w:val="StyleUnderline"/>
        </w:rPr>
        <w:t xml:space="preserve"> tool that </w:t>
      </w:r>
      <w:r w:rsidRPr="00466C63">
        <w:rPr>
          <w:rStyle w:val="Emphasis"/>
          <w:highlight w:val="green"/>
        </w:rPr>
        <w:t>uses a CRISPR sequence of DNA</w:t>
      </w:r>
      <w:r w:rsidRPr="00466C63">
        <w:rPr>
          <w:rStyle w:val="StyleUnderline"/>
        </w:rPr>
        <w:t xml:space="preserve"> and its associated protein to edit the base pairs of a gene.</w:t>
      </w:r>
    </w:p>
    <w:p w14:paraId="204BCB98" w14:textId="77777777" w:rsidR="00EB261D" w:rsidRPr="008F75C3" w:rsidRDefault="00EB261D" w:rsidP="00EB261D">
      <w:pPr>
        <w:pStyle w:val="Heading4"/>
      </w:pPr>
      <w:r>
        <w:t xml:space="preserve">And it is a drug that treats diseases and cures illnesses </w:t>
      </w:r>
    </w:p>
    <w:p w14:paraId="16CE4A68" w14:textId="77777777" w:rsidR="00EB261D" w:rsidRPr="00F669DF" w:rsidRDefault="00EB261D" w:rsidP="00EB261D">
      <w:pPr>
        <w:rPr>
          <w:rStyle w:val="Style13ptBold"/>
        </w:rPr>
      </w:pPr>
      <w:r>
        <w:rPr>
          <w:rStyle w:val="Style13ptBold"/>
        </w:rPr>
        <w:t xml:space="preserve">Sfera 2/24 </w:t>
      </w:r>
      <w:r w:rsidRPr="00F669DF">
        <w:t xml:space="preserve">[(Dan, entrepreneur. Clinical Trials) “CRISPR Therapeutics creates gene-based medicines”, Real Dan Sfera, 2/24/2021. </w:t>
      </w:r>
      <w:hyperlink r:id="rId11" w:history="1">
        <w:r w:rsidRPr="00F669DF">
          <w:rPr>
            <w:rStyle w:val="Hyperlink"/>
          </w:rPr>
          <w:t>https://therealdansfera.medium.com/crispr-therapeutics-creates-gene-based-medicines-25a66c674998</w:t>
        </w:r>
      </w:hyperlink>
      <w:r w:rsidRPr="00F669DF">
        <w:t>] BC</w:t>
      </w:r>
    </w:p>
    <w:p w14:paraId="03093680" w14:textId="77777777" w:rsidR="00EB261D" w:rsidRDefault="00EB261D" w:rsidP="00EB261D">
      <w:r>
        <w:t>Gene-Editing Genius</w:t>
      </w:r>
    </w:p>
    <w:p w14:paraId="137C8141" w14:textId="77777777" w:rsidR="00EB261D" w:rsidRDefault="00EB261D" w:rsidP="00EB261D">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14:paraId="2A77494C" w14:textId="77777777" w:rsidR="00EB261D" w:rsidRDefault="00EB261D" w:rsidP="00EB261D">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wholly-owned U.S. subsidiary, CRISPR Therapeutics, Inc., and R&amp;D operations based in Cambridge, Massachusetts, and business offices in London, United Kingdom.</w:t>
      </w:r>
    </w:p>
    <w:p w14:paraId="3D43B94F" w14:textId="77777777" w:rsidR="00EB261D" w:rsidRPr="0016163E" w:rsidRDefault="00EB261D" w:rsidP="00EB261D">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xml:space="preserve">, disorders that affect the oxygen-carrying cells in the blood. After harvesting a patient’s own cells from his or her own bone marrow, medical </w:t>
      </w:r>
      <w:r>
        <w:lastRenderedPageBreak/>
        <w:t>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14:paraId="6A28D73A" w14:textId="77777777" w:rsidR="00EB261D" w:rsidRPr="00A355C6" w:rsidRDefault="00EB261D" w:rsidP="00EB261D">
      <w:pPr>
        <w:pStyle w:val="Heading3"/>
        <w:rPr>
          <w:rFonts w:cs="Calibri"/>
          <w:color w:val="000000" w:themeColor="text1"/>
        </w:rPr>
      </w:pPr>
      <w:r w:rsidRPr="00A355C6">
        <w:rPr>
          <w:rFonts w:cs="Calibri"/>
          <w:color w:val="000000" w:themeColor="text1"/>
        </w:rPr>
        <w:lastRenderedPageBreak/>
        <w:t>Framing</w:t>
      </w:r>
    </w:p>
    <w:p w14:paraId="3BD5A982" w14:textId="77777777" w:rsidR="00EB261D" w:rsidRPr="00A355C6" w:rsidRDefault="00EB261D" w:rsidP="00EB261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ED4A71D" w14:textId="77777777" w:rsidR="00EB261D" w:rsidRPr="00A355C6" w:rsidRDefault="00EB261D" w:rsidP="00EB261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0F1BB092" w14:textId="77777777" w:rsidR="00EB261D" w:rsidRPr="00A355C6" w:rsidRDefault="00EB261D" w:rsidP="00EB261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4518AE2" w14:textId="77777777" w:rsidR="00EB261D" w:rsidRPr="00A355C6" w:rsidRDefault="00EB261D" w:rsidP="00EB261D">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749E2A2" w14:textId="77777777" w:rsidR="00EB261D" w:rsidRPr="00A355C6" w:rsidRDefault="00EB261D" w:rsidP="00EB261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8883539" w14:textId="77777777" w:rsidR="00EB261D" w:rsidRPr="00A355C6" w:rsidRDefault="00EB261D" w:rsidP="00EB261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C6E936B" w14:textId="77777777" w:rsidR="00EB261D" w:rsidRPr="00A355C6" w:rsidRDefault="00EB261D" w:rsidP="00EB261D">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091A1CD5" w14:textId="77777777" w:rsidR="00EB261D" w:rsidRPr="00A355C6" w:rsidRDefault="00EB261D" w:rsidP="00EB261D">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9D0CA41" w14:textId="77777777" w:rsidR="00EB261D" w:rsidRPr="00A355C6" w:rsidRDefault="00EB261D" w:rsidP="00EB261D">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69EC0643" w14:textId="77777777" w:rsidR="00EB261D" w:rsidRPr="00651F2F" w:rsidRDefault="00EB261D" w:rsidP="00EB261D"/>
    <w:p w14:paraId="1EB932B3" w14:textId="77777777" w:rsidR="00EB261D" w:rsidRPr="00F601E6" w:rsidRDefault="00EB261D" w:rsidP="00EB261D"/>
    <w:p w14:paraId="32BD706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5"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9"/>
  </w:num>
  <w:num w:numId="14">
    <w:abstractNumId w:val="16"/>
  </w:num>
  <w:num w:numId="15">
    <w:abstractNumId w:val="35"/>
  </w:num>
  <w:num w:numId="16">
    <w:abstractNumId w:val="34"/>
  </w:num>
  <w:num w:numId="17">
    <w:abstractNumId w:val="12"/>
  </w:num>
  <w:num w:numId="18">
    <w:abstractNumId w:val="27"/>
  </w:num>
  <w:num w:numId="19">
    <w:abstractNumId w:val="20"/>
  </w:num>
  <w:num w:numId="20">
    <w:abstractNumId w:val="24"/>
  </w:num>
  <w:num w:numId="21">
    <w:abstractNumId w:val="15"/>
  </w:num>
  <w:num w:numId="22">
    <w:abstractNumId w:val="33"/>
  </w:num>
  <w:num w:numId="23">
    <w:abstractNumId w:val="17"/>
  </w:num>
  <w:num w:numId="24">
    <w:abstractNumId w:val="28"/>
  </w:num>
  <w:num w:numId="25">
    <w:abstractNumId w:val="21"/>
  </w:num>
  <w:num w:numId="26">
    <w:abstractNumId w:val="14"/>
  </w:num>
  <w:num w:numId="27">
    <w:abstractNumId w:val="30"/>
  </w:num>
  <w:num w:numId="28">
    <w:abstractNumId w:val="25"/>
  </w:num>
  <w:num w:numId="29">
    <w:abstractNumId w:val="32"/>
  </w:num>
  <w:num w:numId="30">
    <w:abstractNumId w:val="18"/>
  </w:num>
  <w:num w:numId="31">
    <w:abstractNumId w:val="29"/>
  </w:num>
  <w:num w:numId="32">
    <w:abstractNumId w:val="23"/>
  </w:num>
  <w:num w:numId="33">
    <w:abstractNumId w:val="26"/>
  </w:num>
  <w:num w:numId="34">
    <w:abstractNumId w:val="11"/>
  </w:num>
  <w:num w:numId="35">
    <w:abstractNumId w:val="13"/>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50B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0B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61D"/>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F35B63"/>
  <w14:defaultImageDpi w14:val="300"/>
  <w15:docId w15:val="{D2CA66B3-5CE2-8F42-913D-8C8B968E3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261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B350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B350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B350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B350B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EB261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B350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50BA"/>
  </w:style>
  <w:style w:type="character" w:customStyle="1" w:styleId="Heading1Char">
    <w:name w:val="Heading 1 Char"/>
    <w:aliases w:val="Pocket Char"/>
    <w:basedOn w:val="DefaultParagraphFont"/>
    <w:link w:val="Heading1"/>
    <w:uiPriority w:val="9"/>
    <w:rsid w:val="00B350B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B350B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B350B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B350B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B350B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B350BA"/>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B350BA"/>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B350BA"/>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B350BA"/>
    <w:rPr>
      <w:color w:val="auto"/>
      <w:u w:val="none"/>
    </w:rPr>
  </w:style>
  <w:style w:type="paragraph" w:styleId="DocumentMap">
    <w:name w:val="Document Map"/>
    <w:basedOn w:val="Normal"/>
    <w:link w:val="DocumentMapChar"/>
    <w:uiPriority w:val="99"/>
    <w:semiHidden/>
    <w:unhideWhenUsed/>
    <w:rsid w:val="00B350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50BA"/>
    <w:rPr>
      <w:rFonts w:ascii="Lucida Grande" w:hAnsi="Lucida Grande" w:cs="Lucida Grande"/>
    </w:rPr>
  </w:style>
  <w:style w:type="character" w:customStyle="1" w:styleId="Heading5Char">
    <w:name w:val="Heading 5 Char"/>
    <w:basedOn w:val="DefaultParagraphFont"/>
    <w:link w:val="Heading5"/>
    <w:uiPriority w:val="9"/>
    <w:semiHidden/>
    <w:rsid w:val="00EB261D"/>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EB261D"/>
    <w:rPr>
      <w:b/>
      <w:bCs/>
      <w:color w:val="404040" w:themeColor="text1" w:themeTint="BF"/>
      <w:sz w:val="26"/>
      <w:szCs w:val="26"/>
    </w:rPr>
  </w:style>
  <w:style w:type="paragraph" w:customStyle="1" w:styleId="textbold">
    <w:name w:val="text bold"/>
    <w:basedOn w:val="Normal"/>
    <w:link w:val="Emphasis"/>
    <w:uiPriority w:val="20"/>
    <w:qFormat/>
    <w:rsid w:val="00EB261D"/>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18" w:space="0" w:color="auto"/>
    </w:rPr>
  </w:style>
  <w:style w:type="character" w:styleId="UnresolvedMention">
    <w:name w:val="Unresolved Mention"/>
    <w:basedOn w:val="DefaultParagraphFont"/>
    <w:uiPriority w:val="99"/>
    <w:semiHidden/>
    <w:unhideWhenUsed/>
    <w:rsid w:val="00EB261D"/>
    <w:rPr>
      <w:color w:val="605E5C"/>
      <w:shd w:val="clear" w:color="auto" w:fill="E1DFDD"/>
    </w:rPr>
  </w:style>
  <w:style w:type="paragraph" w:customStyle="1" w:styleId="Emphasis1">
    <w:name w:val="Emphasis1"/>
    <w:basedOn w:val="Normal"/>
    <w:autoRedefine/>
    <w:uiPriority w:val="20"/>
    <w:qFormat/>
    <w:rsid w:val="00EB261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EB261D"/>
    <w:rPr>
      <w:b/>
      <w:bCs/>
    </w:rPr>
  </w:style>
  <w:style w:type="character" w:customStyle="1" w:styleId="hbold">
    <w:name w:val="hbold"/>
    <w:basedOn w:val="DefaultParagraphFont"/>
    <w:rsid w:val="00EB261D"/>
  </w:style>
  <w:style w:type="paragraph" w:styleId="ListParagraph">
    <w:name w:val="List Paragraph"/>
    <w:aliases w:val="6 font"/>
    <w:basedOn w:val="Normal"/>
    <w:uiPriority w:val="34"/>
    <w:qFormat/>
    <w:rsid w:val="00EB261D"/>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EB261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EB261D"/>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EB261D"/>
    <w:rPr>
      <w:b/>
      <w:bCs/>
      <w:strike w:val="0"/>
      <w:dstrike w:val="0"/>
      <w:sz w:val="24"/>
      <w:u w:val="none"/>
      <w:effect w:val="none"/>
    </w:rPr>
  </w:style>
  <w:style w:type="character" w:customStyle="1" w:styleId="m489902567989944824gmail-style13ptbold">
    <w:name w:val="m_489902567989944824gmail-style13ptbold"/>
    <w:basedOn w:val="DefaultParagraphFont"/>
    <w:rsid w:val="00EB261D"/>
  </w:style>
  <w:style w:type="character" w:customStyle="1" w:styleId="m489902567989944824gmail-styleunderline">
    <w:name w:val="m_489902567989944824gmail-styleunderline"/>
    <w:basedOn w:val="DefaultParagraphFont"/>
    <w:rsid w:val="00EB261D"/>
  </w:style>
  <w:style w:type="character" w:customStyle="1" w:styleId="TitleChar">
    <w:name w:val="Title Char"/>
    <w:aliases w:val="Cites and Cards Char,UNDERLINE Char,Bold Underlined Char,Block Heading Char,title Char,Read This Char"/>
    <w:link w:val="Title"/>
    <w:uiPriority w:val="1"/>
    <w:qFormat/>
    <w:rsid w:val="00EB261D"/>
    <w:rPr>
      <w:bCs/>
      <w:sz w:val="20"/>
      <w:u w:val="single"/>
    </w:rPr>
  </w:style>
  <w:style w:type="paragraph" w:styleId="Title">
    <w:name w:val="Title"/>
    <w:aliases w:val="Cites and Cards,UNDERLINE,Bold Underlined,Block Heading,title,Read This"/>
    <w:basedOn w:val="Normal"/>
    <w:next w:val="Normal"/>
    <w:link w:val="TitleChar"/>
    <w:uiPriority w:val="1"/>
    <w:qFormat/>
    <w:rsid w:val="00EB261D"/>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EB261D"/>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EB261D"/>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realdansfera.medium.com/crispr-therapeutics-creates-gene-based-medicines-25a66c674998" TargetMode="External"/><Relationship Id="rId5" Type="http://schemas.openxmlformats.org/officeDocument/2006/relationships/numbering" Target="numbering.xml"/><Relationship Id="rId10" Type="http://schemas.openxmlformats.org/officeDocument/2006/relationships/hyperlink" Target="https://www.lexico.com/en/definition/crispr" TargetMode="External"/><Relationship Id="rId4" Type="http://schemas.openxmlformats.org/officeDocument/2006/relationships/customXml" Target="../customXml/item4.xml"/><Relationship Id="rId9" Type="http://schemas.openxmlformats.org/officeDocument/2006/relationships/hyperlink" Target="https://www.news-medical.net/news/20210419/Humans-versus-viruses-Can-we-avoid-extinction-in-near-future.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22</Pages>
  <Words>9660</Words>
  <Characters>55066</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2</cp:revision>
  <dcterms:created xsi:type="dcterms:W3CDTF">2021-10-16T21:01:00Z</dcterms:created>
  <dcterms:modified xsi:type="dcterms:W3CDTF">2021-10-16T21:13:00Z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