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AA3D3" w14:textId="77777777" w:rsidR="0002456C" w:rsidRDefault="0002456C" w:rsidP="0002456C">
      <w:pPr>
        <w:pStyle w:val="Heading1"/>
      </w:pPr>
      <w:r>
        <w:t>China AC</w:t>
      </w:r>
    </w:p>
    <w:p w14:paraId="7ACBC1EC" w14:textId="77777777" w:rsidR="0002456C" w:rsidRPr="00B4163D" w:rsidRDefault="0002456C" w:rsidP="0002456C">
      <w:pPr>
        <w:pStyle w:val="Heading2"/>
      </w:pPr>
      <w:r>
        <w:t>AC</w:t>
      </w:r>
    </w:p>
    <w:p w14:paraId="75DB66A1" w14:textId="77777777" w:rsidR="0002456C" w:rsidRDefault="0002456C" w:rsidP="0002456C">
      <w:pPr>
        <w:pStyle w:val="Heading3"/>
      </w:pPr>
      <w:r>
        <w:t>1AC – Plan</w:t>
      </w:r>
    </w:p>
    <w:p w14:paraId="7CFD1DE7" w14:textId="77777777" w:rsidR="0002456C" w:rsidRPr="00B4163D" w:rsidRDefault="0002456C" w:rsidP="0002456C">
      <w:pPr>
        <w:pStyle w:val="Heading4"/>
      </w:pPr>
      <w:r>
        <w:t xml:space="preserve">Plan: The appropriation of outer space by private entities in the People’s Republic of China is unjust.  </w:t>
      </w:r>
    </w:p>
    <w:p w14:paraId="15712B05" w14:textId="77777777" w:rsidR="0002456C" w:rsidRPr="004F708A" w:rsidRDefault="0002456C" w:rsidP="0002456C">
      <w:pPr>
        <w:pStyle w:val="Heading4"/>
      </w:pPr>
      <w:r>
        <w:t xml:space="preserve">Chinese space industrial base is set to </w:t>
      </w:r>
      <w:r>
        <w:rPr>
          <w:u w:val="single"/>
        </w:rPr>
        <w:t>surpass</w:t>
      </w:r>
      <w:r>
        <w:t xml:space="preserve"> the US </w:t>
      </w:r>
    </w:p>
    <w:p w14:paraId="318C1B49" w14:textId="77777777" w:rsidR="0002456C" w:rsidRPr="00E60D8F" w:rsidRDefault="0002456C" w:rsidP="0002456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6FF8966" w14:textId="77777777" w:rsidR="0002456C" w:rsidRPr="00EE6EBB" w:rsidRDefault="0002456C" w:rsidP="0002456C">
      <w:pPr>
        <w:rPr>
          <w:rStyle w:val="StyleUnderline"/>
        </w:rPr>
      </w:pPr>
      <w:r w:rsidRPr="00EE6EBB">
        <w:rPr>
          <w:rStyle w:val="StyleUnderline"/>
        </w:rPr>
        <w:t>How did China get here—and why?</w:t>
      </w:r>
    </w:p>
    <w:p w14:paraId="7446EBA3" w14:textId="77777777" w:rsidR="0002456C" w:rsidRPr="00C0159B" w:rsidRDefault="0002456C" w:rsidP="0002456C">
      <w:pPr>
        <w:rPr>
          <w:sz w:val="12"/>
        </w:rPr>
      </w:pPr>
      <w:r w:rsidRPr="00C0159B">
        <w:rPr>
          <w:sz w:val="12"/>
        </w:rPr>
        <w:t xml:space="preserve">Until recently, </w:t>
      </w:r>
      <w:r w:rsidRPr="00DE06BC">
        <w:rPr>
          <w:rStyle w:val="StyleUnderline"/>
          <w:highlight w:val="green"/>
        </w:rPr>
        <w:t>Chin</w:t>
      </w:r>
      <w:r w:rsidRPr="00916357">
        <w:rPr>
          <w:rStyle w:val="StyleUnderline"/>
          <w:highlight w:val="green"/>
        </w:rPr>
        <w:t>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FCAC765" w14:textId="77777777" w:rsidR="0002456C" w:rsidRPr="00B427D5" w:rsidRDefault="0002456C" w:rsidP="0002456C">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1505F36" w14:textId="77777777" w:rsidR="0002456C" w:rsidRPr="00C0159B" w:rsidRDefault="0002456C" w:rsidP="0002456C">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916357">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3615537" w14:textId="77777777" w:rsidR="0002456C" w:rsidRPr="00A77938" w:rsidRDefault="0002456C" w:rsidP="0002456C">
      <w:pPr>
        <w:rPr>
          <w:rStyle w:val="StyleUnderline"/>
        </w:rPr>
      </w:pPr>
      <w:r w:rsidRPr="00C0159B">
        <w:rPr>
          <w:sz w:val="12"/>
        </w:rPr>
        <w:t xml:space="preserve">As a result, </w:t>
      </w:r>
      <w:r w:rsidRPr="00DE06BC">
        <w:rPr>
          <w:rStyle w:val="StyleUnderline"/>
          <w:highlight w:val="green"/>
        </w:rPr>
        <w:t xml:space="preserve">there are </w:t>
      </w:r>
      <w:r w:rsidRPr="00916357">
        <w:rPr>
          <w:rStyle w:val="StyleUnderline"/>
        </w:rPr>
        <w:t xml:space="preserve">now </w:t>
      </w:r>
      <w:r w:rsidRPr="00DE06BC">
        <w:rPr>
          <w:rStyle w:val="Emphasis"/>
          <w:highlight w:val="green"/>
        </w:rPr>
        <w:t>78</w:t>
      </w:r>
      <w:r w:rsidRPr="00DE06BC">
        <w:rPr>
          <w:rStyle w:val="StyleUnderline"/>
          <w:highlight w:val="green"/>
        </w:rPr>
        <w:t xml:space="preserve"> commercial </w:t>
      </w:r>
      <w:r w:rsidRPr="00916357">
        <w:rPr>
          <w:rStyle w:val="StyleUnderline"/>
        </w:rPr>
        <w:t xml:space="preserve">space </w:t>
      </w:r>
      <w:r w:rsidRPr="00DE06BC">
        <w:rPr>
          <w:rStyle w:val="StyleUnderline"/>
          <w:highlight w:val="green"/>
        </w:rPr>
        <w:t>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80ED41B" w14:textId="77777777" w:rsidR="0002456C" w:rsidRPr="00A77938" w:rsidRDefault="0002456C" w:rsidP="0002456C">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7BEBECD3" w14:textId="77777777" w:rsidR="0002456C" w:rsidRPr="00A77938" w:rsidRDefault="0002456C" w:rsidP="0002456C">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4E95383" w14:textId="77777777" w:rsidR="0002456C" w:rsidRPr="00A77938" w:rsidRDefault="0002456C" w:rsidP="0002456C">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916357">
        <w:rPr>
          <w:rStyle w:val="StyleUnderline"/>
          <w:highlight w:val="green"/>
        </w:rPr>
        <w:t>and sub</w:t>
      </w:r>
      <w:r w:rsidRPr="00DE06BC">
        <w:rPr>
          <w:rStyle w:val="StyleUnderline"/>
          <w:highlight w:val="green"/>
        </w:rPr>
        <w:t>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635A1FB" w14:textId="77777777" w:rsidR="0002456C" w:rsidRPr="00A77938" w:rsidRDefault="0002456C" w:rsidP="0002456C">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space </w:t>
      </w:r>
      <w:r w:rsidRPr="00916357">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916357">
        <w:rPr>
          <w:rStyle w:val="Emphasis"/>
          <w:highlight w:val="green"/>
        </w:rPr>
        <w:t xml:space="preserve">nothing to scoff </w:t>
      </w:r>
      <w:r w:rsidRPr="00DE06BC">
        <w:rPr>
          <w:rStyle w:val="Emphasis"/>
          <w:highlight w:val="green"/>
        </w:rPr>
        <w:t>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7293E868" w14:textId="77777777" w:rsidR="0002456C" w:rsidRPr="00A77938" w:rsidRDefault="0002456C" w:rsidP="0002456C">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F47CFE6" w14:textId="77777777" w:rsidR="0002456C" w:rsidRPr="00680538" w:rsidRDefault="0002456C" w:rsidP="0002456C">
      <w:pPr>
        <w:rPr>
          <w:b/>
          <w:u w:val="single"/>
        </w:rPr>
      </w:pPr>
      <w:r w:rsidRPr="00916357">
        <w:rPr>
          <w:rStyle w:val="StyleUnderline"/>
        </w:rPr>
        <w:t xml:space="preserve">There’s </w:t>
      </w:r>
      <w:r w:rsidRPr="00DE06BC">
        <w:rPr>
          <w:rStyle w:val="StyleUnderline"/>
          <w:highlight w:val="green"/>
        </w:rPr>
        <w:t xml:space="preserve">also </w:t>
      </w:r>
      <w:r w:rsidRPr="00916357">
        <w:rPr>
          <w:rStyle w:val="StyleUnderline"/>
        </w:rPr>
        <w:t xml:space="preserve">one </w:t>
      </w:r>
      <w:r w:rsidRPr="00DE06BC">
        <w:rPr>
          <w:rStyle w:val="StyleUnderline"/>
          <w:highlight w:val="green"/>
        </w:rPr>
        <w:t xml:space="preserve">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w:t>
      </w:r>
      <w:r w:rsidRPr="00916357">
        <w:rPr>
          <w:rStyle w:val="StyleUnderline"/>
          <w:highlight w:val="green"/>
        </w:rPr>
        <w:t xml:space="preserve">position than any other to take advantage </w:t>
      </w:r>
      <w:r w:rsidRPr="00DE06BC">
        <w:rPr>
          <w:rStyle w:val="StyleUnderline"/>
          <w:highlight w:val="green"/>
        </w:rPr>
        <w:t>of the space industry</w:t>
      </w:r>
      <w:r w:rsidRPr="00042E17">
        <w:rPr>
          <w:rStyle w:val="StyleUnderline"/>
        </w:rPr>
        <w:t>’s</w:t>
      </w:r>
      <w:r w:rsidRPr="00A77938">
        <w:rPr>
          <w:rStyle w:val="StyleUnderline"/>
        </w:rPr>
        <w:t xml:space="preserve"> new need for mass production of satellites and rockets alike. </w:t>
      </w:r>
    </w:p>
    <w:p w14:paraId="70FF769B" w14:textId="77777777" w:rsidR="0002456C" w:rsidRPr="006436FC" w:rsidRDefault="0002456C" w:rsidP="0002456C">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376002A" w14:textId="77777777" w:rsidR="0002456C" w:rsidRPr="00230A00" w:rsidRDefault="0002456C" w:rsidP="0002456C">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916357">
        <w:rPr>
          <w:rStyle w:val="StyleUnderline"/>
        </w:rPr>
        <w:t>highlights included</w:t>
      </w:r>
      <w:r w:rsidRPr="00230A00">
        <w:rPr>
          <w:rStyle w:val="StyleUnderline"/>
        </w:rPr>
        <w:t xml:space="preserve">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0F0F572" w14:textId="77777777" w:rsidR="0002456C" w:rsidRPr="00EE6EBB" w:rsidRDefault="0002456C" w:rsidP="0002456C">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704D402" w14:textId="77777777" w:rsidR="0002456C" w:rsidRPr="00EE6EBB" w:rsidRDefault="0002456C" w:rsidP="0002456C">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 xml:space="preserve">a </w:t>
      </w:r>
      <w:r w:rsidRPr="00916357">
        <w:rPr>
          <w:rStyle w:val="Emphasis"/>
          <w:highlight w:val="green"/>
        </w:rPr>
        <w:t>milestone for 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916357">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7F46100A" w14:textId="77777777" w:rsidR="0002456C" w:rsidRPr="00EE6EBB" w:rsidRDefault="0002456C" w:rsidP="0002456C">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916357">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DE23C21" w14:textId="77777777" w:rsidR="0002456C" w:rsidRPr="00C0159B" w:rsidRDefault="0002456C" w:rsidP="0002456C">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B29986E" w14:textId="77777777" w:rsidR="0002456C" w:rsidRPr="00EE6EBB" w:rsidRDefault="0002456C" w:rsidP="0002456C">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5C970A6" w14:textId="77777777" w:rsidR="0002456C" w:rsidRPr="00EE6EBB" w:rsidRDefault="0002456C" w:rsidP="0002456C">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4BF39574" w14:textId="77777777" w:rsidR="0002456C" w:rsidRPr="00C0159B" w:rsidRDefault="0002456C" w:rsidP="0002456C">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5AB95470" w14:textId="77777777" w:rsidR="0002456C" w:rsidRDefault="0002456C" w:rsidP="0002456C">
      <w:pPr>
        <w:rPr>
          <w:rStyle w:val="StyleUnderline"/>
        </w:rPr>
      </w:pPr>
      <w:r w:rsidRPr="00C0159B">
        <w:rPr>
          <w:sz w:val="12"/>
        </w:rPr>
        <w:t xml:space="preserve">The problem is, </w:t>
      </w:r>
      <w:r w:rsidRPr="00EE6EBB">
        <w:rPr>
          <w:rStyle w:val="StyleUnderline"/>
        </w:rPr>
        <w:t>China has to make up decades’ worth of ground lost to the West.</w:t>
      </w:r>
    </w:p>
    <w:p w14:paraId="12E9299A" w14:textId="77777777" w:rsidR="0002456C" w:rsidRPr="00E9083B" w:rsidRDefault="0002456C" w:rsidP="0002456C">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5EDB56A" w14:textId="77777777" w:rsidR="0002456C" w:rsidRPr="008000DC" w:rsidRDefault="0002456C" w:rsidP="0002456C">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5B556D63" w14:textId="77777777" w:rsidR="0002456C" w:rsidRPr="00680538" w:rsidRDefault="0002456C" w:rsidP="0002456C">
      <w:pPr>
        <w:rPr>
          <w:rStyle w:val="StyleUnderline"/>
        </w:rPr>
      </w:pPr>
      <w:r w:rsidRPr="00916357">
        <w:rPr>
          <w:rStyle w:val="StyleUnderline"/>
        </w:rPr>
        <w:t xml:space="preserve">There has been discussion that </w:t>
      </w:r>
      <w:r w:rsidRPr="00DE06BC">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77524C8C" w14:textId="77777777" w:rsidR="0002456C" w:rsidRPr="00680538" w:rsidRDefault="0002456C" w:rsidP="0002456C">
      <w:pPr>
        <w:rPr>
          <w:rStyle w:val="Emphasis"/>
        </w:rPr>
      </w:pPr>
      <w:r w:rsidRPr="00916357">
        <w:rPr>
          <w:rStyle w:val="Emphasis"/>
        </w:rPr>
        <w:t xml:space="preserve">The </w:t>
      </w:r>
      <w:r w:rsidRPr="00DE06BC">
        <w:rPr>
          <w:rStyle w:val="Emphasis"/>
          <w:highlight w:val="green"/>
        </w:rPr>
        <w:t>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2B4F920B" w14:textId="77777777" w:rsidR="0002456C" w:rsidRPr="00C0159B" w:rsidRDefault="0002456C" w:rsidP="0002456C">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6A27B27" w14:textId="77777777" w:rsidR="0002456C" w:rsidRPr="00680538" w:rsidRDefault="0002456C" w:rsidP="0002456C">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25B41C3" w14:textId="77777777" w:rsidR="0002456C" w:rsidRPr="00680538" w:rsidRDefault="0002456C" w:rsidP="0002456C">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41F6B154" w14:textId="77777777" w:rsidR="0002456C" w:rsidRDefault="0002456C" w:rsidP="0002456C">
      <w:r>
        <w:t>What is the relationship between China’s space industry development and its Military-Civil Fusion strategy, and how is this affecting the commercial space sector?</w:t>
      </w:r>
    </w:p>
    <w:p w14:paraId="2FFDB50A" w14:textId="77777777" w:rsidR="0002456C" w:rsidRPr="00680538" w:rsidRDefault="0002456C" w:rsidP="0002456C">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3170C16" w14:textId="77777777" w:rsidR="0002456C" w:rsidRPr="00680538" w:rsidRDefault="0002456C" w:rsidP="0002456C">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16377E76" w14:textId="77777777" w:rsidR="0002456C" w:rsidRDefault="0002456C" w:rsidP="0002456C">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9FB3FDE" w14:textId="77777777" w:rsidR="0002456C" w:rsidRPr="0034418B" w:rsidRDefault="0002456C" w:rsidP="0002456C">
      <w:pPr>
        <w:pStyle w:val="Heading4"/>
      </w:pPr>
      <w:r>
        <w:t>Scenario one is space militarization:</w:t>
      </w:r>
    </w:p>
    <w:p w14:paraId="66CE2108" w14:textId="77777777" w:rsidR="0002456C" w:rsidRDefault="0002456C" w:rsidP="0002456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0CD613A4" w14:textId="77777777" w:rsidR="0002456C" w:rsidRPr="00C64542" w:rsidRDefault="0002456C" w:rsidP="0002456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BBC24FE" w14:textId="77777777" w:rsidR="0002456C" w:rsidRPr="00C64542" w:rsidRDefault="0002456C" w:rsidP="0002456C">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4BE3D068" w14:textId="77777777" w:rsidR="0002456C" w:rsidRPr="00C64542" w:rsidRDefault="0002456C" w:rsidP="0002456C">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7DBEFF18" w14:textId="77777777" w:rsidR="0002456C" w:rsidRPr="00C0159B" w:rsidRDefault="0002456C" w:rsidP="0002456C">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34D2957" w14:textId="77777777" w:rsidR="0002456C" w:rsidRPr="00C64542" w:rsidRDefault="0002456C" w:rsidP="0002456C">
      <w:pPr>
        <w:rPr>
          <w:rStyle w:val="Emphasis"/>
        </w:rPr>
      </w:pPr>
      <w:r w:rsidRPr="00C64542">
        <w:rPr>
          <w:rStyle w:val="Emphasis"/>
        </w:rPr>
        <w:t>On the surface, that sounds innocuous. Who, after all, wants an arms race in space?</w:t>
      </w:r>
    </w:p>
    <w:p w14:paraId="6237BE8D" w14:textId="77777777" w:rsidR="0002456C" w:rsidRPr="00C64542" w:rsidRDefault="0002456C" w:rsidP="0002456C">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0F962029" w14:textId="77777777" w:rsidR="0002456C" w:rsidRPr="00C0159B" w:rsidRDefault="0002456C" w:rsidP="0002456C">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D5C7ED1" w14:textId="77777777" w:rsidR="0002456C" w:rsidRPr="00C64542" w:rsidRDefault="0002456C" w:rsidP="0002456C">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079DB10" w14:textId="77777777" w:rsidR="0002456C" w:rsidRPr="00C0159B" w:rsidRDefault="0002456C" w:rsidP="0002456C">
      <w:pPr>
        <w:rPr>
          <w:sz w:val="12"/>
          <w:szCs w:val="12"/>
        </w:rPr>
      </w:pPr>
      <w:r w:rsidRPr="00C0159B">
        <w:rPr>
          <w:sz w:val="12"/>
          <w:szCs w:val="12"/>
        </w:rPr>
        <w:t>To make matters worse, both countries are also working to deploy space-based—or so-called “on-orbit”—capabilities to attack satellites.</w:t>
      </w:r>
    </w:p>
    <w:p w14:paraId="4DD5C50F" w14:textId="77777777" w:rsidR="0002456C" w:rsidRPr="006F58F5" w:rsidRDefault="0002456C" w:rsidP="0002456C">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1CF5BEE5" w14:textId="77777777" w:rsidR="0002456C" w:rsidRPr="00C0159B" w:rsidRDefault="0002456C" w:rsidP="0002456C">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AA926FE" w14:textId="77777777" w:rsidR="0002456C" w:rsidRPr="006F58F5" w:rsidRDefault="0002456C" w:rsidP="0002456C">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6649A2E8" w14:textId="77777777" w:rsidR="0002456C" w:rsidRPr="00C0159B" w:rsidRDefault="0002456C" w:rsidP="0002456C">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1FB86CF" w14:textId="77777777" w:rsidR="0002456C" w:rsidRPr="006F58F5" w:rsidRDefault="0002456C" w:rsidP="0002456C">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96F7597" w14:textId="77777777" w:rsidR="0002456C" w:rsidRPr="006F58F5" w:rsidRDefault="0002456C" w:rsidP="0002456C">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3FED2C8" w14:textId="77777777" w:rsidR="0002456C" w:rsidRPr="006F58F5" w:rsidRDefault="0002456C" w:rsidP="0002456C">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41E933F3" w14:textId="77777777" w:rsidR="0002456C" w:rsidRPr="00AC0304" w:rsidRDefault="0002456C" w:rsidP="0002456C">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A7ABD55" w14:textId="77777777" w:rsidR="0002456C" w:rsidRPr="006F58F5" w:rsidRDefault="0002456C" w:rsidP="0002456C">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1BE275E" w14:textId="77777777" w:rsidR="0002456C" w:rsidRPr="00711B24" w:rsidRDefault="0002456C" w:rsidP="0002456C">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6F9118C" w14:textId="77777777" w:rsidR="0002456C" w:rsidRPr="006F58F5" w:rsidRDefault="0002456C" w:rsidP="0002456C">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C22FDE1" w14:textId="77777777" w:rsidR="0002456C" w:rsidRPr="00711B24" w:rsidRDefault="0002456C" w:rsidP="0002456C">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572684C" w14:textId="77777777" w:rsidR="0002456C" w:rsidRPr="006F58F5" w:rsidRDefault="0002456C" w:rsidP="0002456C">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0117F0FF" w14:textId="77777777" w:rsidR="0002456C" w:rsidRPr="00711B24" w:rsidRDefault="0002456C" w:rsidP="0002456C">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0E8521C2" w14:textId="77777777" w:rsidR="0002456C" w:rsidRPr="006F58F5" w:rsidRDefault="0002456C" w:rsidP="0002456C">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246CCF05" w14:textId="77777777" w:rsidR="0002456C" w:rsidRPr="00711B24" w:rsidRDefault="0002456C" w:rsidP="0002456C">
      <w:pPr>
        <w:rPr>
          <w:sz w:val="12"/>
          <w:szCs w:val="12"/>
        </w:rPr>
      </w:pPr>
      <w:r w:rsidRPr="00711B24">
        <w:rPr>
          <w:sz w:val="12"/>
          <w:szCs w:val="12"/>
        </w:rPr>
        <w:t>The vote was 164 in favor, including the United States—and a mere 12 opposed.</w:t>
      </w:r>
    </w:p>
    <w:p w14:paraId="7D4EB2FD" w14:textId="77777777" w:rsidR="0002456C" w:rsidRPr="00711B24" w:rsidRDefault="0002456C" w:rsidP="0002456C">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F3596FF" w14:textId="77777777" w:rsidR="0002456C" w:rsidRDefault="0002456C" w:rsidP="0002456C">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55EE9944" w14:textId="77777777" w:rsidR="0002456C" w:rsidRDefault="0002456C" w:rsidP="0002456C">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3D7A9D5F" w14:textId="77777777" w:rsidR="0002456C" w:rsidRPr="00B80A34" w:rsidRDefault="0002456C" w:rsidP="0002456C">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23F40CEC" w14:textId="77777777" w:rsidR="0002456C" w:rsidRPr="00B80A34" w:rsidRDefault="0002456C" w:rsidP="0002456C">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4A0712E" w14:textId="77777777" w:rsidR="0002456C" w:rsidRPr="00B80A34" w:rsidRDefault="0002456C" w:rsidP="0002456C">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7A22DB6E" w14:textId="77777777" w:rsidR="0002456C" w:rsidRPr="00B80A34" w:rsidRDefault="0002456C" w:rsidP="0002456C">
      <w:pPr>
        <w:rPr>
          <w:rStyle w:val="Emphasis"/>
        </w:rPr>
      </w:pPr>
      <w:r w:rsidRPr="00DE06BC">
        <w:rPr>
          <w:rStyle w:val="Emphasis"/>
          <w:highlight w:val="green"/>
        </w:rPr>
        <w:t>The destruction of satellites</w:t>
      </w:r>
    </w:p>
    <w:p w14:paraId="2649167B" w14:textId="77777777" w:rsidR="0002456C" w:rsidRPr="00B80A34" w:rsidRDefault="0002456C" w:rsidP="0002456C">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5CF0288D" w14:textId="77777777" w:rsidR="0002456C" w:rsidRPr="00B80A34" w:rsidRDefault="0002456C" w:rsidP="0002456C">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04508816" w14:textId="77777777" w:rsidR="0002456C" w:rsidRPr="00B80A34" w:rsidRDefault="0002456C" w:rsidP="0002456C">
      <w:pPr>
        <w:rPr>
          <w:rStyle w:val="Emphasis"/>
        </w:rPr>
      </w:pPr>
      <w:r w:rsidRPr="00DE06BC">
        <w:rPr>
          <w:rStyle w:val="Emphasis"/>
          <w:highlight w:val="green"/>
        </w:rPr>
        <w:t>Diminished future use of near space</w:t>
      </w:r>
    </w:p>
    <w:p w14:paraId="208165D2" w14:textId="77777777" w:rsidR="0002456C" w:rsidRPr="00B80A34" w:rsidRDefault="0002456C" w:rsidP="0002456C">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1F2BFB1D" w14:textId="77777777" w:rsidR="0002456C" w:rsidRPr="00B80A34" w:rsidRDefault="0002456C" w:rsidP="0002456C">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754D487F" w14:textId="77777777" w:rsidR="0002456C" w:rsidRPr="00B80A34" w:rsidRDefault="0002456C" w:rsidP="0002456C">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30E31C7C" w14:textId="77777777" w:rsidR="0002456C" w:rsidRPr="00B80A34" w:rsidRDefault="0002456C" w:rsidP="0002456C">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3C88DB4" w14:textId="77777777" w:rsidR="0002456C" w:rsidRPr="00B80A34" w:rsidRDefault="0002456C" w:rsidP="0002456C">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0FF0DEE7" w14:textId="77777777" w:rsidR="0002456C" w:rsidRPr="00E268B7" w:rsidRDefault="0002456C" w:rsidP="0002456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6A3F359" w14:textId="77777777" w:rsidR="0002456C" w:rsidRPr="00711B24" w:rsidRDefault="0002456C" w:rsidP="0002456C">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t>
      </w:r>
      <w:r w:rsidRPr="008A189D">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8A189D">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ABB7658" w14:textId="77777777" w:rsidR="0002456C" w:rsidRPr="00711B24" w:rsidRDefault="0002456C" w:rsidP="0002456C">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8A189D">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04B80615" w14:textId="77777777" w:rsidR="0002456C" w:rsidRPr="006232C5" w:rsidRDefault="0002456C" w:rsidP="0002456C">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8A189D">
        <w:rPr>
          <w:rStyle w:val="StyleUnderline"/>
          <w:szCs w:val="22"/>
        </w:rPr>
        <w:t xml:space="preserve">the </w:t>
      </w:r>
      <w:r w:rsidRPr="008A189D">
        <w:rPr>
          <w:rStyle w:val="Emphasis"/>
        </w:rPr>
        <w:t xml:space="preserve">most </w:t>
      </w:r>
      <w:r w:rsidRPr="008A189D">
        <w:rPr>
          <w:rStyle w:val="Emphasis"/>
          <w:highlight w:val="green"/>
        </w:rPr>
        <w:t>recent</w:t>
      </w:r>
      <w:r w:rsidRPr="006232C5">
        <w:rPr>
          <w:rStyle w:val="Emphasis"/>
        </w:rPr>
        <w:t xml:space="preserve"> peer-reviewed </w:t>
      </w:r>
      <w:r w:rsidRPr="008A189D">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22CE0DB3" w14:textId="77777777" w:rsidR="0002456C" w:rsidRPr="00711B24" w:rsidRDefault="0002456C" w:rsidP="0002456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5F05D19" w14:textId="77777777" w:rsidR="0002456C" w:rsidRPr="00711B24" w:rsidRDefault="0002456C" w:rsidP="0002456C">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1307675" w14:textId="77777777" w:rsidR="0002456C" w:rsidRPr="00711B24" w:rsidRDefault="0002456C" w:rsidP="0002456C">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B3D08F9" w14:textId="77777777" w:rsidR="0002456C" w:rsidRPr="00711B24" w:rsidRDefault="0002456C" w:rsidP="0002456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2F8E0137" w14:textId="77777777" w:rsidR="0002456C" w:rsidRDefault="0002456C" w:rsidP="0002456C">
      <w:pPr>
        <w:pStyle w:val="Heading4"/>
      </w:pPr>
      <w:r>
        <w:t xml:space="preserve">Scenario two is hegemony: </w:t>
      </w:r>
    </w:p>
    <w:p w14:paraId="75D1683B" w14:textId="77777777" w:rsidR="0002456C" w:rsidRDefault="0002456C" w:rsidP="0002456C">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D9883AF" w14:textId="77777777" w:rsidR="0002456C" w:rsidRPr="00E9083B" w:rsidRDefault="0002456C" w:rsidP="0002456C">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5F00D246" w14:textId="77777777" w:rsidR="0002456C" w:rsidRPr="00E9083B" w:rsidRDefault="0002456C" w:rsidP="0002456C">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3D8FB174" w14:textId="77777777" w:rsidR="0002456C" w:rsidRPr="00711B24" w:rsidRDefault="0002456C" w:rsidP="0002456C">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4C9789CE" w14:textId="77777777" w:rsidR="0002456C" w:rsidRPr="00711B24" w:rsidRDefault="0002456C" w:rsidP="0002456C">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C8E756E" w14:textId="77777777" w:rsidR="0002456C" w:rsidRPr="00E9083B" w:rsidRDefault="0002456C" w:rsidP="0002456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03BF5BF" w14:textId="77777777" w:rsidR="0002456C" w:rsidRPr="00711B24" w:rsidRDefault="0002456C" w:rsidP="0002456C">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074F72BD" w14:textId="77777777" w:rsidR="0002456C" w:rsidRPr="00E9083B" w:rsidRDefault="0002456C" w:rsidP="0002456C">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DF161AE" w14:textId="77777777" w:rsidR="0002456C" w:rsidRPr="00E9083B" w:rsidRDefault="0002456C" w:rsidP="0002456C">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03CF95A" w14:textId="77777777" w:rsidR="0002456C" w:rsidRPr="00711B24" w:rsidRDefault="0002456C" w:rsidP="0002456C">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E369A75" w14:textId="77777777" w:rsidR="0002456C" w:rsidRDefault="0002456C" w:rsidP="0002456C">
      <w:pPr>
        <w:pStyle w:val="Heading4"/>
      </w:pPr>
      <w:r>
        <w:t>Chinese ASAT development emboldens Taiwan invasion – either US doesn’t follow through on its defense commitments, which kills alliances, or it defends Taiwan, which goes nuclear</w:t>
      </w:r>
    </w:p>
    <w:p w14:paraId="4FD04D27" w14:textId="77777777" w:rsidR="0002456C" w:rsidRPr="002F7CCC" w:rsidRDefault="0002456C" w:rsidP="0002456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52CA072" w14:textId="77777777" w:rsidR="0002456C" w:rsidRPr="00CD6535" w:rsidRDefault="0002456C" w:rsidP="0002456C">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1C13EFA3" w14:textId="77777777" w:rsidR="0002456C" w:rsidRPr="00CD6535" w:rsidRDefault="0002456C" w:rsidP="0002456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3DCF8DC" w14:textId="77777777" w:rsidR="0002456C" w:rsidRPr="00CD6535" w:rsidRDefault="0002456C" w:rsidP="0002456C">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F43F60D" w14:textId="77777777" w:rsidR="0002456C" w:rsidRPr="00CD6535" w:rsidRDefault="0002456C" w:rsidP="0002456C">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D431A4D" w14:textId="77777777" w:rsidR="0002456C" w:rsidRPr="00CD6535" w:rsidRDefault="0002456C" w:rsidP="0002456C">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5254E40C" w14:textId="77777777" w:rsidR="0002456C" w:rsidRPr="00CD6535" w:rsidRDefault="0002456C" w:rsidP="0002456C">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DBD85AA" w14:textId="77777777" w:rsidR="0002456C" w:rsidRPr="00CD6535" w:rsidRDefault="0002456C" w:rsidP="0002456C">
      <w:pPr>
        <w:rPr>
          <w:sz w:val="12"/>
        </w:rPr>
      </w:pPr>
      <w:r w:rsidRPr="00DE06BC">
        <w:rPr>
          <w:rStyle w:val="Emphasis"/>
          <w:highlight w:val="green"/>
        </w:rPr>
        <w:t xml:space="preserve">There is still time to get </w:t>
      </w:r>
      <w:r w:rsidRPr="00916357">
        <w:rPr>
          <w:rStyle w:val="Emphasis"/>
        </w:rPr>
        <w:t xml:space="preserve">out </w:t>
      </w:r>
      <w:r w:rsidRPr="00DE06BC">
        <w:rPr>
          <w:rStyle w:val="Emphasis"/>
          <w:highlight w:val="green"/>
        </w:rPr>
        <w:t>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0ABD946A" w14:textId="77777777" w:rsidR="0002456C" w:rsidRPr="00CD6535" w:rsidRDefault="0002456C" w:rsidP="0002456C">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5F36F31" w14:textId="77777777" w:rsidR="0002456C" w:rsidRPr="00CD6535" w:rsidRDefault="0002456C" w:rsidP="0002456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6FD65A0" w14:textId="77777777" w:rsidR="0002456C" w:rsidRPr="0034418B" w:rsidRDefault="0002456C" w:rsidP="0002456C">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2304ECB" w14:textId="77777777" w:rsidR="0002456C" w:rsidRDefault="0002456C" w:rsidP="0002456C">
      <w:pPr>
        <w:pStyle w:val="Heading4"/>
      </w:pPr>
      <w:r>
        <w:t xml:space="preserve">Space dominance is key to US hegemony </w:t>
      </w:r>
    </w:p>
    <w:p w14:paraId="524B86E7" w14:textId="77777777" w:rsidR="0002456C" w:rsidRPr="00336433" w:rsidRDefault="0002456C" w:rsidP="0002456C">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36833EDC" w14:textId="77777777" w:rsidR="0002456C" w:rsidRPr="00A50AAF" w:rsidRDefault="0002456C" w:rsidP="0002456C">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640F49D3" w14:textId="77777777" w:rsidR="0002456C" w:rsidRPr="00A50AAF" w:rsidRDefault="0002456C" w:rsidP="0002456C">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398FFD91" w14:textId="77777777" w:rsidR="0002456C" w:rsidRPr="00336433" w:rsidRDefault="0002456C" w:rsidP="0002456C">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63FF7C50" w14:textId="77777777" w:rsidR="0002456C" w:rsidRPr="00711B24" w:rsidRDefault="0002456C" w:rsidP="0002456C">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B5104B1" w14:textId="77777777" w:rsidR="0002456C" w:rsidRPr="001A42E6" w:rsidRDefault="0002456C" w:rsidP="0002456C">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8A189D">
        <w:rPr>
          <w:rStyle w:val="Emphasis"/>
          <w:b/>
        </w:rPr>
        <w:t xml:space="preserve">domestic </w:t>
      </w:r>
      <w:r w:rsidRPr="00DE06BC">
        <w:rPr>
          <w:rStyle w:val="Emphasis"/>
          <w:b/>
          <w:highlight w:val="green"/>
        </w:rPr>
        <w:t>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w:t>
      </w:r>
      <w:r w:rsidRPr="008A189D">
        <w:rPr>
          <w:rStyle w:val="StyleUnderline"/>
          <w:rFonts w:cs="Calibri"/>
          <w:b/>
          <w:highlight w:val="green"/>
        </w:rPr>
        <w:t>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4E2DEF43" w14:textId="77777777" w:rsidR="0002456C" w:rsidRPr="001A42E6" w:rsidRDefault="0002456C" w:rsidP="0002456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8A189D">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8A189D">
        <w:rPr>
          <w:rStyle w:val="StyleUnderline"/>
        </w:rPr>
        <w:t xml:space="preserve">these </w:t>
      </w:r>
      <w:r w:rsidRPr="00DE06BC">
        <w:rPr>
          <w:rStyle w:val="StyleUnderline"/>
          <w:highlight w:val="green"/>
        </w:rPr>
        <w:t>challenges</w:t>
      </w:r>
      <w:r w:rsidRPr="008A189D">
        <w:rPr>
          <w:rStyle w:val="StyleUnderline"/>
          <w:highlight w:val="green"/>
        </w:rPr>
        <w:t xml:space="preserve">, his foreign </w:t>
      </w:r>
      <w:r w:rsidRPr="00DE06BC">
        <w:rPr>
          <w:rStyle w:val="StyleUnderline"/>
          <w:highlight w:val="green"/>
        </w:rPr>
        <w:t>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 xml:space="preserve">and </w:t>
      </w:r>
      <w:r w:rsidRPr="008A189D">
        <w:rPr>
          <w:rStyle w:val="StyleUnderline"/>
        </w:rPr>
        <w:t xml:space="preserve">coercively </w:t>
      </w:r>
      <w:r w:rsidRPr="00DE06BC">
        <w:rPr>
          <w:rStyle w:val="StyleUnderline"/>
          <w:highlight w:val="green"/>
        </w:rPr>
        <w:t>enveloping </w:t>
      </w:r>
      <w:r w:rsidRPr="00DE06BC">
        <w:rPr>
          <w:rStyle w:val="Emphasis"/>
          <w:highlight w:val="green"/>
        </w:rPr>
        <w:t>Hong Kong.</w:t>
      </w:r>
    </w:p>
    <w:p w14:paraId="5340CBEF"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7DC6D8E"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w:t>
      </w:r>
      <w:r w:rsidRPr="008A189D">
        <w:rPr>
          <w:rStyle w:val="StyleUnderline"/>
        </w:rPr>
        <w:t xml:space="preserve">not 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E63E9B4" w14:textId="77777777" w:rsidR="0002456C" w:rsidRPr="001A42E6" w:rsidRDefault="0002456C" w:rsidP="0002456C">
      <w:pPr>
        <w:spacing w:before="100" w:beforeAutospacing="1" w:after="100" w:afterAutospacing="1"/>
        <w:rPr>
          <w:rStyle w:val="StyleUnderline"/>
        </w:rPr>
      </w:pPr>
      <w:r w:rsidRPr="008A189D">
        <w:rPr>
          <w:rStyle w:val="Emphasis"/>
        </w:rPr>
        <w:t>Beijing will</w:t>
      </w:r>
      <w:r w:rsidRPr="001A42E6">
        <w:rPr>
          <w:rStyle w:val="Emphasis"/>
        </w:rPr>
        <w:t xml:space="preserve"> likely </w:t>
      </w:r>
      <w:r w:rsidRPr="008A189D">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A0987D1" w14:textId="77777777" w:rsidR="0002456C" w:rsidRPr="001A42E6" w:rsidRDefault="0002456C" w:rsidP="0002456C">
      <w:pPr>
        <w:spacing w:before="100" w:beforeAutospacing="1" w:after="100" w:afterAutospacing="1"/>
        <w:rPr>
          <w:rStyle w:val="Emphasis"/>
        </w:rPr>
      </w:pPr>
      <w:r w:rsidRPr="00DE06BC">
        <w:rPr>
          <w:rStyle w:val="StyleUnderline"/>
          <w:highlight w:val="green"/>
        </w:rPr>
        <w:t xml:space="preserve">U.S. </w:t>
      </w:r>
      <w:r w:rsidRPr="008A189D">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8A189D">
        <w:rPr>
          <w:rStyle w:val="StyleUnderline"/>
        </w:rPr>
        <w:t>what will</w:t>
      </w:r>
      <w:r w:rsidRPr="001A42E6">
        <w:rPr>
          <w:rStyle w:val="StyleUnderline"/>
        </w:rPr>
        <w:t xml:space="preserve"> likely </w:t>
      </w:r>
      <w:r w:rsidRPr="008A189D">
        <w:rPr>
          <w:rStyle w:val="StyleUnderline"/>
        </w:rPr>
        <w:t xml:space="preserve">be a </w:t>
      </w:r>
      <w:r w:rsidRPr="008A189D">
        <w:rPr>
          <w:rStyle w:val="Emphasis"/>
          <w:highlight w:val="green"/>
        </w:rPr>
        <w:t xml:space="preserve">waning of Chinese </w:t>
      </w:r>
      <w:r w:rsidRPr="00DE06BC">
        <w:rPr>
          <w:rStyle w:val="Emphasis"/>
          <w:highlight w:val="green"/>
        </w:rPr>
        <w:t>power.</w:t>
      </w:r>
    </w:p>
    <w:p w14:paraId="1AAC2635" w14:textId="77777777" w:rsidR="0002456C" w:rsidRPr="001A42E6" w:rsidRDefault="0002456C" w:rsidP="0002456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9428B74" w14:textId="77777777" w:rsidR="0002456C" w:rsidRPr="00711B24" w:rsidRDefault="0002456C" w:rsidP="0002456C">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8ECD6ED"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0FE309D"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29BF42B"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3F2D623" w14:textId="77777777" w:rsidR="0002456C" w:rsidRPr="001A42E6" w:rsidRDefault="0002456C" w:rsidP="0002456C">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160DBF41" w14:textId="77777777" w:rsidR="0002456C" w:rsidRPr="00711B24" w:rsidRDefault="0002456C" w:rsidP="0002456C">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86EDF7B" w14:textId="77777777" w:rsidR="0002456C" w:rsidRPr="00711B24" w:rsidRDefault="0002456C" w:rsidP="0002456C">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080345F"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1165ED51" w14:textId="77777777" w:rsidR="0002456C" w:rsidRPr="001A42E6" w:rsidRDefault="0002456C" w:rsidP="0002456C">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E4DF6E0" w14:textId="77777777" w:rsidR="0002456C" w:rsidRPr="00711B24" w:rsidRDefault="0002456C" w:rsidP="0002456C">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60049690"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B10EC14" w14:textId="77777777" w:rsidR="0002456C" w:rsidRPr="00711B24" w:rsidRDefault="0002456C" w:rsidP="0002456C">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33D85F8" w14:textId="77777777" w:rsidR="0002456C" w:rsidRPr="00711B24" w:rsidRDefault="0002456C" w:rsidP="0002456C">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A49589B" w14:textId="77777777" w:rsidR="0002456C" w:rsidRPr="00711B24" w:rsidRDefault="0002456C" w:rsidP="0002456C">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AD90028" w14:textId="77777777" w:rsidR="0002456C" w:rsidRPr="00711B24" w:rsidRDefault="0002456C" w:rsidP="0002456C">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1E7F42B" w14:textId="77777777" w:rsidR="0002456C" w:rsidRPr="00711B24" w:rsidRDefault="0002456C" w:rsidP="0002456C">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A8EF634" w14:textId="77777777" w:rsidR="0002456C" w:rsidRDefault="0002456C" w:rsidP="0002456C">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8A189D">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w:t>
      </w:r>
    </w:p>
    <w:p w14:paraId="698807E6" w14:textId="77777777" w:rsidR="0002456C" w:rsidRDefault="0002456C" w:rsidP="0002456C">
      <w:pPr>
        <w:spacing w:before="100" w:beforeAutospacing="1" w:after="100" w:afterAutospacing="1"/>
        <w:rPr>
          <w:rFonts w:eastAsia="Times New Roman"/>
          <w:color w:val="000000"/>
          <w:sz w:val="10"/>
          <w:szCs w:val="22"/>
        </w:rPr>
      </w:pPr>
    </w:p>
    <w:p w14:paraId="22A3E8AF" w14:textId="77777777" w:rsidR="0002456C" w:rsidRDefault="0002456C" w:rsidP="0002456C">
      <w:pPr>
        <w:spacing w:before="100" w:beforeAutospacing="1" w:after="100" w:afterAutospacing="1"/>
        <w:rPr>
          <w:rFonts w:eastAsia="Times New Roman"/>
          <w:color w:val="000000"/>
          <w:sz w:val="10"/>
          <w:szCs w:val="22"/>
        </w:rPr>
      </w:pPr>
    </w:p>
    <w:p w14:paraId="05224B28" w14:textId="77777777" w:rsidR="0002456C" w:rsidRPr="00711B24" w:rsidRDefault="0002456C" w:rsidP="0002456C">
      <w:pPr>
        <w:spacing w:before="100" w:beforeAutospacing="1" w:after="100" w:afterAutospacing="1"/>
        <w:rPr>
          <w:rFonts w:eastAsia="Times New Roman"/>
          <w:color w:val="000000"/>
          <w:sz w:val="10"/>
          <w:szCs w:val="22"/>
        </w:rPr>
      </w:pPr>
      <w:r w:rsidRPr="00711B24">
        <w:rPr>
          <w:rFonts w:eastAsia="Times New Roman"/>
          <w:color w:val="000000"/>
          <w:sz w:val="10"/>
          <w:szCs w:val="22"/>
        </w:rPr>
        <w:t>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FA9FF3F" w14:textId="77777777" w:rsidR="0002456C" w:rsidRPr="00711B24" w:rsidRDefault="0002456C" w:rsidP="0002456C">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7B1D2D5" w14:textId="77777777" w:rsidR="0002456C" w:rsidRPr="001A42E6" w:rsidRDefault="0002456C" w:rsidP="0002456C">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BF1D8AB" w14:textId="77777777" w:rsidR="0002456C" w:rsidRPr="001A42E6" w:rsidRDefault="0002456C" w:rsidP="0002456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 xml:space="preserve">Personal survival </w:t>
      </w:r>
      <w:r w:rsidRPr="008A189D">
        <w:rPr>
          <w:rStyle w:val="StyleUnderline"/>
        </w:rPr>
        <w:t xml:space="preserve">measures </w:t>
      </w:r>
      <w:r w:rsidRPr="00DE06BC">
        <w:rPr>
          <w:rStyle w:val="StyleUnderline"/>
          <w:highlight w:val="green"/>
        </w:rPr>
        <w:t>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1812072B" w14:textId="77777777" w:rsidR="0002456C" w:rsidRPr="00711B24" w:rsidRDefault="0002456C" w:rsidP="0002456C">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6A9B772" w14:textId="77777777" w:rsidR="0002456C" w:rsidRPr="001A42E6" w:rsidRDefault="0002456C" w:rsidP="0002456C">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7EF3415" w14:textId="77777777" w:rsidR="0002456C" w:rsidRPr="00916357" w:rsidRDefault="0002456C" w:rsidP="0002456C">
      <w:pPr>
        <w:spacing w:before="100" w:beforeAutospacing="1" w:after="100" w:afterAutospacing="1"/>
        <w:rPr>
          <w:rFonts w:eastAsia="Times New Roman"/>
          <w:color w:val="000000"/>
          <w:sz w:val="12"/>
          <w:szCs w:val="22"/>
        </w:rPr>
      </w:pPr>
      <w:r w:rsidRPr="00916357">
        <w:rPr>
          <w:rStyle w:val="StyleUnderline"/>
        </w:rPr>
        <w:t xml:space="preserve">Nothing we might </w:t>
      </w:r>
      <w:r w:rsidRPr="001A42E6">
        <w:rPr>
          <w:rStyle w:val="StyleUnderline"/>
        </w:rPr>
        <w:t xml:space="preserve">theoretically </w:t>
      </w:r>
      <w:r w:rsidRPr="00916357">
        <w:rPr>
          <w:rStyle w:val="StyleUnderline"/>
        </w:rPr>
        <w:t>achieve in 2035</w:t>
      </w:r>
      <w:r w:rsidRPr="001A42E6">
        <w:rPr>
          <w:rStyle w:val="StyleUnderline"/>
        </w:rPr>
        <w:t xml:space="preserve"> and beyond </w:t>
      </w:r>
      <w:r w:rsidRPr="00916357">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6EADCEC9" w14:textId="77777777" w:rsidR="0002456C" w:rsidRDefault="0002456C" w:rsidP="0002456C">
      <w:pPr>
        <w:pStyle w:val="Heading3"/>
      </w:pPr>
      <w:r>
        <w:t>1AC – Framing</w:t>
      </w:r>
    </w:p>
    <w:p w14:paraId="1CE2E7F6" w14:textId="77777777" w:rsidR="0002456C" w:rsidRPr="00A355C6" w:rsidRDefault="0002456C" w:rsidP="000245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7E9946B" w14:textId="77777777" w:rsidR="0002456C" w:rsidRPr="00A355C6" w:rsidRDefault="0002456C" w:rsidP="000245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6EFB4B8" w14:textId="77777777" w:rsidR="0002456C" w:rsidRPr="00A355C6" w:rsidRDefault="0002456C" w:rsidP="0002456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4F4ED9C" w14:textId="77777777" w:rsidR="0002456C" w:rsidRPr="00A355C6" w:rsidRDefault="0002456C" w:rsidP="0002456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34C2954" w14:textId="77777777" w:rsidR="0002456C" w:rsidRPr="00A355C6" w:rsidRDefault="0002456C" w:rsidP="000245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BDA4312" w14:textId="77777777" w:rsidR="0002456C" w:rsidRPr="00A355C6" w:rsidRDefault="0002456C" w:rsidP="0002456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F4BF54A" w14:textId="77777777" w:rsidR="0002456C" w:rsidRPr="00A355C6" w:rsidRDefault="0002456C" w:rsidP="0002456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0DD328" w14:textId="77777777" w:rsidR="0002456C" w:rsidRPr="00A355C6" w:rsidRDefault="0002456C" w:rsidP="0002456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D6A4CA4" w14:textId="77777777" w:rsidR="0002456C" w:rsidRPr="00A355C6" w:rsidRDefault="0002456C" w:rsidP="0002456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20B28BC" w14:textId="77777777" w:rsidR="0002456C" w:rsidRPr="00F601E6" w:rsidRDefault="0002456C" w:rsidP="0002456C"/>
    <w:p w14:paraId="56E4ED8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8"/>
  </w:num>
  <w:num w:numId="18">
    <w:abstractNumId w:val="46"/>
  </w:num>
  <w:num w:numId="19">
    <w:abstractNumId w:val="14"/>
  </w:num>
  <w:num w:numId="20">
    <w:abstractNumId w:val="34"/>
  </w:num>
  <w:num w:numId="21">
    <w:abstractNumId w:val="23"/>
  </w:num>
  <w:num w:numId="22">
    <w:abstractNumId w:val="29"/>
  </w:num>
  <w:num w:numId="23">
    <w:abstractNumId w:val="17"/>
  </w:num>
  <w:num w:numId="24">
    <w:abstractNumId w:val="45"/>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3"/>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2"/>
  </w:num>
  <w:num w:numId="39">
    <w:abstractNumId w:val="39"/>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22"/>
  </w:num>
  <w:num w:numId="48">
    <w:abstractNumId w:val="3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2A1A"/>
    <w:rsid w:val="000029E3"/>
    <w:rsid w:val="000029E8"/>
    <w:rsid w:val="00004225"/>
    <w:rsid w:val="000066CA"/>
    <w:rsid w:val="00007264"/>
    <w:rsid w:val="000076A9"/>
    <w:rsid w:val="00014FAD"/>
    <w:rsid w:val="00015D2A"/>
    <w:rsid w:val="0002456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A1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39C4E3"/>
  <w14:defaultImageDpi w14:val="300"/>
  <w15:docId w15:val="{D258813A-62D3-D340-8F67-3096B43C8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456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62A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62A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62A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62A1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2456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62A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2A1A"/>
  </w:style>
  <w:style w:type="character" w:customStyle="1" w:styleId="Heading1Char">
    <w:name w:val="Heading 1 Char"/>
    <w:aliases w:val="Pocket Char"/>
    <w:basedOn w:val="DefaultParagraphFont"/>
    <w:link w:val="Heading1"/>
    <w:uiPriority w:val="9"/>
    <w:rsid w:val="00C62A1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62A1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62A1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62A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62A1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62A1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62A1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62A1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62A1A"/>
    <w:rPr>
      <w:color w:val="auto"/>
      <w:u w:val="none"/>
    </w:rPr>
  </w:style>
  <w:style w:type="paragraph" w:styleId="DocumentMap">
    <w:name w:val="Document Map"/>
    <w:basedOn w:val="Normal"/>
    <w:link w:val="DocumentMapChar"/>
    <w:uiPriority w:val="99"/>
    <w:semiHidden/>
    <w:unhideWhenUsed/>
    <w:rsid w:val="00C62A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2A1A"/>
    <w:rPr>
      <w:rFonts w:ascii="Lucida Grande" w:hAnsi="Lucida Grande" w:cs="Lucida Grande"/>
    </w:rPr>
  </w:style>
  <w:style w:type="character" w:customStyle="1" w:styleId="Heading5Char">
    <w:name w:val="Heading 5 Char"/>
    <w:basedOn w:val="DefaultParagraphFont"/>
    <w:link w:val="Heading5"/>
    <w:uiPriority w:val="9"/>
    <w:semiHidden/>
    <w:rsid w:val="0002456C"/>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2456C"/>
    <w:rPr>
      <w:b/>
      <w:bCs/>
      <w:color w:val="404040" w:themeColor="text1" w:themeTint="BF"/>
      <w:sz w:val="26"/>
      <w:szCs w:val="26"/>
    </w:rPr>
  </w:style>
  <w:style w:type="character" w:styleId="UnresolvedMention">
    <w:name w:val="Unresolved Mention"/>
    <w:basedOn w:val="DefaultParagraphFont"/>
    <w:uiPriority w:val="99"/>
    <w:semiHidden/>
    <w:unhideWhenUsed/>
    <w:rsid w:val="0002456C"/>
    <w:rPr>
      <w:color w:val="605E5C"/>
      <w:shd w:val="clear" w:color="auto" w:fill="E1DFDD"/>
    </w:rPr>
  </w:style>
  <w:style w:type="paragraph" w:customStyle="1" w:styleId="Emphasis1">
    <w:name w:val="Emphasis1"/>
    <w:basedOn w:val="Normal"/>
    <w:link w:val="Emphasis"/>
    <w:autoRedefine/>
    <w:uiPriority w:val="20"/>
    <w:qFormat/>
    <w:rsid w:val="0002456C"/>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02456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02456C"/>
    <w:rPr>
      <w:b/>
      <w:bCs/>
    </w:rPr>
  </w:style>
  <w:style w:type="character" w:customStyle="1" w:styleId="hbold">
    <w:name w:val="hbold"/>
    <w:basedOn w:val="DefaultParagraphFont"/>
    <w:rsid w:val="0002456C"/>
  </w:style>
  <w:style w:type="paragraph" w:styleId="ListParagraph">
    <w:name w:val="List Paragraph"/>
    <w:aliases w:val="6 font"/>
    <w:basedOn w:val="Normal"/>
    <w:uiPriority w:val="34"/>
    <w:qFormat/>
    <w:rsid w:val="0002456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245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2456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2456C"/>
    <w:rPr>
      <w:b/>
      <w:bCs/>
      <w:strike w:val="0"/>
      <w:dstrike w:val="0"/>
      <w:sz w:val="24"/>
      <w:u w:val="none"/>
      <w:effect w:val="none"/>
    </w:rPr>
  </w:style>
  <w:style w:type="character" w:customStyle="1" w:styleId="m489902567989944824gmail-style13ptbold">
    <w:name w:val="m_489902567989944824gmail-style13ptbold"/>
    <w:basedOn w:val="DefaultParagraphFont"/>
    <w:rsid w:val="0002456C"/>
  </w:style>
  <w:style w:type="character" w:customStyle="1" w:styleId="m489902567989944824gmail-styleunderline">
    <w:name w:val="m_489902567989944824gmail-styleunderline"/>
    <w:basedOn w:val="DefaultParagraphFont"/>
    <w:rsid w:val="0002456C"/>
  </w:style>
  <w:style w:type="character" w:customStyle="1" w:styleId="TitleChar">
    <w:name w:val="Title Char"/>
    <w:aliases w:val="Cites and Cards Char,UNDERLINE Char,Bold Underlined Char,Block Heading Char,title Char,Read This Char"/>
    <w:link w:val="Title"/>
    <w:uiPriority w:val="1"/>
    <w:qFormat/>
    <w:rsid w:val="0002456C"/>
    <w:rPr>
      <w:bCs/>
      <w:sz w:val="20"/>
      <w:u w:val="single"/>
    </w:rPr>
  </w:style>
  <w:style w:type="paragraph" w:styleId="Title">
    <w:name w:val="Title"/>
    <w:aliases w:val="Cites and Cards,UNDERLINE,Bold Underlined,Block Heading,title,Read This"/>
    <w:basedOn w:val="Normal"/>
    <w:next w:val="Normal"/>
    <w:link w:val="TitleChar"/>
    <w:uiPriority w:val="1"/>
    <w:qFormat/>
    <w:rsid w:val="0002456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2456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2456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11544</Words>
  <Characters>65806</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2022-01-15T21:48:00Z</dcterms:created>
  <dcterms:modified xsi:type="dcterms:W3CDTF">2022-01-15T21:52:00Z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