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68AE2" w14:textId="70BA304B" w:rsidR="00620DA8" w:rsidRDefault="00620DA8" w:rsidP="00844653">
      <w:pPr>
        <w:pStyle w:val="Heading1"/>
      </w:pPr>
      <w:r>
        <w:t>1AR</w:t>
      </w:r>
    </w:p>
    <w:p w14:paraId="4FEDF0BD" w14:textId="77777777" w:rsidR="00620DA8" w:rsidRDefault="00620DA8" w:rsidP="00620DA8">
      <w:pPr>
        <w:pStyle w:val="Heading2"/>
      </w:pPr>
      <w:r>
        <w:lastRenderedPageBreak/>
        <w:t>Heg Sustainable</w:t>
      </w:r>
    </w:p>
    <w:p w14:paraId="763960EB" w14:textId="77777777" w:rsidR="00620DA8" w:rsidRPr="00330778" w:rsidRDefault="00620DA8" w:rsidP="00620DA8">
      <w:pPr>
        <w:pStyle w:val="Heading4"/>
      </w:pPr>
      <w:r>
        <w:t xml:space="preserve">Heg is sustainable – the US </w:t>
      </w:r>
      <w:r w:rsidRPr="007C0840">
        <w:rPr>
          <w:u w:val="single"/>
        </w:rPr>
        <w:t>can</w:t>
      </w:r>
      <w:r>
        <w:t xml:space="preserve"> outcompete China, but it will require </w:t>
      </w:r>
      <w:r w:rsidRPr="00A05AB5">
        <w:rPr>
          <w:u w:val="single"/>
        </w:rPr>
        <w:t xml:space="preserve">continued </w:t>
      </w:r>
      <w:r>
        <w:t xml:space="preserve">American commitment to </w:t>
      </w:r>
      <w:r w:rsidRPr="00A05AB5">
        <w:t>military superiority</w:t>
      </w:r>
    </w:p>
    <w:p w14:paraId="1248048B" w14:textId="77777777" w:rsidR="00620DA8" w:rsidRPr="00241B57" w:rsidRDefault="00620DA8" w:rsidP="00620DA8">
      <w:pPr>
        <w:rPr>
          <w:rStyle w:val="Style13ptBold"/>
          <w:b w:val="0"/>
          <w:bCs/>
        </w:rPr>
      </w:pPr>
      <w:r>
        <w:rPr>
          <w:rStyle w:val="Style13ptBold"/>
        </w:rPr>
        <w:t>Pei 8/30</w:t>
      </w:r>
      <w:r w:rsidRPr="00241B57">
        <w:rPr>
          <w:rStyle w:val="Style13ptBold"/>
          <w:sz w:val="16"/>
          <w:szCs w:val="16"/>
        </w:rPr>
        <w:t xml:space="preserve"> </w:t>
      </w:r>
      <w:r w:rsidRPr="00241B57">
        <w:rPr>
          <w:rStyle w:val="Style13ptBold"/>
          <w:b w:val="0"/>
          <w:bCs/>
          <w:sz w:val="16"/>
          <w:szCs w:val="16"/>
        </w:rPr>
        <w:t xml:space="preserve">[(Minxin, </w:t>
      </w:r>
      <w:r w:rsidRPr="00241B57">
        <w:rPr>
          <w:bCs/>
          <w:szCs w:val="16"/>
        </w:rPr>
        <w:t>Professor of Government and George R. Roberts Fellow at Claremont McKenna College, Ph.D from Harvard University</w:t>
      </w:r>
      <w:r w:rsidRPr="00241B57">
        <w:rPr>
          <w:rStyle w:val="Style13ptBold"/>
          <w:b w:val="0"/>
          <w:bCs/>
          <w:sz w:val="16"/>
          <w:szCs w:val="16"/>
        </w:rPr>
        <w:t>) “</w:t>
      </w:r>
      <w:r w:rsidRPr="00241B57">
        <w:rPr>
          <w:szCs w:val="16"/>
        </w:rPr>
        <w:t>The future of American power</w:t>
      </w:r>
      <w:r>
        <w:rPr>
          <w:szCs w:val="16"/>
        </w:rPr>
        <w:t xml:space="preserve">: </w:t>
      </w:r>
      <w:r w:rsidRPr="00241B57">
        <w:rPr>
          <w:szCs w:val="16"/>
        </w:rPr>
        <w:t>Minxin Pei on why China will not surpass the United States,” The Economist, 8/30/2021] JL</w:t>
      </w:r>
    </w:p>
    <w:p w14:paraId="6FE314FF" w14:textId="77777777" w:rsidR="00620DA8" w:rsidRPr="00241B57" w:rsidRDefault="00620DA8" w:rsidP="00620DA8">
      <w:pPr>
        <w:rPr>
          <w:sz w:val="12"/>
        </w:rPr>
      </w:pPr>
      <w:r w:rsidRPr="00241B57">
        <w:rPr>
          <w:rStyle w:val="StyleUnderline"/>
        </w:rPr>
        <w:t>America’s chaotic exit from Afghanistan must be seen by Chinese leaders as the latest proof of its irreversible decline. But their euphoria will be short-lived</w:t>
      </w:r>
      <w:r w:rsidRPr="00241B57">
        <w:rPr>
          <w:sz w:val="12"/>
        </w:rPr>
        <w:t xml:space="preserve">. As consummate realists, they know that President Joe </w:t>
      </w:r>
      <w:r w:rsidRPr="00241B57">
        <w:rPr>
          <w:rStyle w:val="StyleUnderline"/>
          <w:highlight w:val="green"/>
        </w:rPr>
        <w:t>Biden</w:t>
      </w:r>
      <w:r w:rsidRPr="00241B57">
        <w:rPr>
          <w:rStyle w:val="StyleUnderline"/>
        </w:rPr>
        <w:t xml:space="preserve"> is taking the United States out of the “grave of empires” so that he </w:t>
      </w:r>
      <w:r w:rsidRPr="00241B57">
        <w:rPr>
          <w:rStyle w:val="StyleUnderline"/>
          <w:highlight w:val="green"/>
        </w:rPr>
        <w:t xml:space="preserve">can </w:t>
      </w:r>
      <w:r w:rsidRPr="00241B57">
        <w:rPr>
          <w:rStyle w:val="Emphasis"/>
          <w:highlight w:val="green"/>
        </w:rPr>
        <w:t>conserve America’s power</w:t>
      </w:r>
      <w:r w:rsidRPr="00241B57">
        <w:rPr>
          <w:rStyle w:val="StyleUnderline"/>
          <w:highlight w:val="green"/>
        </w:rPr>
        <w:t xml:space="preserve"> to </w:t>
      </w:r>
      <w:r w:rsidRPr="00241B57">
        <w:rPr>
          <w:rStyle w:val="Emphasis"/>
          <w:highlight w:val="green"/>
        </w:rPr>
        <w:t>prevail against China</w:t>
      </w:r>
      <w:r w:rsidRPr="00241B57">
        <w:rPr>
          <w:rStyle w:val="StyleUnderline"/>
        </w:rPr>
        <w:t xml:space="preserve"> in the next chapter of their contest for global supremacy</w:t>
      </w:r>
      <w:r w:rsidRPr="00241B57">
        <w:rPr>
          <w:sz w:val="12"/>
        </w:rPr>
        <w:t>.</w:t>
      </w:r>
    </w:p>
    <w:p w14:paraId="75A965EE" w14:textId="77777777" w:rsidR="00620DA8" w:rsidRPr="00241B57" w:rsidRDefault="00620DA8" w:rsidP="00620DA8">
      <w:pPr>
        <w:rPr>
          <w:sz w:val="12"/>
        </w:rPr>
      </w:pPr>
      <w:r w:rsidRPr="00241B57">
        <w:rPr>
          <w:sz w:val="12"/>
        </w:rPr>
        <w:t xml:space="preserve">In its essence, </w:t>
      </w:r>
      <w:r w:rsidRPr="00241B57">
        <w:rPr>
          <w:rStyle w:val="StyleUnderline"/>
        </w:rPr>
        <w:t>the United States-China “strategic competition” is less a confrontation between duelling ideologies than a familiar clash between a hegemonic power and its challenger</w:t>
      </w:r>
      <w:r w:rsidRPr="00241B57">
        <w:rPr>
          <w:sz w:val="12"/>
        </w:rPr>
        <w:t xml:space="preserve">. It seems reasonable to bet that although China will continue to narrow the gap in most dimensions of power in the coming two decades, it will ultimately fail to surpass America. This may elicit a sigh of relief in some quarters of Washington. But a </w:t>
      </w:r>
      <w:r w:rsidRPr="00241B57">
        <w:rPr>
          <w:rStyle w:val="StyleUnderline"/>
          <w:highlight w:val="green"/>
        </w:rPr>
        <w:t>China</w:t>
      </w:r>
      <w:r w:rsidRPr="00241B57">
        <w:rPr>
          <w:rStyle w:val="StyleUnderline"/>
        </w:rPr>
        <w:t xml:space="preserve"> that has reached near-parity </w:t>
      </w:r>
      <w:r w:rsidRPr="00241B57">
        <w:rPr>
          <w:rStyle w:val="StyleUnderline"/>
          <w:highlight w:val="green"/>
        </w:rPr>
        <w:t>will</w:t>
      </w:r>
      <w:r w:rsidRPr="00241B57">
        <w:rPr>
          <w:rStyle w:val="StyleUnderline"/>
        </w:rPr>
        <w:t xml:space="preserve"> nevertheless </w:t>
      </w:r>
      <w:r w:rsidRPr="00241B57">
        <w:rPr>
          <w:rStyle w:val="StyleUnderline"/>
          <w:highlight w:val="green"/>
        </w:rPr>
        <w:t>be a formidable</w:t>
      </w:r>
      <w:r w:rsidRPr="00CC109E">
        <w:rPr>
          <w:rStyle w:val="StyleUnderline"/>
        </w:rPr>
        <w:t xml:space="preserve"> </w:t>
      </w:r>
      <w:r w:rsidRPr="00241B57">
        <w:rPr>
          <w:rStyle w:val="StyleUnderline"/>
        </w:rPr>
        <w:t xml:space="preserve">geopolitical </w:t>
      </w:r>
      <w:r w:rsidRPr="00241B57">
        <w:rPr>
          <w:rStyle w:val="StyleUnderline"/>
          <w:highlight w:val="green"/>
        </w:rPr>
        <w:t>adversary</w:t>
      </w:r>
      <w:r w:rsidRPr="00241B57">
        <w:rPr>
          <w:sz w:val="12"/>
        </w:rPr>
        <w:t>.</w:t>
      </w:r>
    </w:p>
    <w:p w14:paraId="7EB85FDB" w14:textId="77777777" w:rsidR="00620DA8" w:rsidRPr="00241B57" w:rsidRDefault="00620DA8" w:rsidP="00620DA8">
      <w:pPr>
        <w:rPr>
          <w:sz w:val="12"/>
        </w:rPr>
      </w:pPr>
      <w:r w:rsidRPr="00241B57">
        <w:rPr>
          <w:rStyle w:val="StyleUnderline"/>
        </w:rPr>
        <w:t xml:space="preserve">America has </w:t>
      </w:r>
      <w:r w:rsidRPr="00241B57">
        <w:rPr>
          <w:rStyle w:val="Emphasis"/>
        </w:rPr>
        <w:t>adopted a strategy</w:t>
      </w:r>
      <w:r w:rsidRPr="00241B57">
        <w:rPr>
          <w:rStyle w:val="StyleUnderline"/>
        </w:rPr>
        <w:t xml:space="preserve"> to thwart China’s rise</w:t>
      </w:r>
      <w:r w:rsidRPr="00241B57">
        <w:rPr>
          <w:sz w:val="12"/>
        </w:rPr>
        <w:t>. Framed as “</w:t>
      </w:r>
      <w:r w:rsidRPr="00241B57">
        <w:rPr>
          <w:rStyle w:val="Emphasis"/>
          <w:highlight w:val="green"/>
        </w:rPr>
        <w:t>economic decoupling</w:t>
      </w:r>
      <w:r w:rsidRPr="00241B57">
        <w:rPr>
          <w:sz w:val="12"/>
        </w:rPr>
        <w:t xml:space="preserve">”, this </w:t>
      </w:r>
      <w:r w:rsidRPr="00241B57">
        <w:rPr>
          <w:rStyle w:val="StyleUnderline"/>
        </w:rPr>
        <w:t>has featured a trade war to force global supply chains to relocate out of China and a tech war to choke off the flow of critical technologies</w:t>
      </w:r>
      <w:r w:rsidRPr="00241B57">
        <w:rPr>
          <w:sz w:val="12"/>
        </w:rPr>
        <w:t xml:space="preserve"> and know-how to China. Few should doubt the efficacy of these measures—just witness how quickly American sanctions have crippled Huawei, the Chinese telecom giant that used to be the leader in 5G technology. But on its own </w:t>
      </w:r>
      <w:r w:rsidRPr="00241B57">
        <w:rPr>
          <w:rStyle w:val="StyleUnderline"/>
        </w:rPr>
        <w:t xml:space="preserve">this strategy </w:t>
      </w:r>
      <w:r w:rsidRPr="00241B57">
        <w:rPr>
          <w:rStyle w:val="StyleUnderline"/>
          <w:highlight w:val="green"/>
        </w:rPr>
        <w:t xml:space="preserve">will only </w:t>
      </w:r>
      <w:r w:rsidRPr="00E5570A">
        <w:rPr>
          <w:rStyle w:val="StyleUnderline"/>
          <w:highlight w:val="green"/>
        </w:rPr>
        <w:t>slow down</w:t>
      </w:r>
      <w:r w:rsidRPr="00241B57">
        <w:rPr>
          <w:rStyle w:val="StyleUnderline"/>
        </w:rPr>
        <w:t xml:space="preserve">, not stop, </w:t>
      </w:r>
      <w:r w:rsidRPr="00241B57">
        <w:rPr>
          <w:rStyle w:val="StyleUnderline"/>
          <w:highlight w:val="green"/>
        </w:rPr>
        <w:t>China</w:t>
      </w:r>
      <w:r w:rsidRPr="00241B57">
        <w:rPr>
          <w:rStyle w:val="StyleUnderline"/>
        </w:rPr>
        <w:t>’s advance</w:t>
      </w:r>
      <w:r w:rsidRPr="00241B57">
        <w:rPr>
          <w:sz w:val="12"/>
        </w:rPr>
        <w:t>.</w:t>
      </w:r>
    </w:p>
    <w:p w14:paraId="02425344" w14:textId="77777777" w:rsidR="00620DA8" w:rsidRPr="00241B57" w:rsidRDefault="00620DA8" w:rsidP="00620DA8">
      <w:pPr>
        <w:rPr>
          <w:sz w:val="12"/>
        </w:rPr>
      </w:pPr>
      <w:r w:rsidRPr="00CC109E">
        <w:rPr>
          <w:rStyle w:val="StyleUnderline"/>
        </w:rPr>
        <w:t>China still has relatively strong economic momentum in the coming</w:t>
      </w:r>
      <w:r w:rsidRPr="00241B57">
        <w:rPr>
          <w:rStyle w:val="StyleUnderline"/>
        </w:rPr>
        <w:t xml:space="preserve"> decade. Its GDP is about 70% of America’s</w:t>
      </w:r>
      <w:r w:rsidRPr="00241B57">
        <w:rPr>
          <w:sz w:val="12"/>
        </w:rPr>
        <w:t xml:space="preserve"> at market exchange rates (and is already larger than America’s at purchasing-power parity). </w:t>
      </w:r>
      <w:r w:rsidRPr="00241B57">
        <w:rPr>
          <w:rStyle w:val="StyleUnderline"/>
        </w:rPr>
        <w:t>Yet Chinese income per person, at slightly over $10,000 a year, is about one-sixth of Americans’ standard of living</w:t>
      </w:r>
      <w:r w:rsidRPr="00241B57">
        <w:rPr>
          <w:sz w:val="12"/>
        </w:rPr>
        <w:t xml:space="preserve">. This implies that </w:t>
      </w:r>
      <w:r w:rsidRPr="00241B57">
        <w:rPr>
          <w:rStyle w:val="StyleUnderline"/>
        </w:rPr>
        <w:t>China has a lot more room to grow</w:t>
      </w:r>
      <w:r w:rsidRPr="00241B57">
        <w:rPr>
          <w:sz w:val="12"/>
        </w:rPr>
        <w:t>, thanks to its huge internal market, its dynamic private sector and its vast pool of workers.</w:t>
      </w:r>
    </w:p>
    <w:p w14:paraId="4581112C" w14:textId="77777777" w:rsidR="00620DA8" w:rsidRPr="00241B57" w:rsidRDefault="00620DA8" w:rsidP="00620DA8">
      <w:pPr>
        <w:rPr>
          <w:sz w:val="12"/>
        </w:rPr>
      </w:pPr>
      <w:r w:rsidRPr="00241B57">
        <w:rPr>
          <w:rStyle w:val="StyleUnderline"/>
        </w:rPr>
        <w:t xml:space="preserve">China will also make substantial, albeit slower, </w:t>
      </w:r>
      <w:r w:rsidRPr="00E5570A">
        <w:rPr>
          <w:rStyle w:val="StyleUnderline"/>
        </w:rPr>
        <w:t>progress in the tech sector</w:t>
      </w:r>
      <w:r w:rsidRPr="00E5570A">
        <w:rPr>
          <w:sz w:val="12"/>
        </w:rPr>
        <w:t>, despite American restrictions</w:t>
      </w:r>
      <w:r w:rsidRPr="00241B57">
        <w:rPr>
          <w:sz w:val="12"/>
        </w:rPr>
        <w:t xml:space="preserve">. Beijing has vowed to make huge investments in science and technology to reduce its vulnerability. To be sure, President Xi Jinping is unlikely to realise his ambition of full technological self-sufficiency. However, </w:t>
      </w:r>
      <w:r w:rsidRPr="00241B57">
        <w:rPr>
          <w:rStyle w:val="StyleUnderline"/>
          <w:highlight w:val="green"/>
        </w:rPr>
        <w:t>with millions of</w:t>
      </w:r>
      <w:r w:rsidRPr="00241B57">
        <w:rPr>
          <w:rStyle w:val="StyleUnderline"/>
        </w:rPr>
        <w:t xml:space="preserve"> well-trained </w:t>
      </w:r>
      <w:r w:rsidRPr="00241B57">
        <w:rPr>
          <w:rStyle w:val="StyleUnderline"/>
          <w:highlight w:val="green"/>
        </w:rPr>
        <w:t>scientists</w:t>
      </w:r>
      <w:r w:rsidRPr="00241B57">
        <w:rPr>
          <w:rStyle w:val="StyleUnderline"/>
        </w:rPr>
        <w:t xml:space="preserve"> and talented engineers, </w:t>
      </w:r>
      <w:r w:rsidRPr="00241B57">
        <w:rPr>
          <w:rStyle w:val="StyleUnderline"/>
          <w:highlight w:val="green"/>
        </w:rPr>
        <w:t>and trillions</w:t>
      </w:r>
      <w:r w:rsidRPr="00241B57">
        <w:rPr>
          <w:rStyle w:val="StyleUnderline"/>
        </w:rPr>
        <w:t xml:space="preserve"> of dollars </w:t>
      </w:r>
      <w:r w:rsidRPr="00241B57">
        <w:rPr>
          <w:rStyle w:val="StyleUnderline"/>
          <w:highlight w:val="green"/>
        </w:rPr>
        <w:t>in R&amp;D</w:t>
      </w:r>
      <w:r w:rsidRPr="00241B57">
        <w:rPr>
          <w:rStyle w:val="StyleUnderline"/>
        </w:rPr>
        <w:t xml:space="preserve"> investment in the coming decade, </w:t>
      </w:r>
      <w:r w:rsidRPr="00241B57">
        <w:rPr>
          <w:rStyle w:val="StyleUnderline"/>
          <w:highlight w:val="green"/>
        </w:rPr>
        <w:t>China should</w:t>
      </w:r>
      <w:r w:rsidRPr="00241B57">
        <w:rPr>
          <w:rStyle w:val="StyleUnderline"/>
        </w:rPr>
        <w:t xml:space="preserve"> be able to </w:t>
      </w:r>
      <w:r w:rsidRPr="00241B57">
        <w:rPr>
          <w:rStyle w:val="StyleUnderline"/>
          <w:highlight w:val="green"/>
        </w:rPr>
        <w:t>gain</w:t>
      </w:r>
      <w:r w:rsidRPr="00241B57">
        <w:rPr>
          <w:rStyle w:val="StyleUnderline"/>
        </w:rPr>
        <w:t xml:space="preserve"> greater technological capabilities</w:t>
      </w:r>
      <w:r w:rsidRPr="00241B57">
        <w:rPr>
          <w:sz w:val="12"/>
        </w:rPr>
        <w:t>.</w:t>
      </w:r>
    </w:p>
    <w:p w14:paraId="037CAB0B" w14:textId="77777777" w:rsidR="00620DA8" w:rsidRPr="00241B57" w:rsidRDefault="00620DA8" w:rsidP="00620DA8">
      <w:pPr>
        <w:rPr>
          <w:sz w:val="12"/>
        </w:rPr>
      </w:pPr>
      <w:r w:rsidRPr="00241B57">
        <w:rPr>
          <w:rStyle w:val="StyleUnderline"/>
        </w:rPr>
        <w:t xml:space="preserve">Even if </w:t>
      </w:r>
      <w:r w:rsidRPr="00241B57">
        <w:rPr>
          <w:rStyle w:val="StyleUnderline"/>
          <w:highlight w:val="green"/>
        </w:rPr>
        <w:t>China</w:t>
      </w:r>
      <w:r w:rsidRPr="00241B57">
        <w:rPr>
          <w:rStyle w:val="StyleUnderline"/>
        </w:rPr>
        <w:t xml:space="preserve"> surpasses the United States as the world’s largest economy </w:t>
      </w:r>
      <w:r w:rsidRPr="00241B57">
        <w:rPr>
          <w:sz w:val="12"/>
        </w:rPr>
        <w:t xml:space="preserve">at market exchange rates in the next fifteen years (assuming its annual growth averages 4.75% compared with 2% for America) </w:t>
      </w:r>
      <w:r w:rsidRPr="00241B57">
        <w:rPr>
          <w:rStyle w:val="StyleUnderline"/>
          <w:highlight w:val="green"/>
        </w:rPr>
        <w:t>its GDP per person will still b</w:t>
      </w:r>
      <w:r w:rsidRPr="00241B57">
        <w:rPr>
          <w:rStyle w:val="StyleUnderline"/>
        </w:rPr>
        <w:t xml:space="preserve">e about </w:t>
      </w:r>
      <w:r w:rsidRPr="00241B57">
        <w:rPr>
          <w:rStyle w:val="StyleUnderline"/>
          <w:highlight w:val="green"/>
        </w:rPr>
        <w:t>one-fourth</w:t>
      </w:r>
      <w:r w:rsidRPr="00241B57">
        <w:rPr>
          <w:rStyle w:val="StyleUnderline"/>
        </w:rPr>
        <w:t xml:space="preserve"> that </w:t>
      </w:r>
      <w:r w:rsidRPr="00241B57">
        <w:rPr>
          <w:rStyle w:val="StyleUnderline"/>
          <w:highlight w:val="green"/>
        </w:rPr>
        <w:t xml:space="preserve">of </w:t>
      </w:r>
      <w:r w:rsidRPr="00241B57">
        <w:rPr>
          <w:rStyle w:val="Emphasis"/>
          <w:highlight w:val="green"/>
        </w:rPr>
        <w:t>America</w:t>
      </w:r>
      <w:r w:rsidRPr="00CC109E">
        <w:rPr>
          <w:rStyle w:val="StyleUnderline"/>
        </w:rPr>
        <w:t>. A country four times as rich</w:t>
      </w:r>
      <w:r w:rsidRPr="00241B57">
        <w:rPr>
          <w:rStyle w:val="StyleUnderline"/>
        </w:rPr>
        <w:t xml:space="preserve"> as its closest geopolitical foe has, in effect, more spare cash to invest in military forces and R&amp;D. It </w:t>
      </w:r>
      <w:r w:rsidRPr="00E5570A">
        <w:rPr>
          <w:rStyle w:val="Emphasis"/>
          <w:highlight w:val="green"/>
        </w:rPr>
        <w:t>s</w:t>
      </w:r>
      <w:r w:rsidRPr="00241B57">
        <w:rPr>
          <w:rStyle w:val="Emphasis"/>
          <w:highlight w:val="green"/>
        </w:rPr>
        <w:t>hould</w:t>
      </w:r>
      <w:r w:rsidRPr="00241B57">
        <w:rPr>
          <w:rStyle w:val="Emphasis"/>
        </w:rPr>
        <w:t xml:space="preserve"> have the means to </w:t>
      </w:r>
      <w:r w:rsidRPr="00241B57">
        <w:rPr>
          <w:rStyle w:val="Emphasis"/>
          <w:highlight w:val="green"/>
        </w:rPr>
        <w:t>stay ahead</w:t>
      </w:r>
      <w:r w:rsidRPr="00241B57">
        <w:rPr>
          <w:rStyle w:val="Emphasis"/>
        </w:rPr>
        <w:t xml:space="preserve"> of the game, </w:t>
      </w:r>
      <w:r w:rsidRPr="00241B57">
        <w:rPr>
          <w:rStyle w:val="Emphasis"/>
          <w:highlight w:val="green"/>
        </w:rPr>
        <w:t>assuming</w:t>
      </w:r>
      <w:r w:rsidRPr="00241B57">
        <w:rPr>
          <w:rStyle w:val="Emphasis"/>
        </w:rPr>
        <w:t xml:space="preserve"> that American </w:t>
      </w:r>
      <w:r w:rsidRPr="00241B57">
        <w:rPr>
          <w:rStyle w:val="Emphasis"/>
          <w:highlight w:val="green"/>
        </w:rPr>
        <w:t>leaders can muster</w:t>
      </w:r>
      <w:r w:rsidRPr="00241B57">
        <w:rPr>
          <w:rStyle w:val="Emphasis"/>
        </w:rPr>
        <w:t xml:space="preserve"> the necessary </w:t>
      </w:r>
      <w:r w:rsidRPr="00241B57">
        <w:rPr>
          <w:rStyle w:val="Emphasis"/>
          <w:highlight w:val="green"/>
        </w:rPr>
        <w:t>political will and unity</w:t>
      </w:r>
      <w:r w:rsidRPr="00241B57">
        <w:rPr>
          <w:sz w:val="12"/>
        </w:rPr>
        <w:t>.</w:t>
      </w:r>
    </w:p>
    <w:p w14:paraId="60BA783F" w14:textId="77777777" w:rsidR="00620DA8" w:rsidRPr="00241B57" w:rsidRDefault="00620DA8" w:rsidP="00620DA8">
      <w:pPr>
        <w:rPr>
          <w:sz w:val="12"/>
        </w:rPr>
      </w:pPr>
      <w:r w:rsidRPr="00241B57">
        <w:rPr>
          <w:sz w:val="12"/>
        </w:rPr>
        <w:t xml:space="preserve">What is more, </w:t>
      </w:r>
      <w:r w:rsidRPr="00241B57">
        <w:rPr>
          <w:rStyle w:val="StyleUnderline"/>
        </w:rPr>
        <w:t>China is ageing faster than America</w:t>
      </w:r>
      <w:r w:rsidRPr="00241B57">
        <w:rPr>
          <w:sz w:val="12"/>
        </w:rPr>
        <w:t xml:space="preserve">. The UN projects that in 2040 the median age in China will be 46.3 years, compared with 41.6 for the United States. As a result, </w:t>
      </w:r>
      <w:r w:rsidRPr="00241B57">
        <w:rPr>
          <w:rStyle w:val="StyleUnderline"/>
        </w:rPr>
        <w:t>China’s growth is expected to slow down significantly in the 2030s</w:t>
      </w:r>
      <w:r w:rsidRPr="00241B57">
        <w:rPr>
          <w:sz w:val="12"/>
        </w:rPr>
        <w:t>.</w:t>
      </w:r>
    </w:p>
    <w:p w14:paraId="6CA3EC04" w14:textId="77777777" w:rsidR="00620DA8" w:rsidRPr="00241B57" w:rsidRDefault="00620DA8" w:rsidP="00620DA8">
      <w:pPr>
        <w:rPr>
          <w:sz w:val="12"/>
        </w:rPr>
      </w:pPr>
      <w:r w:rsidRPr="00241B57">
        <w:rPr>
          <w:rStyle w:val="StyleUnderline"/>
          <w:highlight w:val="green"/>
        </w:rPr>
        <w:lastRenderedPageBreak/>
        <w:t>In other areas</w:t>
      </w:r>
      <w:r w:rsidRPr="00241B57">
        <w:rPr>
          <w:rStyle w:val="StyleUnderline"/>
        </w:rPr>
        <w:t xml:space="preserve"> of power, </w:t>
      </w:r>
      <w:r w:rsidRPr="00241B57">
        <w:rPr>
          <w:rStyle w:val="StyleUnderline"/>
          <w:highlight w:val="green"/>
        </w:rPr>
        <w:t>America</w:t>
      </w:r>
      <w:r w:rsidRPr="00241B57">
        <w:rPr>
          <w:rStyle w:val="StyleUnderline"/>
        </w:rPr>
        <w:t xml:space="preserve">’s lead </w:t>
      </w:r>
      <w:r w:rsidRPr="00241B57">
        <w:rPr>
          <w:rStyle w:val="StyleUnderline"/>
          <w:highlight w:val="green"/>
        </w:rPr>
        <w:t>will prove insurmountable</w:t>
      </w:r>
      <w:r w:rsidRPr="00241B57">
        <w:rPr>
          <w:sz w:val="12"/>
        </w:rPr>
        <w:t xml:space="preserve">. It will continue to have the world’s best </w:t>
      </w:r>
      <w:r w:rsidRPr="00241B57">
        <w:rPr>
          <w:rStyle w:val="StyleUnderline"/>
        </w:rPr>
        <w:t xml:space="preserve">research </w:t>
      </w:r>
      <w:r w:rsidRPr="00241B57">
        <w:rPr>
          <w:rStyle w:val="StyleUnderline"/>
          <w:highlight w:val="green"/>
        </w:rPr>
        <w:t>universities</w:t>
      </w:r>
      <w:r w:rsidRPr="00241B57">
        <w:rPr>
          <w:rStyle w:val="StyleUnderline"/>
        </w:rPr>
        <w:t xml:space="preserve">, most </w:t>
      </w:r>
      <w:r w:rsidRPr="00241B57">
        <w:rPr>
          <w:rStyle w:val="StyleUnderline"/>
          <w:highlight w:val="green"/>
        </w:rPr>
        <w:t>innovative tech</w:t>
      </w:r>
      <w:r w:rsidRPr="00241B57">
        <w:rPr>
          <w:rStyle w:val="StyleUnderline"/>
        </w:rPr>
        <w:t xml:space="preserve">nology firms and most </w:t>
      </w:r>
      <w:r w:rsidRPr="00241B57">
        <w:rPr>
          <w:rStyle w:val="StyleUnderline"/>
          <w:highlight w:val="green"/>
        </w:rPr>
        <w:t>efficient</w:t>
      </w:r>
      <w:r w:rsidRPr="00241B57">
        <w:rPr>
          <w:rStyle w:val="StyleUnderline"/>
        </w:rPr>
        <w:t xml:space="preserve"> financial </w:t>
      </w:r>
      <w:r w:rsidRPr="00241B57">
        <w:rPr>
          <w:rStyle w:val="StyleUnderline"/>
          <w:highlight w:val="green"/>
        </w:rPr>
        <w:t>markets</w:t>
      </w:r>
      <w:r w:rsidRPr="00241B57">
        <w:rPr>
          <w:sz w:val="12"/>
        </w:rPr>
        <w:t>.</w:t>
      </w:r>
    </w:p>
    <w:p w14:paraId="67A23B34" w14:textId="77777777" w:rsidR="00620DA8" w:rsidRPr="00241B57" w:rsidRDefault="00620DA8" w:rsidP="00620DA8">
      <w:pPr>
        <w:rPr>
          <w:sz w:val="12"/>
        </w:rPr>
      </w:pPr>
      <w:r w:rsidRPr="00241B57">
        <w:rPr>
          <w:sz w:val="12"/>
        </w:rPr>
        <w:t xml:space="preserve">Ironically, </w:t>
      </w:r>
      <w:r w:rsidRPr="00241B57">
        <w:rPr>
          <w:rStyle w:val="StyleUnderline"/>
        </w:rPr>
        <w:t>the ruling Chinese Communist Party (CCP) will be China’s biggest obstacle</w:t>
      </w:r>
      <w:r w:rsidRPr="00241B57">
        <w:rPr>
          <w:sz w:val="12"/>
        </w:rPr>
        <w:t xml:space="preserve"> in its race with America. </w:t>
      </w:r>
      <w:r w:rsidRPr="00241B57">
        <w:rPr>
          <w:rStyle w:val="StyleUnderline"/>
        </w:rPr>
        <w:t>The party’s existential fear of losing control will impel it to maintain a tight grip on the economy</w:t>
      </w:r>
      <w:r w:rsidRPr="00241B57">
        <w:rPr>
          <w:sz w:val="12"/>
        </w:rPr>
        <w:t xml:space="preserve">, making it less efficient. Giant but ossified state-owned enterprises will continue to waste resources. </w:t>
      </w:r>
      <w:r w:rsidRPr="00241B57">
        <w:rPr>
          <w:rStyle w:val="StyleUnderline"/>
        </w:rPr>
        <w:t>The CCP’s arbitrary exercise of power</w:t>
      </w:r>
      <w:r w:rsidRPr="00241B57">
        <w:rPr>
          <w:sz w:val="12"/>
        </w:rPr>
        <w:t>—as exemplified by its sweeping crackdown on China’s most successful tech companies, such as Didi and Alibaba—</w:t>
      </w:r>
      <w:r w:rsidRPr="00241B57">
        <w:rPr>
          <w:rStyle w:val="StyleUnderline"/>
        </w:rPr>
        <w:t xml:space="preserve">will stifle the innovation and growth of its tech sector </w:t>
      </w:r>
      <w:r w:rsidRPr="00241B57">
        <w:rPr>
          <w:sz w:val="12"/>
        </w:rPr>
        <w:t xml:space="preserve">more effectively than America’s sanctions. Most alarmingly, </w:t>
      </w:r>
      <w:r w:rsidRPr="00241B57">
        <w:rPr>
          <w:rStyle w:val="StyleUnderline"/>
          <w:highlight w:val="green"/>
        </w:rPr>
        <w:t>as China descends</w:t>
      </w:r>
      <w:r w:rsidRPr="00241B57">
        <w:rPr>
          <w:rStyle w:val="StyleUnderline"/>
        </w:rPr>
        <w:t xml:space="preserve"> further </w:t>
      </w:r>
      <w:r w:rsidRPr="00241B57">
        <w:rPr>
          <w:rStyle w:val="StyleUnderline"/>
          <w:highlight w:val="green"/>
        </w:rPr>
        <w:t>into personalistic rule, it will be less able to correct</w:t>
      </w:r>
      <w:r w:rsidRPr="00241B57">
        <w:rPr>
          <w:rStyle w:val="StyleUnderline"/>
        </w:rPr>
        <w:t xml:space="preserve"> or reverse the </w:t>
      </w:r>
      <w:r w:rsidRPr="00241B57">
        <w:rPr>
          <w:rStyle w:val="StyleUnderline"/>
          <w:highlight w:val="green"/>
        </w:rPr>
        <w:t>questionable</w:t>
      </w:r>
      <w:r w:rsidRPr="00241B57">
        <w:rPr>
          <w:rStyle w:val="StyleUnderline"/>
        </w:rPr>
        <w:t xml:space="preserve"> decisions made by its top </w:t>
      </w:r>
      <w:r w:rsidRPr="00241B57">
        <w:rPr>
          <w:rStyle w:val="StyleUnderline"/>
          <w:highlight w:val="green"/>
        </w:rPr>
        <w:t>leadership</w:t>
      </w:r>
      <w:r w:rsidRPr="00241B57">
        <w:rPr>
          <w:sz w:val="12"/>
        </w:rPr>
        <w:t>.</w:t>
      </w:r>
    </w:p>
    <w:p w14:paraId="55C62D81" w14:textId="77777777" w:rsidR="00620DA8" w:rsidRPr="00241B57" w:rsidRDefault="00620DA8" w:rsidP="00620DA8">
      <w:pPr>
        <w:rPr>
          <w:sz w:val="12"/>
        </w:rPr>
      </w:pPr>
      <w:r w:rsidRPr="00241B57">
        <w:rPr>
          <w:rStyle w:val="StyleUnderline"/>
          <w:highlight w:val="green"/>
        </w:rPr>
        <w:t>Factor in</w:t>
      </w:r>
      <w:r w:rsidRPr="00241B57">
        <w:rPr>
          <w:rStyle w:val="StyleUnderline"/>
        </w:rPr>
        <w:t xml:space="preserve"> the capabilities of America’s </w:t>
      </w:r>
      <w:r w:rsidRPr="00241B57">
        <w:rPr>
          <w:rStyle w:val="StyleUnderline"/>
          <w:highlight w:val="green"/>
        </w:rPr>
        <w:t>allies</w:t>
      </w:r>
      <w:r w:rsidRPr="00241B57">
        <w:rPr>
          <w:rStyle w:val="StyleUnderline"/>
        </w:rPr>
        <w:t xml:space="preserve">, and </w:t>
      </w:r>
      <w:r w:rsidRPr="00241B57">
        <w:rPr>
          <w:rStyle w:val="StyleUnderline"/>
          <w:highlight w:val="green"/>
        </w:rPr>
        <w:t>the balance of power tilts further</w:t>
      </w:r>
      <w:r w:rsidRPr="00241B57">
        <w:rPr>
          <w:rStyle w:val="StyleUnderline"/>
        </w:rPr>
        <w:t xml:space="preserve"> in America’s favour</w:t>
      </w:r>
      <w:r w:rsidRPr="00241B57">
        <w:rPr>
          <w:sz w:val="12"/>
        </w:rPr>
        <w:t xml:space="preserve">. Whereas China has no real allies, America is blessed with many. And whereas the United States has no big rivals in its region, </w:t>
      </w:r>
      <w:r w:rsidRPr="00241B57">
        <w:rPr>
          <w:rStyle w:val="StyleUnderline"/>
          <w:highlight w:val="green"/>
        </w:rPr>
        <w:t xml:space="preserve">China must </w:t>
      </w:r>
      <w:r w:rsidRPr="00AF4E53">
        <w:rPr>
          <w:rStyle w:val="StyleUnderline"/>
          <w:highlight w:val="green"/>
        </w:rPr>
        <w:t>contend w</w:t>
      </w:r>
      <w:r w:rsidRPr="00241B57">
        <w:rPr>
          <w:rStyle w:val="StyleUnderline"/>
          <w:highlight w:val="green"/>
        </w:rPr>
        <w:t>ith</w:t>
      </w:r>
      <w:r w:rsidRPr="00241B57">
        <w:rPr>
          <w:rStyle w:val="StyleUnderline"/>
        </w:rPr>
        <w:t xml:space="preserve"> several powerful adversaries, notably </w:t>
      </w:r>
      <w:r w:rsidRPr="00241B57">
        <w:rPr>
          <w:rStyle w:val="StyleUnderline"/>
          <w:highlight w:val="green"/>
        </w:rPr>
        <w:t>India and Japan</w:t>
      </w:r>
      <w:r w:rsidRPr="00241B57">
        <w:rPr>
          <w:sz w:val="12"/>
        </w:rPr>
        <w:t>, in its immediate neighbourhood. China is far weaker than most people realise.</w:t>
      </w:r>
    </w:p>
    <w:p w14:paraId="2ECC921E" w14:textId="77777777" w:rsidR="00620DA8" w:rsidRPr="00241B57" w:rsidRDefault="00620DA8" w:rsidP="00620DA8">
      <w:pPr>
        <w:rPr>
          <w:sz w:val="12"/>
        </w:rPr>
      </w:pPr>
      <w:r w:rsidRPr="00241B57">
        <w:rPr>
          <w:rStyle w:val="StyleUnderline"/>
        </w:rPr>
        <w:t>A China that fails to reach parity with America, let alone surpass it, should not be a cause for celebration in Washington</w:t>
      </w:r>
      <w:r w:rsidRPr="00241B57">
        <w:rPr>
          <w:sz w:val="12"/>
        </w:rPr>
        <w:t xml:space="preserve">. In fifteen to twenty years, China will have a much bigger economy, more advanced technology and more capable armed forces. It will also remain America’s most formidable rival, and will be able to constrain the exercise of American power globally. </w:t>
      </w:r>
      <w:r w:rsidRPr="00241B57">
        <w:rPr>
          <w:rStyle w:val="Emphasis"/>
          <w:highlight w:val="green"/>
        </w:rPr>
        <w:t>The U</w:t>
      </w:r>
      <w:r w:rsidRPr="00241B57">
        <w:rPr>
          <w:rStyle w:val="Emphasis"/>
        </w:rPr>
        <w:t xml:space="preserve">nited </w:t>
      </w:r>
      <w:r w:rsidRPr="00241B57">
        <w:rPr>
          <w:rStyle w:val="Emphasis"/>
          <w:highlight w:val="green"/>
        </w:rPr>
        <w:t>S</w:t>
      </w:r>
      <w:r w:rsidRPr="00241B57">
        <w:rPr>
          <w:rStyle w:val="Emphasis"/>
        </w:rPr>
        <w:t xml:space="preserve">tates </w:t>
      </w:r>
      <w:r w:rsidRPr="00241B57">
        <w:rPr>
          <w:rStyle w:val="Emphasis"/>
          <w:highlight w:val="green"/>
        </w:rPr>
        <w:t>will have to devote</w:t>
      </w:r>
      <w:r w:rsidRPr="00241B57">
        <w:rPr>
          <w:rStyle w:val="Emphasis"/>
        </w:rPr>
        <w:t xml:space="preserve"> most of its </w:t>
      </w:r>
      <w:r w:rsidRPr="00241B57">
        <w:rPr>
          <w:rStyle w:val="Emphasis"/>
          <w:highlight w:val="green"/>
        </w:rPr>
        <w:t>attention, energy and resources to contesting Chinese power</w:t>
      </w:r>
      <w:r w:rsidRPr="00241B57">
        <w:rPr>
          <w:sz w:val="12"/>
        </w:rPr>
        <w:t>, at the expense of its interests elsewhere.</w:t>
      </w:r>
    </w:p>
    <w:p w14:paraId="790E6415" w14:textId="77777777" w:rsidR="00620DA8" w:rsidRPr="00225314" w:rsidRDefault="00620DA8" w:rsidP="00620DA8">
      <w:r w:rsidRPr="00241B57">
        <w:rPr>
          <w:sz w:val="12"/>
        </w:rPr>
        <w:t xml:space="preserve">In </w:t>
      </w:r>
      <w:r w:rsidRPr="00C170BD">
        <w:rPr>
          <w:sz w:val="12"/>
        </w:rPr>
        <w:t xml:space="preserve">short, </w:t>
      </w:r>
      <w:r w:rsidRPr="00C170BD">
        <w:rPr>
          <w:rStyle w:val="StyleUnderline"/>
        </w:rPr>
        <w:t>China should be able to narrow the gap with America in the 2020s, but its growth will probably slow down</w:t>
      </w:r>
      <w:r w:rsidRPr="00241B57">
        <w:rPr>
          <w:rStyle w:val="StyleUnderline"/>
        </w:rPr>
        <w:t xml:space="preserve"> in the 2030s</w:t>
      </w:r>
      <w:r w:rsidRPr="00241B57">
        <w:rPr>
          <w:sz w:val="12"/>
        </w:rPr>
        <w:t xml:space="preserve">, and the prospect of China overtaking America will look increasingly dim. If this is the case, </w:t>
      </w:r>
      <w:r w:rsidRPr="00241B57">
        <w:rPr>
          <w:rStyle w:val="StyleUnderline"/>
        </w:rPr>
        <w:t xml:space="preserve">the coming decade might be the most volatile because </w:t>
      </w:r>
      <w:r w:rsidRPr="00241B57">
        <w:rPr>
          <w:rStyle w:val="Emphasis"/>
          <w:highlight w:val="green"/>
        </w:rPr>
        <w:t>China’s continuing ascent might make</w:t>
      </w:r>
      <w:r w:rsidRPr="00241B57">
        <w:rPr>
          <w:rStyle w:val="Emphasis"/>
        </w:rPr>
        <w:t xml:space="preserve"> its </w:t>
      </w:r>
      <w:r w:rsidRPr="00E5570A">
        <w:rPr>
          <w:rStyle w:val="Emphasis"/>
          <w:highlight w:val="green"/>
        </w:rPr>
        <w:t xml:space="preserve">leaders more </w:t>
      </w:r>
      <w:r w:rsidRPr="00241B57">
        <w:rPr>
          <w:rStyle w:val="Emphasis"/>
          <w:highlight w:val="green"/>
        </w:rPr>
        <w:t>reckless and Washington less secure</w:t>
      </w:r>
      <w:r w:rsidRPr="00241B57">
        <w:rPr>
          <w:sz w:val="12"/>
        </w:rPr>
        <w:t>.</w:t>
      </w:r>
    </w:p>
    <w:p w14:paraId="38227C01" w14:textId="77777777" w:rsidR="00620DA8" w:rsidRDefault="00620DA8" w:rsidP="00620DA8">
      <w:pPr>
        <w:pStyle w:val="Heading2"/>
      </w:pPr>
      <w:r>
        <w:lastRenderedPageBreak/>
        <w:t>K</w:t>
      </w:r>
    </w:p>
    <w:p w14:paraId="1DFC0E4D" w14:textId="77777777" w:rsidR="00620DA8" w:rsidRPr="00A355C6" w:rsidRDefault="00620DA8" w:rsidP="00620DA8">
      <w:pPr>
        <w:pStyle w:val="Heading2"/>
        <w:ind w:firstLine="720"/>
        <w:rPr>
          <w:rFonts w:cs="Calibri"/>
        </w:rPr>
      </w:pPr>
      <w:r w:rsidRPr="00A355C6">
        <w:rPr>
          <w:rFonts w:cs="Calibri"/>
        </w:rPr>
        <w:lastRenderedPageBreak/>
        <w:t xml:space="preserve">1AR – Cap </w:t>
      </w:r>
    </w:p>
    <w:p w14:paraId="69BD74F0" w14:textId="77777777" w:rsidR="00620DA8" w:rsidRDefault="00620DA8" w:rsidP="00620DA8">
      <w:pPr>
        <w:rPr>
          <w:rFonts w:eastAsia="Times New Roman"/>
          <w:b/>
          <w:iCs/>
          <w:sz w:val="26"/>
          <w:szCs w:val="26"/>
        </w:rPr>
      </w:pPr>
      <w:r w:rsidRPr="00A355C6">
        <w:rPr>
          <w:rFonts w:eastAsia="Times New Roman"/>
          <w:b/>
          <w:iCs/>
          <w:sz w:val="26"/>
          <w:szCs w:val="26"/>
          <w:u w:val="single"/>
        </w:rPr>
        <w:t xml:space="preserve">Framework </w:t>
      </w:r>
      <w:r w:rsidRPr="00A355C6">
        <w:rPr>
          <w:rFonts w:eastAsia="Times New Roman"/>
          <w:b/>
          <w:iCs/>
          <w:sz w:val="26"/>
          <w:szCs w:val="26"/>
        </w:rPr>
        <w:t xml:space="preserve">– our interpretation is that the debate should be centered on whether the </w:t>
      </w:r>
      <w:r w:rsidRPr="00A355C6">
        <w:rPr>
          <w:rFonts w:eastAsia="Times New Roman"/>
          <w:b/>
          <w:iCs/>
          <w:sz w:val="26"/>
          <w:szCs w:val="26"/>
          <w:u w:val="single"/>
        </w:rPr>
        <w:t>plan</w:t>
      </w:r>
      <w:r w:rsidRPr="00A355C6">
        <w:rPr>
          <w:rFonts w:eastAsia="Times New Roman"/>
          <w:b/>
          <w:iCs/>
          <w:sz w:val="26"/>
          <w:szCs w:val="26"/>
        </w:rPr>
        <w:t xml:space="preserve"> is a good idea – this means we should get to </w:t>
      </w:r>
      <w:r w:rsidRPr="00A355C6">
        <w:rPr>
          <w:rFonts w:eastAsia="Times New Roman"/>
          <w:b/>
          <w:iCs/>
          <w:sz w:val="26"/>
          <w:szCs w:val="26"/>
          <w:u w:val="single"/>
        </w:rPr>
        <w:t>weigh the case</w:t>
      </w:r>
      <w:r w:rsidRPr="00A355C6">
        <w:rPr>
          <w:rFonts w:eastAsia="Times New Roman"/>
          <w:b/>
          <w:iCs/>
          <w:sz w:val="26"/>
          <w:szCs w:val="26"/>
        </w:rPr>
        <w:t xml:space="preserve"> – that’s best for </w:t>
      </w:r>
      <w:r w:rsidRPr="00A355C6">
        <w:rPr>
          <w:rFonts w:eastAsia="Times New Roman"/>
          <w:b/>
          <w:iCs/>
          <w:sz w:val="26"/>
          <w:szCs w:val="26"/>
          <w:u w:val="single"/>
        </w:rPr>
        <w:t>competitive equity</w:t>
      </w:r>
      <w:r w:rsidRPr="00A355C6">
        <w:rPr>
          <w:rFonts w:eastAsia="Times New Roman"/>
          <w:b/>
          <w:iCs/>
          <w:sz w:val="26"/>
          <w:szCs w:val="26"/>
        </w:rPr>
        <w:t xml:space="preserve"> – any other interp is unpredictable, moots our offense, avoids clash, and turns debate into a monologue – they can still read critiques, but they need to prove why the </w:t>
      </w:r>
      <w:r w:rsidRPr="00A355C6">
        <w:rPr>
          <w:rFonts w:eastAsia="Times New Roman"/>
          <w:b/>
          <w:iCs/>
          <w:sz w:val="26"/>
          <w:szCs w:val="26"/>
          <w:u w:val="single"/>
        </w:rPr>
        <w:t>plan is false.</w:t>
      </w:r>
      <w:r w:rsidRPr="00A355C6">
        <w:rPr>
          <w:rFonts w:eastAsia="Times New Roman"/>
          <w:b/>
          <w:iCs/>
          <w:sz w:val="26"/>
          <w:szCs w:val="26"/>
        </w:rPr>
        <w:t xml:space="preserve"> </w:t>
      </w:r>
    </w:p>
    <w:p w14:paraId="243C1AA4" w14:textId="77777777" w:rsidR="00620DA8" w:rsidRDefault="00620DA8" w:rsidP="00620DA8">
      <w:pPr>
        <w:pStyle w:val="Heading4"/>
      </w:pPr>
      <w:r>
        <w:t>ROB is to vote for the better debater – everything else is self serving and arbitrary</w:t>
      </w:r>
    </w:p>
    <w:p w14:paraId="30D6DE4B" w14:textId="77777777" w:rsidR="00620DA8" w:rsidRPr="00B10995" w:rsidRDefault="00620DA8" w:rsidP="00620DA8"/>
    <w:p w14:paraId="3E1ABF7C" w14:textId="77777777" w:rsidR="00620DA8" w:rsidRPr="00A355C6" w:rsidRDefault="00620DA8" w:rsidP="00620DA8">
      <w:pPr>
        <w:pStyle w:val="Heading3"/>
        <w:rPr>
          <w:rFonts w:cs="Calibri"/>
        </w:rPr>
      </w:pPr>
      <w:r w:rsidRPr="00A355C6">
        <w:rPr>
          <w:rFonts w:cs="Calibri"/>
        </w:rPr>
        <w:lastRenderedPageBreak/>
        <w:t>Perm</w:t>
      </w:r>
    </w:p>
    <w:p w14:paraId="2330C287" w14:textId="77777777" w:rsidR="00620DA8" w:rsidRDefault="00620DA8" w:rsidP="00620DA8">
      <w:pPr>
        <w:keepNext/>
        <w:keepLines/>
        <w:tabs>
          <w:tab w:val="left" w:pos="1710"/>
        </w:tabs>
        <w:spacing w:before="40"/>
        <w:contextualSpacing/>
        <w:outlineLvl w:val="3"/>
        <w:rPr>
          <w:rFonts w:eastAsia="MS Gothic"/>
          <w:b/>
          <w:iCs/>
          <w:sz w:val="26"/>
          <w:szCs w:val="22"/>
        </w:rPr>
      </w:pPr>
      <w:r w:rsidRPr="00A355C6">
        <w:rPr>
          <w:rFonts w:eastAsia="MS Gothic"/>
          <w:b/>
          <w:iCs/>
          <w:sz w:val="26"/>
          <w:szCs w:val="22"/>
        </w:rPr>
        <w:t xml:space="preserve">Perm do both and double bind – either the aff is too large an instance of capitalism for the alt to resolve or the aff is a drop in the bucket </w:t>
      </w:r>
    </w:p>
    <w:p w14:paraId="20A37DA7" w14:textId="77777777" w:rsidR="00620DA8" w:rsidRDefault="00620DA8" w:rsidP="00620DA8">
      <w:pPr>
        <w:pStyle w:val="Heading3"/>
        <w:rPr>
          <w:rFonts w:cs="Calibri"/>
        </w:rPr>
      </w:pPr>
      <w:r w:rsidRPr="00A355C6">
        <w:rPr>
          <w:rFonts w:cs="Calibri"/>
        </w:rPr>
        <w:lastRenderedPageBreak/>
        <w:t>Impact</w:t>
      </w:r>
    </w:p>
    <w:p w14:paraId="3B182385" w14:textId="77777777" w:rsidR="00620DA8" w:rsidRDefault="00620DA8" w:rsidP="00620DA8">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28177378" w14:textId="77777777" w:rsidR="00620DA8" w:rsidRPr="00315ED5" w:rsidRDefault="00620DA8" w:rsidP="00620DA8">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r w:rsidRPr="00442CD3">
        <w:rPr>
          <w:szCs w:val="16"/>
        </w:rPr>
        <w:t>http://reason.com/archives/2016/12/16/is-economic-growth-environmentally-sust1)</w:t>
      </w:r>
    </w:p>
    <w:p w14:paraId="26B58761" w14:textId="77777777" w:rsidR="00620DA8" w:rsidRPr="00A53D6E" w:rsidRDefault="00620DA8" w:rsidP="00620DA8">
      <w:r w:rsidRPr="00315ED5">
        <w:t xml:space="preserve">Is economic growth environmentally sustainable? No, say a group of prominent </w:t>
      </w:r>
      <w:r w:rsidRPr="00315ED5">
        <w:rPr>
          <w:u w:val="single"/>
        </w:rPr>
        <w:t>ecological economists led by</w:t>
      </w:r>
      <w:r w:rsidRPr="00315ED5">
        <w:t xml:space="preserve"> the Australian hydrologist James </w:t>
      </w:r>
      <w:r w:rsidRPr="00315ED5">
        <w:rPr>
          <w:u w:val="single"/>
        </w:rPr>
        <w:t>Ward</w:t>
      </w:r>
      <w:r w:rsidRPr="00315ED5">
        <w:t xml:space="preserve">. In a new PLoS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315ED5">
        <w:rPr>
          <w:szCs w:val="22"/>
          <w:u w:val="single"/>
        </w:rPr>
        <w:t>think we're still</w:t>
      </w:r>
      <w:r w:rsidRPr="00315ED5">
        <w:rPr>
          <w:u w:val="single"/>
        </w:rPr>
        <w:t xml:space="preserve"> heading for a collapse</w:t>
      </w:r>
      <w:r w:rsidRPr="00315ED5">
        <w:t xml:space="preserve">. I think </w:t>
      </w:r>
      <w:r w:rsidRPr="00315ED5">
        <w:rPr>
          <w:b/>
          <w:u w:val="single"/>
        </w:rPr>
        <w:t>they're wrong</w:t>
      </w:r>
      <w:r w:rsidRPr="00315ED5">
        <w:t xml:space="preserve">. But they're wrong in an instructive way. </w:t>
      </w:r>
      <w:r w:rsidRPr="00315ED5">
        <w:rPr>
          <w:u w:val="single"/>
        </w:rPr>
        <w:t>The authors describe two types of "decoupling," relative and absolute. Relative</w:t>
      </w:r>
      <w:r w:rsidRPr="00315ED5">
        <w:t xml:space="preserve"> decoupling </w:t>
      </w:r>
      <w:r w:rsidRPr="00315ED5">
        <w:rPr>
          <w:u w:val="single"/>
        </w:rPr>
        <w:t>means</w:t>
      </w:r>
      <w:r w:rsidRPr="00315ED5">
        <w:t xml:space="preserve"> that </w:t>
      </w:r>
      <w:r w:rsidRPr="00315ED5">
        <w:rPr>
          <w:u w:val="single"/>
        </w:rPr>
        <w:t>economic growth increases faster than</w:t>
      </w:r>
      <w:r w:rsidRPr="00315ED5">
        <w:t xml:space="preserve"> rates of growth in material and </w:t>
      </w:r>
      <w:r w:rsidRPr="00315ED5">
        <w:rPr>
          <w:u w:val="single"/>
        </w:rPr>
        <w:t xml:space="preserve">energy </w:t>
      </w:r>
      <w:r w:rsidRPr="00315ED5">
        <w:rPr>
          <w:b/>
          <w:u w:val="single"/>
        </w:rPr>
        <w:t>consumption</w:t>
      </w:r>
      <w:r w:rsidRPr="00315ED5">
        <w:rPr>
          <w:u w:val="single"/>
        </w:rPr>
        <w:t xml:space="preserve"> and </w:t>
      </w:r>
      <w:r w:rsidRPr="00315ED5">
        <w:rPr>
          <w:b/>
          <w:u w:val="single"/>
        </w:rPr>
        <w:t>environmental impact</w:t>
      </w:r>
      <w:r w:rsidRPr="00315ED5">
        <w:rPr>
          <w:u w:val="single"/>
        </w:rPr>
        <w:t>. Between 1990 and 2012</w:t>
      </w:r>
      <w:r w:rsidRPr="00315ED5">
        <w:t xml:space="preserve">, for example, </w:t>
      </w:r>
      <w:r w:rsidRPr="00315ED5">
        <w:rPr>
          <w:u w:val="single"/>
        </w:rPr>
        <w:t xml:space="preserve">China's </w:t>
      </w:r>
      <w:r w:rsidRPr="00315ED5">
        <w:rPr>
          <w:rStyle w:val="StyleUnderline"/>
        </w:rPr>
        <w:t>GDP rose 20-fold while</w:t>
      </w:r>
      <w:r w:rsidRPr="00315ED5">
        <w:rPr>
          <w:u w:val="single"/>
        </w:rPr>
        <w:t xml:space="preserve"> its </w:t>
      </w:r>
      <w:r w:rsidRPr="00315ED5">
        <w:rPr>
          <w:rStyle w:val="StyleUnderline"/>
        </w:rPr>
        <w:t>energy</w:t>
      </w:r>
      <w:r w:rsidRPr="00315ED5">
        <w:t xml:space="preserve"> use </w:t>
      </w:r>
      <w:r w:rsidRPr="00315ED5">
        <w:rPr>
          <w:rStyle w:val="StyleUnderline"/>
        </w:rPr>
        <w:t>increased by</w:t>
      </w:r>
      <w:r w:rsidRPr="00315ED5">
        <w:t xml:space="preserve"> a factor of </w:t>
      </w:r>
      <w:r w:rsidRPr="00315ED5">
        <w:rPr>
          <w:rStyle w:val="StyleUnderline"/>
        </w:rPr>
        <w:t>four and</w:t>
      </w:r>
      <w:r w:rsidRPr="00315ED5">
        <w:t xml:space="preserve"> its </w:t>
      </w:r>
      <w:r w:rsidRPr="00315ED5">
        <w:rPr>
          <w:u w:val="single"/>
        </w:rPr>
        <w:t xml:space="preserve">material </w:t>
      </w:r>
      <w:r w:rsidRPr="00315ED5">
        <w:rPr>
          <w:rStyle w:val="StyleUnderline"/>
        </w:rPr>
        <w:t xml:space="preserve">use by </w:t>
      </w:r>
      <w:r w:rsidRPr="00315ED5">
        <w:t xml:space="preserve">a factor of </w:t>
      </w:r>
      <w:r w:rsidRPr="00315ED5">
        <w:rPr>
          <w:rStyle w:val="StyleUnderline"/>
        </w:rPr>
        <w:t>five</w:t>
      </w:r>
      <w:r w:rsidRPr="00315ED5">
        <w:t xml:space="preserve">. Basically </w:t>
      </w:r>
      <w:r w:rsidRPr="00315ED5">
        <w:rPr>
          <w:rStyle w:val="StyleUnderline"/>
        </w:rPr>
        <w:t>this</w:t>
      </w:r>
      <w:r w:rsidRPr="00315ED5">
        <w:rPr>
          <w:u w:val="single"/>
        </w:rPr>
        <w:t xml:space="preserve"> entails increases in efficiency that result in using fewer resources to produce more value. Absolute decoupling is</w:t>
      </w:r>
      <w:r w:rsidRPr="00315ED5">
        <w:t xml:space="preserve"> what happens </w:t>
      </w:r>
      <w:r w:rsidRPr="00315ED5">
        <w:rPr>
          <w:u w:val="single"/>
        </w:rPr>
        <w:t>when continued</w:t>
      </w:r>
      <w:r w:rsidRPr="00315ED5">
        <w:t xml:space="preserve"> economic </w:t>
      </w:r>
      <w:r w:rsidRPr="00315ED5">
        <w:rPr>
          <w:u w:val="single"/>
        </w:rPr>
        <w:t>growth</w:t>
      </w:r>
      <w:r w:rsidRPr="00315ED5">
        <w:t xml:space="preserve"> actually </w:t>
      </w:r>
      <w:r w:rsidRPr="00315ED5">
        <w:rPr>
          <w:rStyle w:val="StyleUnderline"/>
        </w:rPr>
        <w:t>lessens resource use</w:t>
      </w:r>
      <w:r w:rsidRPr="00315ED5">
        <w:t xml:space="preserve"> and impacts on the natural environment, that is, creating more value while using less stuff. Essentially humanity becomes richer while withdrawing from nature. </w:t>
      </w:r>
      <w:r w:rsidRPr="00315ED5">
        <w:rPr>
          <w:u w:val="single"/>
        </w:rPr>
        <w:t>To demonstrate</w:t>
      </w:r>
      <w:r w:rsidRPr="00315ED5">
        <w:t xml:space="preserve"> that continued economic growth </w:t>
      </w:r>
      <w:r w:rsidRPr="00315ED5">
        <w:rPr>
          <w:u w:val="single"/>
        </w:rPr>
        <w:t>is unsustainable, the authors recycle the</w:t>
      </w:r>
      <w:r w:rsidRPr="00315ED5">
        <w:t xml:space="preserve"> hoary I=PAT </w:t>
      </w:r>
      <w:r w:rsidRPr="00315ED5">
        <w:rPr>
          <w:u w:val="single"/>
        </w:rPr>
        <w:t>model devised in 1972</w:t>
      </w:r>
      <w:r w:rsidRPr="00315ED5">
        <w:t xml:space="preserve"> by the Stanford entomologist and population alarmist Paul Ehrlich and the Harvard environmental policy professor (and chief Obama science adviser) John Holdren.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then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315ED5">
        <w:rPr>
          <w:u w:val="single"/>
        </w:rPr>
        <w:t>They</w:t>
      </w:r>
      <w:r w:rsidRPr="00315ED5">
        <w:t xml:space="preserve"> also </w:t>
      </w:r>
      <w:r w:rsidRPr="00315ED5">
        <w:rPr>
          <w:u w:val="single"/>
        </w:rPr>
        <w:t>cite</w:t>
      </w:r>
      <w:r w:rsidRPr="00315ED5">
        <w:t xml:space="preserve"> "the </w:t>
      </w:r>
      <w:r w:rsidRPr="00315ED5">
        <w:rPr>
          <w:u w:val="single"/>
        </w:rPr>
        <w:t>upper limits to energy and</w:t>
      </w:r>
      <w:r w:rsidRPr="00315ED5">
        <w:t xml:space="preserve"> material </w:t>
      </w:r>
      <w:r w:rsidRPr="00315ED5">
        <w:rPr>
          <w:u w:val="single"/>
        </w:rPr>
        <w:t>efficiencies</w:t>
      </w:r>
      <w:r w:rsidRPr="00315ED5">
        <w:t xml:space="preserve"> govern minimum resource throughput </w:t>
      </w:r>
      <w:r w:rsidRPr="00315ED5">
        <w:rPr>
          <w:u w:val="single"/>
        </w:rPr>
        <w:t>required for economic production</w:t>
      </w:r>
      <w:r w:rsidRPr="00315ED5">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315ED5">
        <w:rPr>
          <w:u w:val="single"/>
        </w:rPr>
        <w:t xml:space="preserve">They </w:t>
      </w:r>
      <w:r w:rsidRPr="00315ED5">
        <w:rPr>
          <w:b/>
          <w:u w:val="single"/>
        </w:rPr>
        <w:t>crank the notion</w:t>
      </w:r>
      <w:r w:rsidRPr="00315ED5">
        <w:rPr>
          <w:u w:val="single"/>
        </w:rPr>
        <w:t xml:space="preserve"> that there are</w:t>
      </w:r>
      <w:r w:rsidRPr="00315ED5">
        <w:t xml:space="preserve"> nonsubstitutable </w:t>
      </w:r>
      <w:r w:rsidRPr="00315ED5">
        <w:rPr>
          <w:u w:val="single"/>
        </w:rPr>
        <w:t>physical limits o</w:t>
      </w:r>
      <w:r w:rsidRPr="00315ED5">
        <w:t xml:space="preserve">n material and energy </w:t>
      </w:r>
      <w:r w:rsidRPr="00315ED5">
        <w:rPr>
          <w:u w:val="single"/>
        </w:rPr>
        <w:t>resources</w:t>
      </w:r>
      <w:r w:rsidRPr="00315ED5">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315ED5">
        <w:rPr>
          <w:b/>
          <w:u w:val="single"/>
        </w:rPr>
        <w:t>Malthus wins again!</w:t>
      </w:r>
      <w:r w:rsidRPr="00315ED5">
        <w:rPr>
          <w:u w:val="single"/>
        </w:rPr>
        <w:t xml:space="preserve"> Or does he? GDP growth</w:t>
      </w:r>
      <w:r w:rsidRPr="00315ED5">
        <w:t>—increases in the monetary value of all finished goods and services—</w:t>
      </w:r>
      <w:r w:rsidRPr="00315ED5">
        <w:rPr>
          <w:u w:val="single"/>
        </w:rPr>
        <w:t>is a crude measure for</w:t>
      </w:r>
      <w:r w:rsidRPr="00315ED5">
        <w:t xml:space="preserve"> improvements in </w:t>
      </w:r>
      <w:r w:rsidRPr="00315ED5">
        <w:rPr>
          <w:u w:val="single"/>
        </w:rPr>
        <w:t>human well-being</w:t>
      </w:r>
      <w:r w:rsidRPr="00315ED5">
        <w:t xml:space="preserve">. Nevertheless, </w:t>
      </w:r>
      <w:r w:rsidRPr="00315ED5">
        <w:rPr>
          <w:rStyle w:val="StyleUnderline"/>
        </w:rPr>
        <w:t>rising incomes</w:t>
      </w:r>
      <w:r w:rsidRPr="00315ED5">
        <w:t xml:space="preserve"> (GDP per capita) </w:t>
      </w:r>
      <w:r w:rsidRPr="00315ED5">
        <w:rPr>
          <w:rStyle w:val="StyleUnderline"/>
        </w:rPr>
        <w:t>correlate with</w:t>
      </w:r>
      <w:r w:rsidRPr="00315ED5">
        <w:t xml:space="preserve"> lots of good things that nearly everybody wants, including access to more and better </w:t>
      </w:r>
      <w:r w:rsidRPr="00315ED5">
        <w:rPr>
          <w:rStyle w:val="StyleUnderline"/>
        </w:rPr>
        <w:t>food</w:t>
      </w:r>
      <w:r w:rsidRPr="00315ED5">
        <w:rPr>
          <w:u w:val="single"/>
        </w:rPr>
        <w:t xml:space="preserve">, longer and </w:t>
      </w:r>
      <w:r w:rsidRPr="00315ED5">
        <w:rPr>
          <w:rStyle w:val="StyleUnderline"/>
        </w:rPr>
        <w:t>healthier lives</w:t>
      </w:r>
      <w:r w:rsidRPr="00315ED5">
        <w:t xml:space="preserve">, more </w:t>
      </w:r>
      <w:r w:rsidRPr="00315ED5">
        <w:rPr>
          <w:u w:val="single"/>
        </w:rPr>
        <w:t xml:space="preserve">educational </w:t>
      </w:r>
      <w:r w:rsidRPr="00315ED5">
        <w:rPr>
          <w:rStyle w:val="StyleUnderline"/>
        </w:rPr>
        <w:t xml:space="preserve">opportunities, and </w:t>
      </w:r>
      <w:r w:rsidRPr="00315ED5">
        <w:rPr>
          <w:u w:val="single"/>
        </w:rPr>
        <w:t xml:space="preserve">greater </w:t>
      </w:r>
      <w:r w:rsidRPr="00315ED5">
        <w:rPr>
          <w:rStyle w:val="StyleUnderline"/>
        </w:rPr>
        <w:t>scope</w:t>
      </w:r>
      <w:r w:rsidRPr="00315ED5">
        <w:t xml:space="preserve"> for life choices. Ward and his colleagues are clearly right that there is only so much physical stuff on the Earth, but even they know that </w:t>
      </w:r>
      <w:r w:rsidRPr="00315ED5">
        <w:rPr>
          <w:u w:val="single"/>
        </w:rPr>
        <w:t>wealth is not created</w:t>
      </w:r>
      <w:r w:rsidRPr="00315ED5">
        <w:t xml:space="preserve"> simply </w:t>
      </w:r>
      <w:r w:rsidRPr="00315ED5">
        <w:rPr>
          <w:u w:val="single"/>
        </w:rPr>
        <w:t>by using more stuff. Where they go wrong</w:t>
      </w:r>
      <w:r w:rsidRPr="00315ED5">
        <w:t xml:space="preserve"> (as so many Malthusians do) </w:t>
      </w:r>
      <w:r w:rsidRPr="00315ED5">
        <w:rPr>
          <w:u w:val="single"/>
        </w:rPr>
        <w:t>is</w:t>
      </w:r>
      <w:r w:rsidRPr="00315ED5">
        <w:t xml:space="preserve"> by implicitly </w:t>
      </w:r>
      <w:r w:rsidRPr="00315ED5">
        <w:rPr>
          <w:u w:val="single"/>
        </w:rPr>
        <w:t>assuming that there are limits to</w:t>
      </w:r>
      <w:r w:rsidRPr="00315ED5">
        <w:t xml:space="preserve"> human </w:t>
      </w:r>
      <w:r w:rsidRPr="00315ED5">
        <w:rPr>
          <w:u w:val="single"/>
        </w:rPr>
        <w:t>creativity</w:t>
      </w:r>
      <w:r w:rsidRPr="00315ED5">
        <w:t xml:space="preserve">. Interestingly, </w:t>
      </w:r>
      <w:r w:rsidRPr="00315ED5">
        <w:rPr>
          <w:u w:val="single"/>
        </w:rPr>
        <w:t>Ward and</w:t>
      </w:r>
      <w:r w:rsidRPr="00315ED5">
        <w:t xml:space="preserve"> his </w:t>
      </w:r>
      <w:r w:rsidRPr="00315ED5">
        <w:rPr>
          <w:u w:val="single"/>
        </w:rPr>
        <w:t>colleagues</w:t>
      </w:r>
      <w:r w:rsidRPr="00315ED5">
        <w:t xml:space="preserve">, like Malthus before them, </w:t>
      </w:r>
      <w:r w:rsidRPr="00315ED5">
        <w:rPr>
          <w:u w:val="single"/>
        </w:rPr>
        <w:t>focus on</w:t>
      </w:r>
      <w:r w:rsidRPr="00315ED5">
        <w:t xml:space="preserve"> the </w:t>
      </w:r>
      <w:r w:rsidRPr="00315ED5">
        <w:rPr>
          <w:u w:val="single"/>
        </w:rPr>
        <w:t xml:space="preserve">supposed limits to </w:t>
      </w:r>
      <w:r w:rsidRPr="00315ED5">
        <w:rPr>
          <w:b/>
          <w:u w:val="single"/>
        </w:rPr>
        <w:t>agricultural productivity</w:t>
      </w:r>
      <w:r w:rsidRPr="00315ED5">
        <w:t xml:space="preserve">. For example, </w:t>
      </w:r>
      <w:r w:rsidRPr="00315ED5">
        <w:rPr>
          <w:u w:val="single"/>
        </w:rPr>
        <w:t>they cite</w:t>
      </w:r>
      <w:r w:rsidRPr="00315ED5">
        <w:t xml:space="preserve"> the limits</w:t>
      </w:r>
      <w:r w:rsidRPr="005F48B0">
        <w:t xml:space="preserve">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w:t>
      </w:r>
      <w:r w:rsidRPr="00A53D6E">
        <w:t>fact</w:t>
      </w:r>
      <w:r w:rsidRPr="00315ED5">
        <w:t xml:space="preserve">, </w:t>
      </w:r>
      <w:r w:rsidRPr="00315ED5">
        <w:rPr>
          <w:b/>
          <w:u w:val="single"/>
        </w:rPr>
        <w:t>global fertility rates</w:t>
      </w:r>
      <w:r w:rsidRPr="00315ED5">
        <w:rPr>
          <w:u w:val="single"/>
        </w:rPr>
        <w:t xml:space="preserve"> have been </w:t>
      </w:r>
      <w:r w:rsidRPr="00315ED5">
        <w:rPr>
          <w:b/>
          <w:u w:val="single"/>
        </w:rPr>
        <w:t>decelerating</w:t>
      </w:r>
      <w:r w:rsidRPr="00315ED5">
        <w:rPr>
          <w:u w:val="single"/>
        </w:rPr>
        <w:t xml:space="preserve"> for</w:t>
      </w:r>
      <w:r w:rsidRPr="00315ED5">
        <w:t xml:space="preserve"> many </w:t>
      </w:r>
      <w:r w:rsidRPr="00315ED5">
        <w:rPr>
          <w:u w:val="single"/>
        </w:rPr>
        <w:t>decades</w:t>
      </w:r>
      <w:r w:rsidRPr="00315ED5">
        <w:t xml:space="preserve"> now, </w:t>
      </w:r>
      <w:r w:rsidRPr="00315ED5">
        <w:rPr>
          <w:u w:val="single"/>
        </w:rPr>
        <w:t>and</w:t>
      </w:r>
      <w:r w:rsidRPr="00315ED5">
        <w:t xml:space="preserve"> demographer Wolfgang Lutz calculates that </w:t>
      </w:r>
      <w:r w:rsidRPr="00315ED5">
        <w:rPr>
          <w:u w:val="single"/>
        </w:rPr>
        <w:t>world population will peak after the middle of this century and</w:t>
      </w:r>
      <w:r w:rsidRPr="00315ED5">
        <w:t xml:space="preserve"> begin </w:t>
      </w:r>
      <w:r w:rsidRPr="00315ED5">
        <w:rPr>
          <w:u w:val="single"/>
        </w:rPr>
        <w:t>fall</w:t>
      </w:r>
      <w:r w:rsidRPr="00315ED5">
        <w:t xml:space="preserve">ing. </w:t>
      </w:r>
      <w:r w:rsidRPr="00315ED5">
        <w:rPr>
          <w:u w:val="single"/>
        </w:rPr>
        <w:t>Since the</w:t>
      </w:r>
      <w:r w:rsidRPr="00315ED5">
        <w:t xml:space="preserve"> number of </w:t>
      </w:r>
      <w:r w:rsidRPr="00315ED5">
        <w:rPr>
          <w:u w:val="single"/>
        </w:rPr>
        <w:t>mouths to feed will stabilize</w:t>
      </w:r>
      <w:r w:rsidRPr="00315ED5">
        <w:t xml:space="preserve"> and people can eat only so much</w:t>
      </w:r>
      <w:r w:rsidRPr="005F48B0">
        <w:t xml:space="preserve">, </w:t>
      </w:r>
      <w:r w:rsidRPr="001E0601">
        <w:rPr>
          <w:rStyle w:val="StyleUnderline"/>
          <w:highlight w:val="green"/>
        </w:rPr>
        <w:t>it is unlikely</w:t>
      </w:r>
      <w:r w:rsidRPr="005F48B0">
        <w:t xml:space="preserve"> that the </w:t>
      </w:r>
      <w:r w:rsidRPr="001E0601">
        <w:rPr>
          <w:rStyle w:val="StyleUnderline"/>
          <w:highlight w:val="green"/>
        </w:rPr>
        <w:t>biophysical limits</w:t>
      </w:r>
      <w:r w:rsidRPr="004A12B7">
        <w:rPr>
          <w:u w:val="single"/>
        </w:rPr>
        <w:t xml:space="preserve"> of agriculture</w:t>
      </w:r>
      <w:r w:rsidRPr="005F48B0">
        <w:t xml:space="preserve"> on Earth </w:t>
      </w:r>
      <w:r w:rsidRPr="001E0601">
        <w:rPr>
          <w:rStyle w:val="StyleUnderline"/>
          <w:highlight w:val="green"/>
        </w:rPr>
        <w:t>will be exceeded</w:t>
      </w:r>
      <w:r w:rsidRPr="005F48B0">
        <w:t xml:space="preserve">. But it gets even better. </w:t>
      </w:r>
      <w:r w:rsidRPr="004A12B7">
        <w:rPr>
          <w:u w:val="single"/>
        </w:rPr>
        <w:t xml:space="preserve">Agricultural </w:t>
      </w:r>
      <w:r w:rsidRPr="001E0601">
        <w:rPr>
          <w:rStyle w:val="StyleUnderline"/>
          <w:highlight w:val="green"/>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1E0601">
        <w:rPr>
          <w:rStyle w:val="StyleUnderline"/>
          <w:highlight w:val="green"/>
        </w:rPr>
        <w:t>more efficient</w:t>
      </w:r>
      <w:r w:rsidRPr="005F48B0">
        <w:t xml:space="preserve"> C-4 </w:t>
      </w:r>
      <w:r w:rsidRPr="001E0601">
        <w:rPr>
          <w:rStyle w:val="StyleUnderline"/>
          <w:highlight w:val="green"/>
        </w:rPr>
        <w:t>photosynthesis</w:t>
      </w:r>
      <w:r w:rsidRPr="004A12B7">
        <w:rPr>
          <w:u w:val="single"/>
        </w:rPr>
        <w:t xml:space="preserve"> into rice and wheat, which </w:t>
      </w:r>
      <w:r w:rsidRPr="001E0601">
        <w:rPr>
          <w:rStyle w:val="StyleUnderline"/>
          <w:highlight w:val="green"/>
        </w:rPr>
        <w:t>would boost yields by</w:t>
      </w:r>
      <w:r w:rsidRPr="005F48B0">
        <w:t xml:space="preserve"> as much as </w:t>
      </w:r>
      <w:r w:rsidRPr="001E0601">
        <w:rPr>
          <w:rStyle w:val="StyleUnderline"/>
          <w:highlight w:val="green"/>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lastRenderedPageBreak/>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Ausubel of Rockefeller University reviews how </w:t>
      </w:r>
      <w:r w:rsidRPr="001E0601">
        <w:rPr>
          <w:rStyle w:val="StyleUnderline"/>
          <w:highlight w:val="green"/>
        </w:rPr>
        <w:t>humanity is</w:t>
      </w:r>
      <w:r w:rsidRPr="004A12B7">
        <w:rPr>
          <w:u w:val="single"/>
        </w:rPr>
        <w:t xml:space="preserve"> </w:t>
      </w:r>
      <w:r w:rsidRPr="00ED06FC">
        <w:rPr>
          <w:b/>
          <w:u w:val="single"/>
        </w:rPr>
        <w:t xml:space="preserve">already </w:t>
      </w:r>
      <w:r w:rsidRPr="001E0601">
        <w:rPr>
          <w:rStyle w:val="StyleUnderline"/>
          <w:highlight w:val="green"/>
        </w:rPr>
        <w:t>decoupling</w:t>
      </w:r>
      <w:r w:rsidRPr="005F48B0">
        <w:t xml:space="preserve"> in many ways from the natural world. "A series of 'decouplings'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1E0601">
        <w:rPr>
          <w:rStyle w:val="StyleUnderline"/>
          <w:highlight w:val="green"/>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1E0601">
        <w:rPr>
          <w:rStyle w:val="StyleUnderline"/>
          <w:highlight w:val="green"/>
        </w:rPr>
        <w:t>humanity is</w:t>
      </w:r>
      <w:r w:rsidRPr="005F48B0">
        <w:t xml:space="preserve"> already </w:t>
      </w:r>
      <w:r w:rsidRPr="001E0601">
        <w:rPr>
          <w:rStyle w:val="StyleUnderline"/>
          <w:highlight w:val="green"/>
        </w:rPr>
        <w:t>at "peak</w:t>
      </w:r>
      <w:r w:rsidRPr="001E0601">
        <w:rPr>
          <w:b/>
          <w:highlight w:val="green"/>
          <w:u w:val="single"/>
        </w:rPr>
        <w:t xml:space="preserve"> </w:t>
      </w:r>
      <w:r w:rsidRPr="001E0601">
        <w:rPr>
          <w:rStyle w:val="StyleUnderline"/>
          <w:highlight w:val="green"/>
        </w:rPr>
        <w:t>farmland";</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Ausubel notes, </w:t>
      </w:r>
      <w:r w:rsidRPr="001E418F">
        <w:rPr>
          <w:u w:val="single"/>
        </w:rPr>
        <w:t xml:space="preserve">U.S. </w:t>
      </w:r>
      <w:r w:rsidRPr="001E0601">
        <w:rPr>
          <w:rStyle w:val="StyleUnderline"/>
          <w:highlight w:val="green"/>
        </w:rPr>
        <w:t>water use</w:t>
      </w:r>
      <w:r w:rsidRPr="00ED06FC">
        <w:rPr>
          <w:b/>
          <w:u w:val="single"/>
        </w:rPr>
        <w:t xml:space="preserve"> has </w:t>
      </w:r>
      <w:r w:rsidRPr="001E0601">
        <w:rPr>
          <w:rStyle w:val="StyleUnderline"/>
          <w:highlight w:val="green"/>
        </w:rPr>
        <w:t>peaked and</w:t>
      </w:r>
      <w:r w:rsidRPr="005F48B0">
        <w:t xml:space="preserve"> has </w:t>
      </w:r>
      <w:r w:rsidRPr="001E0601">
        <w:rPr>
          <w:rStyle w:val="StyleUnderline"/>
          <w:highlight w:val="green"/>
        </w:rPr>
        <w:t>declined below</w:t>
      </w:r>
      <w:r w:rsidRPr="00ED06FC">
        <w:rPr>
          <w:b/>
          <w:u w:val="single"/>
        </w:rPr>
        <w:t xml:space="preserve"> the level of </w:t>
      </w:r>
      <w:r w:rsidRPr="00A53D6E">
        <w:rPr>
          <w:rStyle w:val="StyleUnderline"/>
        </w:rPr>
        <w:t>1970</w:t>
      </w:r>
      <w:r w:rsidRPr="005F48B0">
        <w:t xml:space="preserve">. What about meat? Ausubel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Ausubel also notes that many </w:t>
      </w:r>
      <w:r w:rsidRPr="001E0601">
        <w:rPr>
          <w:rStyle w:val="StyleUnderline"/>
          <w:highlight w:val="green"/>
        </w:rPr>
        <w:t>countries</w:t>
      </w:r>
      <w:r w:rsidRPr="005F48B0">
        <w:t xml:space="preserve"> have already been through or </w:t>
      </w:r>
      <w:r w:rsidRPr="001E0601">
        <w:rPr>
          <w:rStyle w:val="StyleUnderline"/>
          <w:highlight w:val="green"/>
        </w:rPr>
        <w:t>are about to enter</w:t>
      </w:r>
      <w:r w:rsidRPr="001E418F">
        <w:rPr>
          <w:u w:val="single"/>
        </w:rPr>
        <w:t xml:space="preserve"> the </w:t>
      </w:r>
      <w:r w:rsidRPr="001E0601">
        <w:rPr>
          <w:highlight w:val="green"/>
          <w:u w:val="single"/>
        </w:rPr>
        <w:t>"</w:t>
      </w:r>
      <w:r w:rsidRPr="001E0601">
        <w:rPr>
          <w:rStyle w:val="StyleUnderline"/>
          <w:highlight w:val="green"/>
        </w:rPr>
        <w:t>forest transition,"</w:t>
      </w:r>
      <w:r w:rsidRPr="001E418F">
        <w:rPr>
          <w:u w:val="single"/>
        </w:rPr>
        <w:t xml:space="preserve"> in which forests</w:t>
      </w:r>
      <w:r w:rsidRPr="005F48B0">
        <w:t xml:space="preserve"> begin to </w:t>
      </w:r>
      <w:r w:rsidRPr="001E418F">
        <w:rPr>
          <w:u w:val="single"/>
        </w:rPr>
        <w:t>expand</w:t>
      </w:r>
      <w:r w:rsidRPr="005F48B0">
        <w:t xml:space="preserve">. Roger Sedjo, a forest economist at Resources of the Future, has projected that </w:t>
      </w:r>
      <w:r w:rsidRPr="001E418F">
        <w:rPr>
          <w:u w:val="single"/>
        </w:rPr>
        <w:t>by the middle of this century most</w:t>
      </w:r>
      <w:r w:rsidRPr="005F48B0">
        <w:t xml:space="preserve"> of </w:t>
      </w:r>
      <w:r w:rsidRPr="00A53D6E">
        <w:t xml:space="preserve">world's </w:t>
      </w:r>
      <w:r w:rsidRPr="00A53D6E">
        <w:rPr>
          <w:rStyle w:val="StyleUnderline"/>
        </w:rPr>
        <w:t>industrial wood will be</w:t>
      </w:r>
      <w:r w:rsidRPr="00A53D6E">
        <w:rPr>
          <w:u w:val="single"/>
        </w:rPr>
        <w:t xml:space="preserve"> produced from planted forests covering</w:t>
      </w:r>
      <w:r w:rsidRPr="00A53D6E">
        <w:t xml:space="preserve"> a </w:t>
      </w:r>
      <w:r w:rsidRPr="00A53D6E">
        <w:rPr>
          <w:u w:val="single"/>
        </w:rPr>
        <w:t>remarkably small land</w:t>
      </w:r>
      <w:r w:rsidRPr="00A53D6E">
        <w:t xml:space="preserve"> area, perhaps </w:t>
      </w:r>
      <w:r w:rsidRPr="00A53D6E">
        <w:rPr>
          <w:rStyle w:val="StyleUnderline"/>
        </w:rPr>
        <w:t>only 5 to 10 percent of</w:t>
      </w:r>
      <w:r w:rsidRPr="00A53D6E">
        <w:t xml:space="preserve"> the extent of </w:t>
      </w:r>
      <w:r w:rsidRPr="00A53D6E">
        <w:rPr>
          <w:u w:val="single"/>
        </w:rPr>
        <w:t xml:space="preserve">today's global </w:t>
      </w:r>
      <w:r w:rsidRPr="00A53D6E">
        <w:rPr>
          <w:rStyle w:val="StyleUnderline"/>
        </w:rPr>
        <w:t>forest</w:t>
      </w:r>
      <w:r w:rsidRPr="00A53D6E">
        <w:rPr>
          <w:szCs w:val="22"/>
          <w:u w:val="single"/>
        </w:rPr>
        <w:t>. Shrinking</w:t>
      </w:r>
      <w:r w:rsidRPr="00A53D6E">
        <w:rPr>
          <w:u w:val="single"/>
        </w:rPr>
        <w:t xml:space="preserve"> farms</w:t>
      </w:r>
      <w:r w:rsidRPr="00A53D6E">
        <w:t xml:space="preserve"> and ranches </w:t>
      </w:r>
      <w:r w:rsidRPr="00A53D6E">
        <w:rPr>
          <w:u w:val="single"/>
        </w:rPr>
        <w:t>and expanding forests will</w:t>
      </w:r>
      <w:r w:rsidRPr="00A53D6E">
        <w:t xml:space="preserve"> do a lot toward </w:t>
      </w:r>
      <w:r w:rsidRPr="00A53D6E">
        <w:rPr>
          <w:u w:val="single"/>
        </w:rPr>
        <w:t>turn</w:t>
      </w:r>
      <w:r w:rsidRPr="00A53D6E">
        <w:t xml:space="preserve">ing </w:t>
      </w:r>
      <w:r w:rsidRPr="00A53D6E">
        <w:rPr>
          <w:u w:val="single"/>
        </w:rPr>
        <w:t>around</w:t>
      </w:r>
      <w:r w:rsidRPr="00A53D6E">
        <w:t xml:space="preserve"> the alarming global </w:t>
      </w:r>
      <w:r w:rsidRPr="00A53D6E">
        <w:rPr>
          <w:u w:val="single"/>
        </w:rPr>
        <w:t>reduction in wildlife</w:t>
      </w:r>
      <w:r w:rsidRPr="00A53D6E">
        <w:t>. How about unsubstitutable stuff? Are we running out</w:t>
      </w:r>
      <w:r w:rsidRPr="005F48B0">
        <w:t xml:space="preserve"> of that? Ausubel notes that </w:t>
      </w:r>
      <w:r w:rsidRPr="001E0601">
        <w:rPr>
          <w:rStyle w:val="StyleUnderline"/>
          <w:highlight w:val="green"/>
        </w:rPr>
        <w:t>the U.S.</w:t>
      </w:r>
      <w:r w:rsidRPr="001E418F">
        <w:rPr>
          <w:u w:val="single"/>
        </w:rPr>
        <w:t xml:space="preserve"> has</w:t>
      </w:r>
      <w:r w:rsidRPr="005F48B0">
        <w:t xml:space="preserve"> apparently already </w:t>
      </w:r>
      <w:r w:rsidRPr="001E0601">
        <w:rPr>
          <w:rStyle w:val="StyleUnderline"/>
          <w:highlight w:val="green"/>
        </w:rPr>
        <w:t>achieved absolute decoupling</w:t>
      </w:r>
      <w:r w:rsidRPr="005F48B0">
        <w:t>—call it peak stuff—</w:t>
      </w:r>
      <w:r w:rsidRPr="001E0601">
        <w:rPr>
          <w:rStyle w:val="StyleUnderline"/>
          <w:highlight w:val="green"/>
        </w:rPr>
        <w:t>for</w:t>
      </w:r>
      <w:r w:rsidRPr="005F48B0">
        <w:t xml:space="preserve"> a lot of materials, including </w:t>
      </w:r>
      <w:r w:rsidRPr="001E0601">
        <w:rPr>
          <w:rStyle w:val="StyleUnderline"/>
          <w:highlight w:val="green"/>
        </w:rPr>
        <w:t>plastics, paper</w:t>
      </w:r>
      <w:r w:rsidRPr="001E418F">
        <w:rPr>
          <w:u w:val="single"/>
        </w:rPr>
        <w:t xml:space="preserve">, timber, phosphate, </w:t>
      </w:r>
      <w:r w:rsidRPr="001E0601">
        <w:rPr>
          <w:rStyle w:val="StyleUnderline"/>
          <w:highlight w:val="green"/>
        </w:rPr>
        <w:t>aluminum, steel</w:t>
      </w:r>
      <w:r w:rsidRPr="001E418F">
        <w:rPr>
          <w:u w:val="single"/>
        </w:rPr>
        <w:t xml:space="preserve">, and copper. </w:t>
      </w:r>
      <w:r w:rsidRPr="001E0601">
        <w:rPr>
          <w:rStyle w:val="StyleUnderline"/>
          <w:highlight w:val="green"/>
        </w:rPr>
        <w:t>And</w:t>
      </w:r>
      <w:r w:rsidRPr="005F48B0">
        <w:t xml:space="preserve"> he reports </w:t>
      </w:r>
      <w:r w:rsidRPr="001E0601">
        <w:rPr>
          <w:rStyle w:val="StyleUnderline"/>
          <w:highlight w:val="green"/>
        </w:rPr>
        <w:t>relative</w:t>
      </w:r>
      <w:r w:rsidRPr="001E418F">
        <w:rPr>
          <w:u w:val="single"/>
        </w:rPr>
        <w:t xml:space="preserve"> decoupling </w:t>
      </w:r>
      <w:r w:rsidRPr="001E0601">
        <w:rPr>
          <w:rStyle w:val="StyleUnderline"/>
          <w:highlight w:val="green"/>
        </w:rPr>
        <w:t>for 53</w:t>
      </w:r>
      <w:r w:rsidRPr="005F48B0">
        <w:t xml:space="preserve"> other </w:t>
      </w:r>
      <w:r w:rsidRPr="001E0601">
        <w:rPr>
          <w:rStyle w:val="StyleUnderline"/>
          <w:highlight w:val="green"/>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1E0601">
        <w:rPr>
          <w:rStyle w:val="StyleUnderline"/>
          <w:highlight w:val="green"/>
        </w:rPr>
        <w:t>Additive manufacturing</w:t>
      </w:r>
      <w:r w:rsidRPr="005F48B0">
        <w:t xml:space="preserve"> </w:t>
      </w:r>
      <w:r w:rsidRPr="00A53D6E">
        <w:t xml:space="preserve">is also known as 3-D printing, in which machines build up new items one layer at a time. The Advanced Manufacturing Office suggested that additive manufacturing </w:t>
      </w:r>
      <w:r w:rsidRPr="00A53D6E">
        <w:rPr>
          <w:rStyle w:val="StyleUnderline"/>
        </w:rPr>
        <w:t>can reduce</w:t>
      </w:r>
      <w:r w:rsidRPr="00A53D6E">
        <w:t xml:space="preserve"> material </w:t>
      </w:r>
      <w:r w:rsidRPr="00A53D6E">
        <w:rPr>
          <w:u w:val="single"/>
        </w:rPr>
        <w:t xml:space="preserve">needs and </w:t>
      </w:r>
      <w:r w:rsidRPr="00A53D6E">
        <w:rPr>
          <w:rStyle w:val="StyleUnderline"/>
        </w:rPr>
        <w:t>costs by</w:t>
      </w:r>
      <w:r w:rsidRPr="00A53D6E">
        <w:t xml:space="preserve"> up to </w:t>
      </w:r>
      <w:r w:rsidRPr="00A53D6E">
        <w:rPr>
          <w:rStyle w:val="StyleUnderline"/>
        </w:rPr>
        <w:t>90 percent</w:t>
      </w:r>
      <w:r w:rsidRPr="00A53D6E">
        <w:t xml:space="preserve">. And instead of the replacement of worn-out items, their </w:t>
      </w:r>
      <w:r w:rsidRPr="00A53D6E">
        <w:rPr>
          <w:u w:val="single"/>
        </w:rPr>
        <w:t xml:space="preserve">material can </w:t>
      </w:r>
      <w:r w:rsidRPr="00A53D6E">
        <w:rPr>
          <w:b/>
          <w:u w:val="single"/>
        </w:rPr>
        <w:t>simply be recycled</w:t>
      </w:r>
      <w:r w:rsidRPr="00A53D6E">
        <w:t xml:space="preserve"> through a printer to return it to </w:t>
      </w:r>
      <w:r w:rsidRPr="00A53D6E">
        <w:rPr>
          <w:u w:val="single"/>
        </w:rPr>
        <w:t>good-as-new</w:t>
      </w:r>
      <w:r w:rsidRPr="00A53D6E">
        <w:t xml:space="preserve"> condition </w:t>
      </w:r>
      <w:r w:rsidRPr="00A53D6E">
        <w:rPr>
          <w:u w:val="single"/>
        </w:rPr>
        <w:t>using only 2 to 25 percent of</w:t>
      </w:r>
      <w:r w:rsidRPr="00A53D6E">
        <w:t xml:space="preserve"> the </w:t>
      </w:r>
      <w:r w:rsidRPr="00A53D6E">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costs, </w:t>
      </w:r>
      <w:r w:rsidRPr="001E418F">
        <w:rPr>
          <w:u w:val="single"/>
        </w:rPr>
        <w:t>and</w:t>
      </w:r>
      <w:r w:rsidRPr="005F48B0">
        <w:t xml:space="preserve"> will </w:t>
      </w:r>
      <w:r w:rsidRPr="001E418F">
        <w:rPr>
          <w:u w:val="single"/>
        </w:rPr>
        <w:t xml:space="preserve">significantly cut transportation </w:t>
      </w:r>
      <w:r w:rsidRPr="00531BA2">
        <w:rPr>
          <w:szCs w:val="22"/>
          <w:u w:val="single"/>
        </w:rPr>
        <w:t xml:space="preserve">costs. </w:t>
      </w:r>
      <w:r w:rsidRPr="001E0601">
        <w:rPr>
          <w:rStyle w:val="StyleUnderline"/>
          <w:highlight w:val="green"/>
        </w:rPr>
        <w:t>Nanomanufacturing</w:t>
      </w:r>
      <w:r w:rsidRPr="005F48B0">
        <w:t>—building atom-by-atom—</w:t>
      </w:r>
      <w:r w:rsidRPr="001E0601">
        <w:rPr>
          <w:rStyle w:val="StyleUnderline"/>
          <w:highlight w:val="green"/>
        </w:rPr>
        <w:t>will</w:t>
      </w:r>
      <w:r w:rsidRPr="005F48B0">
        <w:t xml:space="preserve"> likely </w:t>
      </w:r>
      <w:r w:rsidRPr="001E0601">
        <w:rPr>
          <w:rStyle w:val="StyleUnderline"/>
          <w:highlight w:val="green"/>
        </w:rPr>
        <w:t>engender a fourth</w:t>
      </w:r>
      <w:r w:rsidRPr="00ED06FC">
        <w:rPr>
          <w:b/>
          <w:u w:val="single"/>
        </w:rPr>
        <w:t xml:space="preserve"> industrial </w:t>
      </w:r>
      <w:r w:rsidRPr="001E0601">
        <w:rPr>
          <w:rStyle w:val="StyleUnderline"/>
          <w:highlight w:val="green"/>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Ward and company project that Australians will be using 250 percent more energy by 2100. Is there an upper limit to ene</w:t>
      </w:r>
      <w:r w:rsidRPr="00A53D6E">
        <w:t xml:space="preserve">rgy production that implies unsustainability? In their analysis, the </w:t>
      </w:r>
      <w:r w:rsidRPr="00A53D6E">
        <w:rPr>
          <w:u w:val="single"/>
        </w:rPr>
        <w:t>ecological economists</w:t>
      </w:r>
      <w:r w:rsidRPr="00A53D6E">
        <w:t xml:space="preserve"> apparently </w:t>
      </w:r>
      <w:r w:rsidRPr="00A53D6E">
        <w:rPr>
          <w:u w:val="single"/>
        </w:rPr>
        <w:t>assume</w:t>
      </w:r>
      <w:r w:rsidRPr="00A53D6E">
        <w:t xml:space="preserve"> that </w:t>
      </w:r>
      <w:r w:rsidRPr="00A53D6E">
        <w:rPr>
          <w:u w:val="single"/>
        </w:rPr>
        <w:t>energy supplies are limited</w:t>
      </w:r>
      <w:r w:rsidRPr="00A53D6E">
        <w:t xml:space="preserve">. Why </w:t>
      </w:r>
      <w:r w:rsidRPr="00A53D6E">
        <w:rPr>
          <w:u w:val="single"/>
        </w:rPr>
        <w:t>this is not clear</w:t>
      </w:r>
      <w:r w:rsidRPr="00A53D6E">
        <w:t xml:space="preserve">, unless </w:t>
      </w:r>
      <w:r w:rsidRPr="00A53D6E">
        <w:rPr>
          <w:rStyle w:val="StyleUnderline"/>
        </w:rPr>
        <w:t>their model</w:t>
      </w:r>
      <w:r w:rsidRPr="00A53D6E">
        <w:rPr>
          <w:u w:val="single"/>
        </w:rPr>
        <w:t xml:space="preserve"> </w:t>
      </w:r>
      <w:r w:rsidRPr="00A53D6E">
        <w:rPr>
          <w:b/>
          <w:u w:val="single"/>
        </w:rPr>
        <w:t xml:space="preserve">implicitly </w:t>
      </w:r>
      <w:r w:rsidRPr="00A53D6E">
        <w:rPr>
          <w:rStyle w:val="StyleUnderline"/>
        </w:rPr>
        <w:t>assumes</w:t>
      </w:r>
      <w:r w:rsidRPr="00A53D6E">
        <w:t xml:space="preserve"> a growing </w:t>
      </w:r>
      <w:r w:rsidRPr="00A53D6E">
        <w:rPr>
          <w:b/>
          <w:u w:val="single"/>
        </w:rPr>
        <w:t>consumption</w:t>
      </w:r>
      <w:r w:rsidRPr="00A53D6E">
        <w:rPr>
          <w:u w:val="single"/>
        </w:rPr>
        <w:t xml:space="preserve"> of </w:t>
      </w:r>
      <w:r w:rsidRPr="00A53D6E">
        <w:rPr>
          <w:rStyle w:val="StyleUnderline"/>
        </w:rPr>
        <w:t>fossil fuels</w:t>
      </w:r>
      <w:r w:rsidRPr="00A53D6E">
        <w:t xml:space="preserve"> (and even then, the world is not close to running out of those). But </w:t>
      </w:r>
      <w:r w:rsidRPr="00A53D6E">
        <w:rPr>
          <w:u w:val="single"/>
        </w:rPr>
        <w:t>there is a source of energy that</w:t>
      </w:r>
      <w:r w:rsidRPr="00A53D6E">
        <w:t xml:space="preserve">, for all practical purposes, </w:t>
      </w:r>
      <w:r w:rsidRPr="00A53D6E">
        <w:rPr>
          <w:u w:val="single"/>
        </w:rPr>
        <w:t>is limitless and has few deleterious</w:t>
      </w:r>
      <w:r w:rsidRPr="00A53D6E">
        <w:t xml:space="preserve"> environmental </w:t>
      </w:r>
      <w:r w:rsidRPr="00A53D6E">
        <w:rPr>
          <w:u w:val="single"/>
        </w:rPr>
        <w:t xml:space="preserve">effects: </w:t>
      </w:r>
      <w:r w:rsidRPr="00A53D6E">
        <w:rPr>
          <w:b/>
          <w:u w:val="single"/>
        </w:rPr>
        <w:t>nuclear power</w:t>
      </w:r>
      <w:r w:rsidRPr="001E418F">
        <w:rPr>
          <w:u w:val="single"/>
        </w:rPr>
        <w:t xml:space="preserve">. </w:t>
      </w:r>
      <w:r w:rsidRPr="001E0601">
        <w:rPr>
          <w:rStyle w:val="StyleUnderline"/>
          <w:highlight w:val="green"/>
        </w:rPr>
        <w:t>If demand for</w:t>
      </w:r>
      <w:r w:rsidRPr="005F48B0">
        <w:t xml:space="preserve"> primary </w:t>
      </w:r>
      <w:r w:rsidRPr="001E0601">
        <w:rPr>
          <w:rStyle w:val="StyleUnderline"/>
          <w:highlight w:val="green"/>
        </w:rPr>
        <w:t>energy were to double</w:t>
      </w:r>
      <w:r w:rsidRPr="001E418F">
        <w:rPr>
          <w:u w:val="single"/>
        </w:rPr>
        <w:t xml:space="preserve"> by 2050</w:t>
      </w:r>
      <w:r w:rsidRPr="005F48B0">
        <w:t xml:space="preserve">, a back-of-the-envelope calculation finds that </w:t>
      </w:r>
      <w:r w:rsidRPr="001E0601">
        <w:rPr>
          <w:rStyle w:val="StyleUnderline"/>
          <w:highlight w:val="green"/>
        </w:rPr>
        <w:t>the entire world's</w:t>
      </w:r>
      <w:r w:rsidRPr="00A53D6E">
        <w:rPr>
          <w:rStyle w:val="StyleUnderline"/>
        </w:rPr>
        <w:t xml:space="preserve"> </w:t>
      </w:r>
      <w:r w:rsidRPr="00ED06FC">
        <w:rPr>
          <w:b/>
          <w:u w:val="single"/>
        </w:rPr>
        <w:t>energ</w:t>
      </w:r>
      <w:r w:rsidRPr="00A53D6E">
        <w:rPr>
          <w:b/>
          <w:u w:val="single"/>
        </w:rPr>
        <w:t>y</w:t>
      </w:r>
      <w:r w:rsidRPr="00ED06FC">
        <w:rPr>
          <w:b/>
          <w:u w:val="single"/>
        </w:rPr>
        <w:t xml:space="preserve"> </w:t>
      </w:r>
      <w:r w:rsidRPr="001E0601">
        <w:rPr>
          <w:rStyle w:val="StyleUnderline"/>
          <w:highlight w:val="green"/>
        </w:rPr>
        <w:t xml:space="preserve">needs could be supplied </w:t>
      </w:r>
      <w:r w:rsidRPr="00A53D6E">
        <w:rPr>
          <w:rStyle w:val="StyleUnderline"/>
        </w:rPr>
        <w:t>by 6,000</w:t>
      </w:r>
      <w:r w:rsidRPr="00A53D6E">
        <w:rPr>
          <w:u w:val="single"/>
        </w:rPr>
        <w:t xml:space="preserve"> conventional</w:t>
      </w:r>
      <w:r w:rsidRPr="005F48B0">
        <w:t xml:space="preserve"> nuclear power </w:t>
      </w:r>
      <w:r w:rsidRPr="001E0601">
        <w:rPr>
          <w:rStyle w:val="StyleUnderline"/>
          <w:highlight w:val="green"/>
        </w:rPr>
        <w:t>plants</w:t>
      </w:r>
      <w:r w:rsidRPr="005F48B0">
        <w:rPr>
          <w:u w:val="single"/>
        </w:rPr>
        <w:t xml:space="preserve">. The deployment </w:t>
      </w:r>
      <w:r w:rsidRPr="00A53D6E">
        <w:rPr>
          <w:u w:val="single"/>
        </w:rPr>
        <w:t xml:space="preserve">of </w:t>
      </w:r>
      <w:r w:rsidRPr="00A53D6E">
        <w:rPr>
          <w:rStyle w:val="StyleUnderline"/>
        </w:rPr>
        <w:t>fast reactors would supply</w:t>
      </w:r>
      <w:r w:rsidRPr="00A53D6E">
        <w:t xml:space="preserve"> "renewable" </w:t>
      </w:r>
      <w:r w:rsidRPr="00A53D6E">
        <w:rPr>
          <w:u w:val="single"/>
        </w:rPr>
        <w:t xml:space="preserve">energy for </w:t>
      </w:r>
      <w:r w:rsidRPr="00A53D6E">
        <w:rPr>
          <w:rStyle w:val="StyleUnderline"/>
        </w:rPr>
        <w:t>thousands of years</w:t>
      </w:r>
      <w:r w:rsidRPr="00A53D6E">
        <w:t xml:space="preserve">. The development of </w:t>
      </w:r>
      <w:r w:rsidRPr="00A53D6E">
        <w:rPr>
          <w:u w:val="single"/>
        </w:rPr>
        <w:t xml:space="preserve">thorium reactors could also supply </w:t>
      </w:r>
      <w:r w:rsidRPr="00A53D6E">
        <w:rPr>
          <w:b/>
          <w:u w:val="single"/>
        </w:rPr>
        <w:t>thousands of years</w:t>
      </w:r>
      <w:r w:rsidRPr="00A53D6E">
        <w:t xml:space="preserve"> of energy. And </w:t>
      </w:r>
      <w:r w:rsidRPr="00A53D6E">
        <w:rPr>
          <w:u w:val="single"/>
        </w:rPr>
        <w:t>both</w:t>
      </w:r>
      <w:r w:rsidRPr="00A53D6E">
        <w:t xml:space="preserve"> could </w:t>
      </w:r>
      <w:r w:rsidRPr="00A53D6E">
        <w:rPr>
          <w:u w:val="single"/>
        </w:rPr>
        <w:t>do so without harming the environment. (Waste</w:t>
      </w:r>
      <w:r w:rsidRPr="00A53D6E">
        <w:t xml:space="preserve"> heat </w:t>
      </w:r>
      <w:r w:rsidRPr="00A53D6E">
        <w:rPr>
          <w:u w:val="single"/>
        </w:rPr>
        <w:t xml:space="preserve">at that scale would not </w:t>
      </w:r>
      <w:r w:rsidRPr="00A53D6E">
        <w:rPr>
          <w:rStyle w:val="StyleUnderline"/>
        </w:rPr>
        <w:t>be</w:t>
      </w:r>
      <w:r w:rsidRPr="00A53D6E">
        <w:t xml:space="preserve"> much of </w:t>
      </w:r>
      <w:r w:rsidRPr="00A53D6E">
        <w:rPr>
          <w:u w:val="single"/>
        </w:rPr>
        <w:t>a problem.) Such power sources are</w:t>
      </w:r>
      <w:r w:rsidRPr="00A53D6E">
        <w:t xml:space="preserve"> in any relevant sense </w:t>
      </w:r>
      <w:r w:rsidRPr="00A53D6E">
        <w:rPr>
          <w:u w:val="single"/>
        </w:rPr>
        <w:t>"decoupled"</w:t>
      </w:r>
      <w:r w:rsidRPr="00A53D6E">
        <w:t xml:space="preserve"> from the natural world, </w:t>
      </w:r>
      <w:r w:rsidRPr="00A53D6E">
        <w:rPr>
          <w:u w:val="single"/>
        </w:rPr>
        <w:t xml:space="preserve">since their fuel cycles produce </w:t>
      </w:r>
      <w:r w:rsidRPr="00A53D6E">
        <w:rPr>
          <w:b/>
          <w:u w:val="single"/>
        </w:rPr>
        <w:t>little pollution</w:t>
      </w:r>
      <w:r w:rsidRPr="00A53D6E">
        <w:t xml:space="preserve">. Recall that GDP measures the monetary value of all finished goods and services. </w:t>
      </w:r>
      <w:r w:rsidRPr="00A53D6E">
        <w:rPr>
          <w:u w:val="single"/>
        </w:rPr>
        <w:t>Finished goods will</w:t>
      </w:r>
      <w:r w:rsidRPr="00A53D6E">
        <w:t xml:space="preserve"> become a </w:t>
      </w:r>
      <w:r w:rsidRPr="00A53D6E">
        <w:rPr>
          <w:u w:val="single"/>
        </w:rPr>
        <w:t>shrink</w:t>
      </w:r>
      <w:r w:rsidRPr="00A53D6E">
        <w:t xml:space="preserve">ing part of the world's economy </w:t>
      </w:r>
      <w:r w:rsidRPr="00A53D6E">
        <w:rPr>
          <w:u w:val="single"/>
        </w:rPr>
        <w:t>as more</w:t>
      </w:r>
      <w:r w:rsidRPr="00A53D6E">
        <w:t xml:space="preserve"> people </w:t>
      </w:r>
      <w:r w:rsidRPr="00A53D6E">
        <w:rPr>
          <w:u w:val="single"/>
        </w:rPr>
        <w:t>gain access to food, clothing</w:t>
      </w:r>
      <w:r w:rsidRPr="00A53D6E">
        <w:t xml:space="preserve">, housing, </w:t>
      </w:r>
      <w:r w:rsidRPr="00A53D6E">
        <w:rPr>
          <w:u w:val="single"/>
        </w:rPr>
        <w:t>transportation</w:t>
      </w:r>
      <w:r w:rsidRPr="00A53D6E">
        <w:t xml:space="preserve">, and so forth. Already, </w:t>
      </w:r>
      <w:r w:rsidRPr="00A53D6E">
        <w:rPr>
          <w:u w:val="single"/>
        </w:rPr>
        <w:t>services account for 80 percent of U.S. GDP and</w:t>
      </w:r>
      <w:r w:rsidRPr="00A53D6E">
        <w:t xml:space="preserve"> 80 percent of civilian </w:t>
      </w:r>
      <w:r w:rsidRPr="00A53D6E">
        <w:rPr>
          <w:u w:val="single"/>
        </w:rPr>
        <w:t>employment</w:t>
      </w:r>
      <w:r w:rsidRPr="00A53D6E">
        <w:t xml:space="preserve">. Instead of stuff, people will want to spend time creating and enjoying themselves. As technological progress enables economic growth, </w:t>
      </w:r>
      <w:r w:rsidRPr="00A53D6E">
        <w:rPr>
          <w:u w:val="single"/>
        </w:rPr>
        <w:t>people will consume</w:t>
      </w:r>
      <w:r w:rsidRPr="00A53D6E">
        <w:t xml:space="preserve"> more pixels and </w:t>
      </w:r>
      <w:r w:rsidRPr="00A53D6E">
        <w:rPr>
          <w:u w:val="single"/>
        </w:rPr>
        <w:t>less</w:t>
      </w:r>
      <w:r w:rsidRPr="00A53D6E">
        <w:t xml:space="preserve"> petroleum, more massages and less mortar, more handicrafts and less hardwood. Ultimately, </w:t>
      </w:r>
      <w:r w:rsidRPr="00A53D6E">
        <w:rPr>
          <w:rStyle w:val="StyleUnderline"/>
        </w:rPr>
        <w:t>Ward and</w:t>
      </w:r>
      <w:r w:rsidRPr="00A53D6E">
        <w:rPr>
          <w:u w:val="single"/>
        </w:rPr>
        <w:t xml:space="preserve"> his colleagues make the </w:t>
      </w:r>
      <w:r w:rsidRPr="00A53D6E">
        <w:rPr>
          <w:b/>
          <w:u w:val="single"/>
        </w:rPr>
        <w:t>same mistake as Malthus</w:t>
      </w:r>
      <w:r w:rsidRPr="00A53D6E">
        <w:t xml:space="preserve"> and the Limits to Growth folks: </w:t>
      </w:r>
      <w:r w:rsidRPr="00A53D6E">
        <w:rPr>
          <w:u w:val="single"/>
        </w:rPr>
        <w:t xml:space="preserve">They </w:t>
      </w:r>
      <w:r w:rsidRPr="00A53D6E">
        <w:rPr>
          <w:rStyle w:val="StyleUnderline"/>
        </w:rPr>
        <w:t>extrapolate trends without</w:t>
      </w:r>
      <w:r w:rsidRPr="00A53D6E">
        <w:rPr>
          <w:u w:val="single"/>
        </w:rPr>
        <w:t xml:space="preserve"> taking</w:t>
      </w:r>
      <w:r w:rsidRPr="00A53D6E">
        <w:t xml:space="preserve"> adequate </w:t>
      </w:r>
      <w:r w:rsidRPr="00A53D6E">
        <w:rPr>
          <w:u w:val="single"/>
        </w:rPr>
        <w:t>account of</w:t>
      </w:r>
      <w:r w:rsidRPr="00A53D6E">
        <w:t xml:space="preserve"> human </w:t>
      </w:r>
      <w:r w:rsidRPr="00A53D6E">
        <w:rPr>
          <w:rStyle w:val="StyleUnderline"/>
        </w:rPr>
        <w:t>ingenuity</w:t>
      </w:r>
      <w:r w:rsidRPr="00A53D6E">
        <w:rPr>
          <w:u w:val="single"/>
        </w:rPr>
        <w:t>. Will it be possible to grow</w:t>
      </w:r>
      <w:r w:rsidRPr="00A53D6E">
        <w:t xml:space="preserve"> the economy </w:t>
      </w:r>
      <w:r w:rsidRPr="00A53D6E">
        <w:rPr>
          <w:u w:val="single"/>
        </w:rPr>
        <w:t>7-fold</w:t>
      </w:r>
      <w:r w:rsidRPr="00A53D6E">
        <w:t xml:space="preserve"> over this century </w:t>
      </w:r>
      <w:r w:rsidRPr="00A53D6E">
        <w:rPr>
          <w:u w:val="single"/>
        </w:rPr>
        <w:t>while reducing</w:t>
      </w:r>
      <w:r w:rsidRPr="00A53D6E">
        <w:t xml:space="preserve"> resource </w:t>
      </w:r>
      <w:r w:rsidRPr="00A53D6E">
        <w:rPr>
          <w:u w:val="single"/>
        </w:rPr>
        <w:t>consumption and restoring the natural world? Yes</w:t>
      </w:r>
      <w:r w:rsidRPr="00A53D6E">
        <w:t>.</w:t>
      </w:r>
    </w:p>
    <w:p w14:paraId="1D176457" w14:textId="77777777" w:rsidR="00620DA8" w:rsidRPr="00A53D6E" w:rsidRDefault="00620DA8" w:rsidP="00620DA8"/>
    <w:p w14:paraId="257117C0" w14:textId="77777777" w:rsidR="00620DA8" w:rsidRDefault="00620DA8" w:rsidP="00620DA8">
      <w:pPr>
        <w:pStyle w:val="Heading4"/>
      </w:pPr>
      <w:r>
        <w:lastRenderedPageBreak/>
        <w:t>Capitalism solves environmental crisis - i</w:t>
      </w:r>
      <w:r w:rsidRPr="00647805">
        <w:t>ndustrial development</w:t>
      </w:r>
      <w:r>
        <w:t xml:space="preserve">, </w:t>
      </w:r>
      <w:r w:rsidRPr="00647805">
        <w:t>technological advances</w:t>
      </w:r>
      <w:r>
        <w:t xml:space="preserve">, and any alternative </w:t>
      </w:r>
      <w:r w:rsidRPr="00614B6A">
        <w:rPr>
          <w:u w:val="single"/>
        </w:rPr>
        <w:t>fails</w:t>
      </w:r>
    </w:p>
    <w:p w14:paraId="7EA8F8CA" w14:textId="77777777" w:rsidR="00620DA8" w:rsidRPr="00B46D49" w:rsidRDefault="00620DA8" w:rsidP="00620DA8">
      <w:pPr>
        <w:spacing w:after="0" w:line="240" w:lineRule="auto"/>
      </w:pPr>
      <w:r>
        <w:rPr>
          <w:rStyle w:val="Style13ptBold"/>
        </w:rPr>
        <w:t xml:space="preserve">Zitelmann 20 </w:t>
      </w:r>
      <w:r w:rsidRPr="0046765C">
        <w:t>[(Dr.</w:t>
      </w:r>
      <w:r>
        <w:t xml:space="preserve"> </w:t>
      </w:r>
      <w:r w:rsidRPr="0046765C">
        <w:t>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14:paraId="335D47A2" w14:textId="77777777" w:rsidR="00620DA8" w:rsidRDefault="00620DA8" w:rsidP="00620DA8">
      <w:r>
        <w:t>The Price Of Growth—Destruction Of The Environment?</w:t>
      </w:r>
    </w:p>
    <w:p w14:paraId="1C91DB35" w14:textId="77777777" w:rsidR="00620DA8" w:rsidRDefault="00620DA8" w:rsidP="00620DA8">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1E0601">
        <w:rPr>
          <w:rStyle w:val="Emphasis"/>
          <w:highlight w:val="green"/>
        </w:rPr>
        <w:t>the</w:t>
      </w:r>
      <w:r w:rsidRPr="00647805">
        <w:rPr>
          <w:rStyle w:val="Emphasis"/>
        </w:rPr>
        <w:t xml:space="preserve"> </w:t>
      </w:r>
      <w:r w:rsidRPr="001E0601">
        <w:rPr>
          <w:rStyle w:val="Emphasis"/>
          <w:highlight w:val="green"/>
        </w:rPr>
        <w:t>assertion</w:t>
      </w:r>
      <w:r w:rsidRPr="00647805">
        <w:rPr>
          <w:rStyle w:val="Emphasis"/>
        </w:rPr>
        <w:t xml:space="preserve"> that </w:t>
      </w:r>
      <w:r w:rsidRPr="001E0601">
        <w:rPr>
          <w:rStyle w:val="Emphasis"/>
          <w:highlight w:val="green"/>
        </w:rPr>
        <w:t>growth</w:t>
      </w:r>
      <w:r w:rsidRPr="00647805">
        <w:rPr>
          <w:rStyle w:val="Emphasis"/>
        </w:rPr>
        <w:t xml:space="preserve"> automatically </w:t>
      </w:r>
      <w:r w:rsidRPr="001E0601">
        <w:rPr>
          <w:rStyle w:val="Emphasis"/>
          <w:highlight w:val="green"/>
        </w:rPr>
        <w:t>leads to</w:t>
      </w:r>
      <w:r w:rsidRPr="00647805">
        <w:rPr>
          <w:rStyle w:val="Emphasis"/>
        </w:rPr>
        <w:t xml:space="preserve"> ever accelerating </w:t>
      </w:r>
      <w:r w:rsidRPr="001E0601">
        <w:rPr>
          <w:rStyle w:val="Emphasis"/>
          <w:highlight w:val="green"/>
        </w:rPr>
        <w:t>environmental degradation is</w:t>
      </w:r>
      <w:r w:rsidRPr="00647805">
        <w:rPr>
          <w:rStyle w:val="Emphasis"/>
        </w:rPr>
        <w:t xml:space="preserve"> simply </w:t>
      </w:r>
      <w:r w:rsidRPr="001E0601">
        <w:rPr>
          <w:rStyle w:val="Emphasis"/>
          <w:highlight w:val="green"/>
        </w:rPr>
        <w:t>false</w:t>
      </w:r>
      <w:r w:rsidRPr="00647805">
        <w:rPr>
          <w:rStyle w:val="Emphasis"/>
        </w:rPr>
        <w:t>.</w:t>
      </w:r>
      <w:r>
        <w:t xml:space="preserve"> Yale University’s Environmental Performance Index (</w:t>
      </w:r>
      <w:r w:rsidRPr="001E0601">
        <w:rPr>
          <w:rStyle w:val="StyleUnderline"/>
          <w:highlight w:val="green"/>
        </w:rPr>
        <w:t>EPI</w:t>
      </w:r>
      <w:r w:rsidRPr="001E0601">
        <w:rPr>
          <w:highlight w:val="green"/>
        </w:rPr>
        <w:t xml:space="preserve">) </w:t>
      </w:r>
      <w:r w:rsidRPr="001E0601">
        <w:rPr>
          <w:rStyle w:val="StyleUnderline"/>
          <w:highlight w:val="green"/>
        </w:rPr>
        <w:t>uses 16 indicators to rank countries</w:t>
      </w:r>
      <w:r w:rsidRPr="00647805">
        <w:rPr>
          <w:rStyle w:val="StyleUnderline"/>
        </w:rPr>
        <w:t xml:space="preserve"> on environmental health, air quality, water, biodiversity, natural resources and </w:t>
      </w:r>
      <w:r w:rsidRPr="002B17A5">
        <w:rPr>
          <w:rStyle w:val="StyleUnderline"/>
        </w:rPr>
        <w:t>pollution</w:t>
      </w:r>
      <w:r w:rsidRPr="002B17A5">
        <w:t>. These indicators have been selected to reflect both the current</w:t>
      </w:r>
      <w:r>
        <w:t xml:space="preserve"> baseline and the dynamics of national ecosystems. </w:t>
      </w:r>
      <w:r w:rsidRPr="00647805">
        <w:rPr>
          <w:rStyle w:val="Emphasis"/>
        </w:rPr>
        <w:t xml:space="preserve">One of the Index’s most striking findings is that </w:t>
      </w:r>
      <w:r w:rsidRPr="001E0601">
        <w:rPr>
          <w:rStyle w:val="Emphasis"/>
          <w:highlight w:val="green"/>
        </w:rPr>
        <w:t>there is a strong</w:t>
      </w:r>
      <w:r w:rsidRPr="00647805">
        <w:rPr>
          <w:rStyle w:val="Emphasis"/>
        </w:rPr>
        <w:t xml:space="preserve"> </w:t>
      </w:r>
      <w:r w:rsidRPr="001E0601">
        <w:rPr>
          <w:rStyle w:val="Emphasis"/>
          <w:highlight w:val="green"/>
        </w:rPr>
        <w:t>correlation between</w:t>
      </w:r>
      <w:r w:rsidRPr="00647805">
        <w:rPr>
          <w:rStyle w:val="Emphasis"/>
        </w:rPr>
        <w:t xml:space="preserve"> a state’s </w:t>
      </w:r>
      <w:r w:rsidRPr="001E0601">
        <w:rPr>
          <w:rStyle w:val="Emphasis"/>
          <w:highlight w:val="green"/>
        </w:rPr>
        <w:t>wealth and</w:t>
      </w:r>
      <w:r w:rsidRPr="00647805">
        <w:rPr>
          <w:rStyle w:val="Emphasis"/>
        </w:rPr>
        <w:t xml:space="preserve"> its </w:t>
      </w:r>
      <w:r w:rsidRPr="001E0601">
        <w:rPr>
          <w:rStyle w:val="Emphasis"/>
          <w:highlight w:val="green"/>
        </w:rPr>
        <w:t>environmental performance</w:t>
      </w:r>
      <w:r w:rsidRPr="00647805">
        <w:rPr>
          <w:rStyle w:val="Emphasis"/>
        </w:rPr>
        <w:t>.</w:t>
      </w:r>
      <w:r>
        <w:t xml:space="preserve"> Most developed </w:t>
      </w:r>
      <w:r w:rsidRPr="001E0601">
        <w:rPr>
          <w:rStyle w:val="Emphasis"/>
          <w:highlight w:val="green"/>
        </w:rPr>
        <w:t>capitalist countries achieve high environmental</w:t>
      </w:r>
      <w:r w:rsidRPr="00647805">
        <w:rPr>
          <w:rStyle w:val="Emphasis"/>
        </w:rPr>
        <w:t xml:space="preserve"> </w:t>
      </w:r>
      <w:r w:rsidRPr="001E0601">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2293536D" w14:textId="77777777" w:rsidR="00620DA8" w:rsidRDefault="00620DA8" w:rsidP="00620DA8">
      <w:r>
        <w:t xml:space="preserve">Contrary to prevailing perceptions, </w:t>
      </w:r>
      <w:r w:rsidRPr="001E0601">
        <w:rPr>
          <w:rStyle w:val="Emphasis"/>
          <w:highlight w:val="green"/>
        </w:rPr>
        <w:t>industrial development</w:t>
      </w:r>
      <w:r w:rsidRPr="00647805">
        <w:rPr>
          <w:rStyle w:val="Emphasis"/>
        </w:rPr>
        <w:t xml:space="preserve"> and technological advances have </w:t>
      </w:r>
      <w:r w:rsidRPr="002B17A5">
        <w:rPr>
          <w:rStyle w:val="Emphasis"/>
        </w:rPr>
        <w:t>contributed significantly</w:t>
      </w:r>
      <w:r w:rsidRPr="00647805">
        <w:rPr>
          <w:rStyle w:val="Emphasis"/>
        </w:rPr>
        <w:t xml:space="preserve"> </w:t>
      </w:r>
      <w:r w:rsidRPr="001E0601">
        <w:rPr>
          <w:rStyle w:val="Emphasis"/>
          <w:highlight w:val="green"/>
        </w:rPr>
        <w:t>to reliev</w:t>
      </w:r>
      <w:r w:rsidRPr="002B17A5">
        <w:rPr>
          <w:rStyle w:val="Emphasis"/>
        </w:rPr>
        <w:t>ing</w:t>
      </w:r>
      <w:r w:rsidRPr="001E0601">
        <w:rPr>
          <w:rStyle w:val="Emphasis"/>
          <w:highlight w:val="green"/>
        </w:rPr>
        <w:t xml:space="preserve"> the burden on the</w:t>
      </w:r>
      <w:r w:rsidRPr="00647805">
        <w:rPr>
          <w:rStyle w:val="Emphasis"/>
        </w:rPr>
        <w:t xml:space="preserve"> </w:t>
      </w:r>
      <w:r w:rsidRPr="001E0601">
        <w:rPr>
          <w:rStyle w:val="Emphasis"/>
          <w:highlight w:val="green"/>
        </w:rPr>
        <w:t>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08F447E7" w14:textId="77777777" w:rsidR="00620DA8" w:rsidRPr="002B17A5" w:rsidRDefault="00620DA8" w:rsidP="00620DA8">
      <w:r w:rsidRPr="00647805">
        <w:rPr>
          <w:rStyle w:val="Emphasis"/>
        </w:rPr>
        <w:t>Researchers have confirmed that</w:t>
      </w:r>
      <w:r>
        <w:t xml:space="preserve"> economic </w:t>
      </w:r>
      <w:r w:rsidRPr="002B17A5">
        <w:t xml:space="preserve">freedom—in other words, more </w:t>
      </w:r>
      <w:r w:rsidRPr="002B17A5">
        <w:rPr>
          <w:rStyle w:val="Emphasis"/>
        </w:rPr>
        <w:t>capitalism</w:t>
      </w:r>
      <w:r w:rsidRPr="002B17A5">
        <w:t>—</w:t>
      </w:r>
      <w:r w:rsidRPr="002B17A5">
        <w:rPr>
          <w:rStyle w:val="Emphasis"/>
        </w:rPr>
        <w:t>leads to higher</w:t>
      </w:r>
      <w:r w:rsidRPr="002B17A5">
        <w:rPr>
          <w:rStyle w:val="StyleUnderline"/>
        </w:rPr>
        <w:t>, not lower,</w:t>
      </w:r>
      <w:r w:rsidRPr="002B17A5">
        <w:rPr>
          <w:rStyle w:val="Emphasis"/>
        </w:rPr>
        <w:t xml:space="preserve"> environmental quality</w:t>
      </w:r>
      <w:r w:rsidRPr="002B17A5">
        <w:t>.</w:t>
      </w:r>
    </w:p>
    <w:p w14:paraId="1E773173" w14:textId="77777777" w:rsidR="00620DA8" w:rsidRPr="00647805" w:rsidRDefault="00620DA8" w:rsidP="00620DA8">
      <w:pPr>
        <w:rPr>
          <w:rStyle w:val="Emphasis"/>
        </w:rPr>
      </w:pPr>
      <w:r w:rsidRPr="002B17A5">
        <w:t>Every year, the Heritage Foundation compiles its Index of Economic Freedom, which</w:t>
      </w:r>
      <w:r>
        <w:t xml:space="preserve">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1E0601">
        <w:rPr>
          <w:rStyle w:val="Emphasis"/>
          <w:highlight w:val="green"/>
        </w:rPr>
        <w:t>free countries achieve</w:t>
      </w:r>
      <w:r w:rsidRPr="00647805">
        <w:rPr>
          <w:rStyle w:val="Emphasis"/>
        </w:rPr>
        <w:t xml:space="preserve"> the </w:t>
      </w:r>
      <w:r w:rsidRPr="001E0601">
        <w:rPr>
          <w:rStyle w:val="Emphasis"/>
          <w:highlight w:val="green"/>
        </w:rPr>
        <w:t>high</w:t>
      </w:r>
      <w:r w:rsidRPr="00647805">
        <w:rPr>
          <w:rStyle w:val="Emphasis"/>
        </w:rPr>
        <w:t xml:space="preserve">est </w:t>
      </w:r>
      <w:r w:rsidRPr="001E0601">
        <w:rPr>
          <w:rStyle w:val="Emphasis"/>
          <w:highlight w:val="green"/>
        </w:rPr>
        <w:t>environmental performance</w:t>
      </w:r>
      <w:r w:rsidRPr="00647805">
        <w:rPr>
          <w:rStyle w:val="StyleUnderline"/>
        </w:rPr>
        <w:t xml:space="preserve"> rankings </w:t>
      </w:r>
      <w:r w:rsidRPr="001E0601">
        <w:rPr>
          <w:rStyle w:val="StyleUnderline"/>
          <w:highlight w:val="green"/>
        </w:rPr>
        <w:t>with</w:t>
      </w:r>
      <w:r w:rsidRPr="00647805">
        <w:rPr>
          <w:rStyle w:val="StyleUnderline"/>
        </w:rPr>
        <w:t xml:space="preserve"> an average score of </w:t>
      </w:r>
      <w:r w:rsidRPr="001E0601">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1E0601">
        <w:rPr>
          <w:rStyle w:val="Emphasis"/>
          <w:highlight w:val="green"/>
        </w:rPr>
        <w:t>economically</w:t>
      </w:r>
      <w:r w:rsidRPr="00647805">
        <w:rPr>
          <w:rStyle w:val="Emphasis"/>
        </w:rPr>
        <w:t xml:space="preserve"> “repressed” and “mostly </w:t>
      </w:r>
      <w:r w:rsidRPr="001E0601">
        <w:rPr>
          <w:rStyle w:val="Emphasis"/>
          <w:highlight w:val="green"/>
        </w:rPr>
        <w:t>unfree” countries</w:t>
      </w:r>
      <w:r w:rsidRPr="00647805">
        <w:rPr>
          <w:rStyle w:val="Emphasis"/>
        </w:rPr>
        <w:t xml:space="preserve"> all </w:t>
      </w:r>
      <w:r w:rsidRPr="001E0601">
        <w:rPr>
          <w:rStyle w:val="Emphasis"/>
          <w:highlight w:val="green"/>
        </w:rPr>
        <w:t>score</w:t>
      </w:r>
      <w:r w:rsidRPr="00647805">
        <w:rPr>
          <w:rStyle w:val="Emphasis"/>
        </w:rPr>
        <w:t xml:space="preserve"> </w:t>
      </w:r>
      <w:r w:rsidRPr="001E0601">
        <w:rPr>
          <w:rStyle w:val="Emphasis"/>
          <w:highlight w:val="green"/>
        </w:rPr>
        <w:t>less than 50</w:t>
      </w:r>
      <w:r w:rsidRPr="00647805">
        <w:rPr>
          <w:rStyle w:val="Emphasis"/>
        </w:rPr>
        <w:t xml:space="preserve"> for environmental performance.</w:t>
      </w:r>
    </w:p>
    <w:p w14:paraId="5DB0DC05" w14:textId="77777777" w:rsidR="00620DA8" w:rsidRDefault="00620DA8" w:rsidP="00620DA8">
      <w:r>
        <w:t>Is Government The Best Solution To Environmental Problems?</w:t>
      </w:r>
    </w:p>
    <w:p w14:paraId="64F5A473" w14:textId="77777777" w:rsidR="00620DA8" w:rsidRPr="002B17A5" w:rsidRDefault="00620DA8" w:rsidP="00620DA8">
      <w:r w:rsidRPr="00647805">
        <w:rPr>
          <w:rStyle w:val="StyleUnderline"/>
        </w:rPr>
        <w:t>Anti-capitalists frequently claim that central government is the best solution to environmental problems</w:t>
      </w:r>
      <w:r>
        <w:t xml:space="preserve">. And </w:t>
      </w:r>
      <w:r w:rsidRPr="00647805">
        <w:rPr>
          <w:rStyle w:val="StyleUnderline"/>
        </w:rPr>
        <w:t xml:space="preserve">there is no doubt that state </w:t>
      </w:r>
      <w:r w:rsidRPr="002B17A5">
        <w:rPr>
          <w:rStyle w:val="StyleUnderline"/>
        </w:rPr>
        <w:t>regulations to safeguard the environment are important</w:t>
      </w:r>
      <w:r w:rsidRPr="002B17A5">
        <w:t xml:space="preserve">. </w:t>
      </w:r>
      <w:r w:rsidRPr="002B17A5">
        <w:rPr>
          <w:rStyle w:val="Emphasis"/>
        </w:rPr>
        <w:t>But state regulations</w:t>
      </w:r>
      <w:r w:rsidRPr="002B17A5">
        <w:t>, cited by anti-capitalists as a panacea for environmental issues, o</w:t>
      </w:r>
      <w:r w:rsidRPr="002B17A5">
        <w:rPr>
          <w:rStyle w:val="Emphasis"/>
        </w:rPr>
        <w:t>ften achieve the opposite of what they were intended to do.</w:t>
      </w:r>
      <w:r w:rsidRPr="002B17A5">
        <w:t xml:space="preserve"> </w:t>
      </w:r>
      <w:r w:rsidRPr="002B17A5">
        <w:rPr>
          <w:rStyle w:val="StyleUnderline"/>
        </w:rPr>
        <w:t>Hardly any other country in the world touts its green credentials as much as Germany</w:t>
      </w:r>
      <w:r w:rsidRPr="002B17A5">
        <w:t>. According to even the most conservative estimates, Germany’s so-called “energy transition” is set to cost a total of almost €500 billion by 2025.</w:t>
      </w:r>
    </w:p>
    <w:p w14:paraId="3EB2BA8D" w14:textId="77777777" w:rsidR="00620DA8" w:rsidRPr="002B17A5" w:rsidRDefault="00620DA8" w:rsidP="00620DA8">
      <w:r w:rsidRPr="002B17A5">
        <w:lastRenderedPageBreak/>
        <w:t xml:space="preserve">But </w:t>
      </w:r>
      <w:r w:rsidRPr="002B17A5">
        <w:rPr>
          <w:rStyle w:val="StyleUnderline"/>
        </w:rPr>
        <w:t>the results of this massive investment is sobering</w:t>
      </w:r>
      <w:r w:rsidRPr="002B17A5">
        <w:t>, as an analysis by McKinsey reveals, “</w:t>
      </w:r>
      <w:r w:rsidRPr="002B17A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rsidRPr="002B17A5">
        <w:t>.”</w:t>
      </w:r>
    </w:p>
    <w:p w14:paraId="69AB86D7" w14:textId="77777777" w:rsidR="00620DA8" w:rsidRPr="002B17A5" w:rsidRDefault="00620DA8" w:rsidP="00620DA8">
      <w:pPr>
        <w:rPr>
          <w:rStyle w:val="Emphasis"/>
        </w:rPr>
      </w:pPr>
      <w:r w:rsidRPr="002B17A5">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2B17A5">
        <w:rPr>
          <w:rStyle w:val="Emphasis"/>
        </w:rPr>
        <w:t>Germany’s energy policy has been described as the dumbest in the world.</w:t>
      </w:r>
    </w:p>
    <w:p w14:paraId="7460DB37" w14:textId="77777777" w:rsidR="00620DA8" w:rsidRDefault="00620DA8" w:rsidP="00620DA8">
      <w:r w:rsidRPr="002B17A5">
        <w:t>The latest generation of nuclear power plants are much safer than their predecessors. Despite what environmentalists might</w:t>
      </w:r>
      <w:r>
        <w:t xml:space="preserve">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42C6C983" w14:textId="77777777" w:rsidR="00620DA8" w:rsidRDefault="00620DA8" w:rsidP="00620DA8">
      <w:r w:rsidRPr="001E0601">
        <w:rPr>
          <w:rStyle w:val="Emphasis"/>
          <w:highlight w:val="green"/>
        </w:rPr>
        <w:t>It is</w:t>
      </w:r>
      <w:r>
        <w:t xml:space="preserve"> also </w:t>
      </w:r>
      <w:r w:rsidRPr="001E0601">
        <w:rPr>
          <w:rStyle w:val="Emphasis"/>
          <w:highlight w:val="green"/>
        </w:rPr>
        <w:t>wrong to think</w:t>
      </w:r>
      <w:r>
        <w:t xml:space="preserve"> that </w:t>
      </w:r>
      <w:r w:rsidRPr="001E0601">
        <w:rPr>
          <w:rStyle w:val="Emphasis"/>
          <w:highlight w:val="green"/>
        </w:rPr>
        <w:t>capitalism</w:t>
      </w:r>
      <w:r>
        <w:t xml:space="preserve"> necessarily </w:t>
      </w:r>
      <w:r w:rsidRPr="001E0601">
        <w:rPr>
          <w:rStyle w:val="Emphasis"/>
          <w:highlight w:val="green"/>
        </w:rPr>
        <w:t>leads to</w:t>
      </w:r>
      <w:r>
        <w:t xml:space="preserve"> ever greater </w:t>
      </w:r>
      <w:r w:rsidRPr="001E0601">
        <w:rPr>
          <w:rStyle w:val="Emphasis"/>
          <w:highlight w:val="green"/>
        </w:rPr>
        <w:t>waste of</w:t>
      </w:r>
      <w:r w:rsidRPr="00B46D49">
        <w:rPr>
          <w:rStyle w:val="Emphasis"/>
        </w:rPr>
        <w:t xml:space="preserve"> limited natural </w:t>
      </w:r>
      <w:r w:rsidRPr="001E0601">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5F2D7C3B" w14:textId="77777777" w:rsidR="00620DA8" w:rsidRPr="008174C1" w:rsidRDefault="00620DA8" w:rsidP="00620DA8">
      <w:pPr>
        <w:rPr>
          <w:b/>
          <w:u w:val="single"/>
        </w:rPr>
      </w:pPr>
      <w:r w:rsidRPr="001E0601">
        <w:rPr>
          <w:rStyle w:val="Emphasis"/>
          <w:highlight w:val="green"/>
        </w:rPr>
        <w:t>Those who call for “system change</w:t>
      </w:r>
      <w:r w:rsidRPr="00B46D49">
        <w:rPr>
          <w:rStyle w:val="Emphasis"/>
        </w:rPr>
        <w:t xml:space="preserve">” instead of “climate change” </w:t>
      </w:r>
      <w:r w:rsidRPr="001E0601">
        <w:rPr>
          <w:rStyle w:val="Emphasis"/>
          <w:highlight w:val="green"/>
        </w:rPr>
        <w:t>do not usually say</w:t>
      </w:r>
      <w:r w:rsidRPr="00B46D49">
        <w:rPr>
          <w:rStyle w:val="Emphasis"/>
        </w:rPr>
        <w:t xml:space="preserve"> </w:t>
      </w:r>
      <w:r w:rsidRPr="001E0601">
        <w:rPr>
          <w:rStyle w:val="Emphasis"/>
          <w:highlight w:val="green"/>
        </w:rPr>
        <w:t>which system they</w:t>
      </w:r>
      <w:r w:rsidRPr="00B46D49">
        <w:rPr>
          <w:rStyle w:val="Emphasis"/>
        </w:rPr>
        <w:t xml:space="preserve"> would </w:t>
      </w:r>
      <w:r w:rsidRPr="001E0601">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2B17A5">
        <w:rPr>
          <w:rStyle w:val="Emphasis"/>
        </w:rPr>
        <w:t xml:space="preserve">that </w:t>
      </w:r>
      <w:r w:rsidRPr="001E0601">
        <w:rPr>
          <w:rStyle w:val="Emphasis"/>
          <w:highlight w:val="green"/>
        </w:rPr>
        <w:t>socialism has failed</w:t>
      </w:r>
      <w:r w:rsidRPr="00B46D49">
        <w:rPr>
          <w:rStyle w:val="Emphasis"/>
        </w:rPr>
        <w:t xml:space="preserve"> in every country every time it has been tried</w:t>
      </w:r>
      <w:r>
        <w:t>—</w:t>
      </w:r>
      <w:r w:rsidRPr="002B17A5">
        <w:rPr>
          <w:rStyle w:val="StyleUnderline"/>
        </w:rPr>
        <w:t xml:space="preserve">and </w:t>
      </w:r>
      <w:r w:rsidRPr="001E0601">
        <w:rPr>
          <w:rStyle w:val="StyleUnderline"/>
          <w:highlight w:val="green"/>
        </w:rPr>
        <w:t>socialism has damaged the environment more than any capitalist system.</w:t>
      </w:r>
      <w:r>
        <w:t xml:space="preserve">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2B17A5">
        <w:rPr>
          <w:rStyle w:val="Emphasis"/>
        </w:rPr>
        <w:t>non-capitalist system was responsible for the greatest environmental destruction</w:t>
      </w:r>
      <w:r w:rsidRPr="00B46D49">
        <w:rPr>
          <w:rStyle w:val="Emphasis"/>
        </w:rPr>
        <w:t xml:space="preserve"> in history</w:t>
      </w:r>
      <w:r>
        <w:t xml:space="preserve">. Anti-capitalists may well reply that they do not want a system like the Soviet Union. And yet, </w:t>
      </w:r>
      <w:r w:rsidRPr="002B17A5">
        <w:rPr>
          <w:rStyle w:val="StyleUnderline"/>
        </w:rPr>
        <w:t>they cannot name a single real-world system—at any time in the history of mankind—that provides better environmental solutions than capitalism.</w:t>
      </w:r>
    </w:p>
    <w:p w14:paraId="6F03D4DF" w14:textId="77777777" w:rsidR="00620DA8" w:rsidRPr="00A355C6" w:rsidRDefault="00620DA8" w:rsidP="00620DA8">
      <w:pPr>
        <w:pStyle w:val="Heading3"/>
        <w:rPr>
          <w:rFonts w:cs="Calibri"/>
        </w:rPr>
      </w:pPr>
      <w:r w:rsidRPr="00A355C6">
        <w:rPr>
          <w:rFonts w:cs="Calibri"/>
        </w:rPr>
        <w:lastRenderedPageBreak/>
        <w:t>Alt</w:t>
      </w:r>
    </w:p>
    <w:p w14:paraId="010A6F5E" w14:textId="77777777" w:rsidR="00620DA8" w:rsidRPr="00A355C6" w:rsidRDefault="00620DA8" w:rsidP="00620DA8">
      <w:pPr>
        <w:pStyle w:val="Heading4"/>
        <w:rPr>
          <w:rFonts w:cs="Calibri"/>
        </w:rPr>
      </w:pPr>
      <w:r w:rsidRPr="00A355C6">
        <w:rPr>
          <w:rFonts w:cs="Calibri"/>
        </w:rPr>
        <w:t xml:space="preserve">Neolib is sustainable and </w:t>
      </w:r>
      <w:r w:rsidRPr="00A355C6">
        <w:rPr>
          <w:rFonts w:cs="Calibri"/>
          <w:u w:val="single"/>
        </w:rPr>
        <w:t>entrenched</w:t>
      </w:r>
      <w:r w:rsidRPr="00A355C6">
        <w:rPr>
          <w:rFonts w:cs="Calibri"/>
        </w:rPr>
        <w:t xml:space="preserve"> – any alternative fails</w:t>
      </w:r>
    </w:p>
    <w:p w14:paraId="085F2279" w14:textId="77777777" w:rsidR="00620DA8" w:rsidRPr="00A355C6" w:rsidRDefault="00620DA8" w:rsidP="00620DA8">
      <w:r w:rsidRPr="00A355C6">
        <w:t xml:space="preserve">Adam </w:t>
      </w:r>
      <w:r w:rsidRPr="00A355C6">
        <w:rPr>
          <w:rStyle w:val="Style13ptBold"/>
        </w:rPr>
        <w:t>Arvidsson</w:t>
      </w:r>
      <w:r w:rsidRPr="00A355C6">
        <w:t xml:space="preserve">, Professor of Sociology, University of Milano, </w:t>
      </w:r>
      <w:r w:rsidRPr="00A355C6">
        <w:rPr>
          <w:rStyle w:val="Style13ptBold"/>
        </w:rPr>
        <w:t>’13</w:t>
      </w:r>
      <w:r w:rsidRPr="00A355C6">
        <w:t xml:space="preserve"> </w:t>
      </w:r>
    </w:p>
    <w:p w14:paraId="44BA2DB6" w14:textId="77777777" w:rsidR="00620DA8" w:rsidRPr="00A355C6" w:rsidRDefault="00620DA8" w:rsidP="00620DA8">
      <w:pPr>
        <w:rPr>
          <w:b/>
        </w:rPr>
      </w:pPr>
      <w:r w:rsidRPr="00A355C6">
        <w:t>(“Thinking beyond neo-liberalism: A response to Detlev Zwick,” Ephemera, volume 13(2): 407</w:t>
      </w:r>
      <w:r w:rsidRPr="00A355C6">
        <w:rPr>
          <w:b/>
        </w:rPr>
        <w:t xml:space="preserve">-412) </w:t>
      </w:r>
    </w:p>
    <w:p w14:paraId="35787579" w14:textId="77777777" w:rsidR="00620DA8" w:rsidRPr="00A355C6" w:rsidRDefault="00620DA8" w:rsidP="00620DA8">
      <w:r w:rsidRPr="00A355C6">
        <w:rPr>
          <w:b/>
          <w:u w:val="single"/>
        </w:rPr>
        <w:t xml:space="preserve">Today </w:t>
      </w:r>
      <w:r w:rsidRPr="001E0601">
        <w:rPr>
          <w:b/>
          <w:highlight w:val="green"/>
          <w:u w:val="single"/>
        </w:rPr>
        <w:t>this</w:t>
      </w:r>
      <w:r w:rsidRPr="00A355C6">
        <w:rPr>
          <w:b/>
          <w:u w:val="single"/>
        </w:rPr>
        <w:t xml:space="preserve"> realistic </w:t>
      </w:r>
      <w:r w:rsidRPr="001E0601">
        <w:rPr>
          <w:b/>
          <w:highlight w:val="green"/>
          <w:u w:val="single"/>
        </w:rPr>
        <w:t>alternative no longer exists:</w:t>
      </w:r>
      <w:r w:rsidRPr="001E0601">
        <w:rPr>
          <w:b/>
          <w:sz w:val="10"/>
          <w:highlight w:val="green"/>
        </w:rPr>
        <w:t xml:space="preserve"> </w:t>
      </w:r>
      <w:r w:rsidRPr="00A355C6">
        <w:rPr>
          <w:sz w:val="10"/>
        </w:rPr>
        <w:t>actually</w:t>
      </w:r>
      <w:r w:rsidRPr="00A355C6">
        <w:rPr>
          <w:b/>
          <w:sz w:val="10"/>
        </w:rPr>
        <w:t xml:space="preserve"> </w:t>
      </w:r>
      <w:r w:rsidRPr="001E0601">
        <w:rPr>
          <w:b/>
          <w:highlight w:val="green"/>
          <w:u w:val="single"/>
        </w:rPr>
        <w:t>existing</w:t>
      </w:r>
      <w:r w:rsidRPr="001E0601">
        <w:rPr>
          <w:highlight w:val="green"/>
          <w:u w:val="single"/>
        </w:rPr>
        <w:t xml:space="preserve"> </w:t>
      </w:r>
      <w:r w:rsidRPr="001E0601">
        <w:rPr>
          <w:b/>
          <w:highlight w:val="green"/>
          <w:u w:val="single"/>
        </w:rPr>
        <w:t>socialism has become insignificant</w:t>
      </w:r>
      <w:r w:rsidRPr="00A355C6">
        <w:rPr>
          <w:sz w:val="10"/>
        </w:rPr>
        <w:t xml:space="preserve"> as a geopolitical player. More importantly, </w:t>
      </w:r>
      <w:r w:rsidRPr="001E0601">
        <w:rPr>
          <w:b/>
          <w:highlight w:val="green"/>
          <w:u w:val="single"/>
        </w:rPr>
        <w:t>thirty years of neoliberal governance</w:t>
      </w:r>
      <w:r w:rsidRPr="00A355C6">
        <w:rPr>
          <w:sz w:val="10"/>
        </w:rPr>
        <w:t xml:space="preserve">, together with the transition to a new global information-intensive regime of capitalist accumulation – ‘communicative capitalism’ perhaps – </w:t>
      </w:r>
      <w:r w:rsidRPr="00A355C6">
        <w:rPr>
          <w:b/>
          <w:u w:val="single"/>
        </w:rPr>
        <w:t xml:space="preserve">has effectively </w:t>
      </w:r>
      <w:r w:rsidRPr="001E0601">
        <w:rPr>
          <w:b/>
          <w:highlight w:val="green"/>
          <w:u w:val="single"/>
        </w:rPr>
        <w:t>dismantled what was left of the structure</w:t>
      </w:r>
      <w:r w:rsidRPr="00A355C6">
        <w:rPr>
          <w:b/>
          <w:sz w:val="10"/>
        </w:rPr>
        <w:t xml:space="preserve"> </w:t>
      </w:r>
      <w:r w:rsidRPr="00A355C6">
        <w:rPr>
          <w:b/>
          <w:u w:val="single"/>
        </w:rPr>
        <w:t xml:space="preserve">and subjectivities </w:t>
      </w:r>
      <w:r w:rsidRPr="001E0601">
        <w:rPr>
          <w:b/>
          <w:highlight w:val="green"/>
          <w:u w:val="single"/>
        </w:rPr>
        <w:t>that supported this alternative vision</w:t>
      </w:r>
      <w:r w:rsidRPr="00A355C6">
        <w:rPr>
          <w:u w:val="single"/>
        </w:rPr>
        <w:t>.</w:t>
      </w:r>
      <w:r w:rsidRPr="00A355C6">
        <w:rPr>
          <w:sz w:val="10"/>
        </w:rPr>
        <w:t xml:space="preserve"> Traditional </w:t>
      </w:r>
      <w:r w:rsidRPr="00A355C6">
        <w:rPr>
          <w:rStyle w:val="Emphasis"/>
        </w:rPr>
        <w:t>working class politics is dead</w:t>
      </w:r>
      <w:r w:rsidRPr="00A355C6">
        <w:rPr>
          <w:sz w:val="10"/>
        </w:rPr>
        <w:t xml:space="preserve">, and the working class itself has been recomposed beyond recognition; people supposedly ‘bowl alone’ and the counter culture has been more or less entirely absorbed within consumer society. We have seen the completion of what Marx described as the process of ‘real subsumption’. Every alternative to capitalism has been included within capitalism and positioned as a potential source of value. As a consequence, life within capitalism has been depoliticized, deprived of an alternative in the name of which a practically effective critique can be mounted. This makes it trickier to do critical theory. </w:t>
      </w:r>
      <w:r w:rsidRPr="00A355C6">
        <w:rPr>
          <w:b/>
          <w:u w:val="single"/>
        </w:rPr>
        <w:t>We can</w:t>
      </w:r>
      <w:r w:rsidRPr="00A355C6">
        <w:rPr>
          <w:sz w:val="10"/>
        </w:rPr>
        <w:t xml:space="preserve"> of course </w:t>
      </w:r>
      <w:r w:rsidRPr="00A355C6">
        <w:rPr>
          <w:b/>
          <w:u w:val="single"/>
        </w:rPr>
        <w:t>still criticize the actual state of things</w:t>
      </w:r>
      <w:r w:rsidRPr="00A355C6">
        <w:rPr>
          <w:b/>
          <w:sz w:val="10"/>
        </w:rPr>
        <w:t xml:space="preserve">. </w:t>
      </w:r>
      <w:r w:rsidRPr="00A355C6">
        <w:rPr>
          <w:b/>
          <w:u w:val="single"/>
        </w:rPr>
        <w:t>We can point to the precarious relations</w:t>
      </w:r>
      <w:r w:rsidRPr="00A355C6">
        <w:rPr>
          <w:sz w:val="10"/>
        </w:rPr>
        <w:t xml:space="preserve"> that prevail among creative knowledge workers; show how exploitative and unjust conditions are intensified by the very forces that drive the globalization of communicative capitalism, like the outsourcing of design work; or lament the fact that a triumphant neoliberal regime subsumes and appropriates aspects of subjectivity and social life that we think should have been left alone. To produce such critiques remains useful intellectual work – I have done it in other contexts (Arvidsson et al., 2010; Arvidsson, 2007), as has Detlev Zwick (2008), and many others. To the extent that such critiques reach a mass audience, they can become a progressive impulse to action and reflection – as in the case of Naomi Klein’s work inspiring the ‘no global’ movement (to use an inadequate name coined by the mainstream press). </w:t>
      </w:r>
      <w:r w:rsidRPr="00A355C6">
        <w:rPr>
          <w:b/>
          <w:u w:val="single"/>
        </w:rPr>
        <w:t xml:space="preserve">But such </w:t>
      </w:r>
      <w:r w:rsidRPr="001E0601">
        <w:rPr>
          <w:b/>
          <w:highlight w:val="green"/>
          <w:u w:val="single"/>
        </w:rPr>
        <w:t>a critique without an alternative remains unsatisfactory</w:t>
      </w:r>
      <w:r w:rsidRPr="00A355C6">
        <w:rPr>
          <w:b/>
          <w:u w:val="single"/>
        </w:rPr>
        <w:t xml:space="preserve"> for at least three reasons.</w:t>
      </w:r>
      <w:r w:rsidRPr="00A355C6">
        <w:rPr>
          <w:u w:val="single"/>
        </w:rPr>
        <w:t xml:space="preserve"> </w:t>
      </w:r>
      <w:r w:rsidRPr="00A355C6">
        <w:rPr>
          <w:sz w:val="10"/>
        </w:rPr>
        <w:t xml:space="preserve">First, and most superficially, </w:t>
      </w:r>
      <w:r w:rsidRPr="00A355C6">
        <w:rPr>
          <w:b/>
          <w:u w:val="single"/>
        </w:rPr>
        <w:t>since everyone else is doing it, the marginal utility of yet another piece of critical theory</w:t>
      </w:r>
      <w:r w:rsidRPr="00A355C6">
        <w:rPr>
          <w:u w:val="single"/>
        </w:rPr>
        <w:t xml:space="preserve"> </w:t>
      </w:r>
      <w:r w:rsidRPr="00A355C6">
        <w:rPr>
          <w:rStyle w:val="Emphasis"/>
        </w:rPr>
        <w:t>rapidly diminishes</w:t>
      </w:r>
      <w:r w:rsidRPr="00A355C6">
        <w:rPr>
          <w:sz w:val="10"/>
        </w:rPr>
        <w:t xml:space="preserve">, as does the intellectual satisfaction that can be derived form producing it. Second, and more seriously, </w:t>
      </w:r>
      <w:r w:rsidRPr="00A355C6">
        <w:rPr>
          <w:b/>
          <w:u w:val="single"/>
        </w:rPr>
        <w:t>the absence of a realistic alternative</w:t>
      </w:r>
      <w:r w:rsidRPr="00A355C6">
        <w:rPr>
          <w:sz w:val="10"/>
        </w:rPr>
        <w:t xml:space="preserve">, or even of a historical subject in the name of which such a critique can be pronounced, </w:t>
      </w:r>
      <w:r w:rsidRPr="00A355C6">
        <w:rPr>
          <w:b/>
          <w:u w:val="single"/>
        </w:rPr>
        <w:t>risks rendering critical theory moralistic and rather</w:t>
      </w:r>
      <w:r w:rsidRPr="00A355C6">
        <w:rPr>
          <w:u w:val="single"/>
        </w:rPr>
        <w:t xml:space="preserve"> </w:t>
      </w:r>
      <w:r w:rsidRPr="00A355C6">
        <w:rPr>
          <w:rStyle w:val="Emphasis"/>
        </w:rPr>
        <w:t>toothless</w:t>
      </w:r>
      <w:r w:rsidRPr="00A355C6">
        <w:rPr>
          <w:sz w:val="10"/>
        </w:rPr>
        <w:t xml:space="preserve">. We might agree with Zwick when he suggests that the outsourcing of design work from Toronto to the Philippines is somehow wrong, but it is difficult to understand exactly why this would be the case. (Why shouldn’t Philippine designers be allowed to compete with Canadian designers? Can the ‘creative class’ claim an exemption from the global economy? Perhaps the answer is ‘yes’, but I do not know of any viable alternative vision of society that is able to substantiate that ‘yes’.) Third, and most importantly, </w:t>
      </w:r>
      <w:r w:rsidRPr="00A355C6">
        <w:rPr>
          <w:b/>
          <w:u w:val="single"/>
        </w:rPr>
        <w:t>in the absence of an alternative vision</w:t>
      </w:r>
      <w:r w:rsidRPr="00A355C6">
        <w:rPr>
          <w:sz w:val="10"/>
        </w:rPr>
        <w:t xml:space="preserve">, critical </w:t>
      </w:r>
      <w:r w:rsidRPr="00A355C6">
        <w:rPr>
          <w:b/>
          <w:u w:val="single"/>
        </w:rPr>
        <w:t>theory remains rather unconvincing to the people in the name of whom it proposes to speak</w:t>
      </w:r>
      <w:r w:rsidRPr="00A355C6">
        <w:rPr>
          <w:sz w:val="10"/>
        </w:rPr>
        <w:t xml:space="preserve">. I can assure you – and I’ve tried! – </w:t>
      </w:r>
      <w:r w:rsidRPr="00A355C6">
        <w:rPr>
          <w:b/>
          <w:u w:val="single"/>
        </w:rPr>
        <w:t>that</w:t>
      </w:r>
      <w:r w:rsidRPr="00A355C6">
        <w:rPr>
          <w:u w:val="single"/>
        </w:rPr>
        <w:t xml:space="preserve"> </w:t>
      </w:r>
      <w:r w:rsidRPr="00A355C6">
        <w:rPr>
          <w:b/>
          <w:u w:val="single"/>
        </w:rPr>
        <w:t>you won’t become an organic intellectual among social entrepreneurs or precarious creative workers by telling them that they are</w:t>
      </w:r>
      <w:r w:rsidRPr="00A355C6">
        <w:rPr>
          <w:u w:val="single"/>
        </w:rPr>
        <w:t xml:space="preserve"> </w:t>
      </w:r>
      <w:r w:rsidRPr="00A355C6">
        <w:rPr>
          <w:b/>
          <w:u w:val="single"/>
        </w:rPr>
        <w:t>exploited,</w:t>
      </w:r>
      <w:r w:rsidRPr="00A355C6">
        <w:rPr>
          <w:b/>
          <w:sz w:val="10"/>
        </w:rPr>
        <w:t xml:space="preserve"> </w:t>
      </w:r>
      <w:r w:rsidRPr="00A355C6">
        <w:rPr>
          <w:b/>
          <w:u w:val="single"/>
        </w:rPr>
        <w:t>that they sell out their subjectivity, or that the system in which they operate is unjust.</w:t>
      </w:r>
      <w:r w:rsidRPr="00A355C6">
        <w:rPr>
          <w:b/>
          <w:sz w:val="10"/>
        </w:rPr>
        <w:t xml:space="preserve"> </w:t>
      </w:r>
      <w:r w:rsidRPr="001E0601">
        <w:rPr>
          <w:b/>
          <w:highlight w:val="green"/>
          <w:u w:val="single"/>
        </w:rPr>
        <w:t>Pure critique is simply not attractive</w:t>
      </w:r>
      <w:r w:rsidRPr="001E0601">
        <w:rPr>
          <w:b/>
          <w:sz w:val="10"/>
          <w:highlight w:val="green"/>
        </w:rPr>
        <w:t xml:space="preserve"> </w:t>
      </w:r>
      <w:r w:rsidRPr="001E0601">
        <w:rPr>
          <w:b/>
          <w:highlight w:val="green"/>
          <w:u w:val="single"/>
        </w:rPr>
        <w:t>enough to make the multitude of new productive subjects,</w:t>
      </w:r>
      <w:r w:rsidRPr="00A355C6">
        <w:rPr>
          <w:sz w:val="10"/>
        </w:rPr>
        <w:t xml:space="preserve"> fragmented by neoliberalism, cohere into a historical subject. To do that you need at least the myth of an alternative, as agitators from Sorel via Lenin to Subcomandante Marcos could tell you. Don’t get me wrong. I am not proposing that it is wrong to point to the precarious conditions of knowledge work, or that we should not do this as academics and researchers. This is still an important task. But it is not enough. Critical theory must do this, but it must also do more. It must also engage with the question of what a realistic alternative to neoliberalism could be, and it must elaborate a realistic political vision in the name of which a critique that is productive and progressive, and not simply moralistic, can be articulated. By realistic, I mean that such an alternative must be sought in the actual relations of production that characterize the contemporary information economy. Zwick’s suggestion that we imagine a commonism of productive consumption as collaborative sharing in the absence of private property and combined with an inclusive model of political determination, collective sovereignty, belonging and justice – and so on – is simply unproductive to my mind. </w:t>
      </w:r>
      <w:r w:rsidRPr="00A355C6">
        <w:rPr>
          <w:b/>
          <w:u w:val="single"/>
        </w:rPr>
        <w:t>We might all agree that an economy of commons that has done away with capitalism might be more desirable</w:t>
      </w:r>
      <w:r w:rsidRPr="00A355C6">
        <w:rPr>
          <w:b/>
          <w:sz w:val="10"/>
        </w:rPr>
        <w:t xml:space="preserve">, </w:t>
      </w:r>
      <w:r w:rsidRPr="00A355C6">
        <w:rPr>
          <w:b/>
          <w:u w:val="single"/>
        </w:rPr>
        <w:t>but the reality is that hybrid forms, like the game modders</w:t>
      </w:r>
      <w:r w:rsidRPr="00A355C6">
        <w:rPr>
          <w:u w:val="single"/>
        </w:rPr>
        <w:t xml:space="preserve"> </w:t>
      </w:r>
      <w:r w:rsidRPr="00A355C6">
        <w:rPr>
          <w:sz w:val="10"/>
        </w:rPr>
        <w:t xml:space="preserve">that Zwick cites, </w:t>
      </w:r>
      <w:r w:rsidRPr="001E0601">
        <w:rPr>
          <w:b/>
          <w:highlight w:val="green"/>
          <w:u w:val="single"/>
        </w:rPr>
        <w:t>where</w:t>
      </w:r>
      <w:r w:rsidRPr="00A355C6">
        <w:rPr>
          <w:b/>
          <w:u w:val="single"/>
        </w:rPr>
        <w:t xml:space="preserve"> a </w:t>
      </w:r>
      <w:r w:rsidRPr="001E0601">
        <w:rPr>
          <w:b/>
          <w:highlight w:val="green"/>
          <w:u w:val="single"/>
        </w:rPr>
        <w:t>an economy of commons co-exists with a capitalist value logic</w:t>
      </w:r>
      <w:r w:rsidRPr="00A355C6">
        <w:rPr>
          <w:b/>
          <w:sz w:val="10"/>
        </w:rPr>
        <w:t>, i</w:t>
      </w:r>
      <w:r w:rsidRPr="00A355C6">
        <w:rPr>
          <w:sz w:val="10"/>
        </w:rPr>
        <w:t>n some form</w:t>
      </w:r>
      <w:r w:rsidRPr="001E0601">
        <w:rPr>
          <w:sz w:val="10"/>
          <w:highlight w:val="green"/>
        </w:rPr>
        <w:t xml:space="preserve">, </w:t>
      </w:r>
      <w:r w:rsidRPr="001E0601">
        <w:rPr>
          <w:b/>
          <w:highlight w:val="green"/>
          <w:u w:val="single"/>
        </w:rPr>
        <w:t>are indeed becoming the norm</w:t>
      </w:r>
      <w:r w:rsidRPr="00A355C6">
        <w:rPr>
          <w:b/>
          <w:sz w:val="10"/>
        </w:rPr>
        <w:t>.</w:t>
      </w:r>
      <w:r w:rsidRPr="00A355C6">
        <w:rPr>
          <w:sz w:val="10"/>
        </w:rPr>
        <w:t xml:space="preserve"> At that point the interesting thing to do is not so much to criticize the enduring capitalist nature of these hybrid forms, but rather to investigate the new forms of politics that they might give rise to. This in no way implies that one does away with conflict and politics. Rather, it implies investigating and understanding the new spaces and discourses through which such a new type of politics can be articulated. In order to do this </w:t>
      </w:r>
      <w:r w:rsidRPr="001E0601">
        <w:rPr>
          <w:b/>
          <w:highlight w:val="green"/>
          <w:u w:val="single"/>
        </w:rPr>
        <w:t xml:space="preserve">we must start with what the </w:t>
      </w:r>
      <w:r w:rsidRPr="001E0601">
        <w:rPr>
          <w:rStyle w:val="Emphasis"/>
          <w:highlight w:val="green"/>
        </w:rPr>
        <w:t>actors</w:t>
      </w:r>
      <w:r w:rsidRPr="001E0601">
        <w:rPr>
          <w:highlight w:val="green"/>
          <w:u w:val="single"/>
        </w:rPr>
        <w:t xml:space="preserve"> in</w:t>
      </w:r>
      <w:r w:rsidRPr="001E0601">
        <w:rPr>
          <w:b/>
          <w:highlight w:val="green"/>
          <w:u w:val="single"/>
        </w:rPr>
        <w:t>volved in these processes actually think themselves. It</w:t>
      </w:r>
      <w:r w:rsidRPr="00A355C6">
        <w:rPr>
          <w:b/>
          <w:u w:val="single"/>
        </w:rPr>
        <w:t xml:space="preserve"> is quite useless to simply deploy existing philosophical perspectives</w:t>
      </w:r>
      <w:r w:rsidRPr="00A355C6">
        <w:rPr>
          <w:b/>
          <w:sz w:val="10"/>
        </w:rPr>
        <w:t xml:space="preserve">, </w:t>
      </w:r>
      <w:r w:rsidRPr="00A355C6">
        <w:rPr>
          <w:b/>
          <w:u w:val="single"/>
        </w:rPr>
        <w:t>or to compare the reality of communicative capitalism to</w:t>
      </w:r>
      <w:r w:rsidRPr="00A355C6">
        <w:rPr>
          <w:u w:val="single"/>
        </w:rPr>
        <w:t xml:space="preserve"> </w:t>
      </w:r>
      <w:r w:rsidRPr="00A355C6">
        <w:rPr>
          <w:rStyle w:val="Emphasis"/>
        </w:rPr>
        <w:t>utopian projections</w:t>
      </w:r>
      <w:r w:rsidRPr="00A355C6">
        <w:rPr>
          <w:u w:val="single"/>
        </w:rPr>
        <w:t xml:space="preserve"> </w:t>
      </w:r>
      <w:r w:rsidRPr="00A355C6">
        <w:rPr>
          <w:b/>
          <w:u w:val="single"/>
        </w:rPr>
        <w:t>of the political visions of last century</w:t>
      </w:r>
      <w:r w:rsidRPr="00A355C6">
        <w:rPr>
          <w:sz w:val="10"/>
        </w:rPr>
        <w:t xml:space="preserve">. Instead we must start with the ‘empirical metaphysics’, to use Bruno Latour’s term, that actually prevail among people engaged in such hybrid practices. We might all want to do away with neoliberalism and the forms of life that it has promoted. But at the same time, </w:t>
      </w:r>
      <w:r w:rsidRPr="00A355C6">
        <w:rPr>
          <w:b/>
          <w:u w:val="single"/>
        </w:rPr>
        <w:t>we all recognize that the neoliberal project has been one of the</w:t>
      </w:r>
      <w:r w:rsidRPr="00A355C6">
        <w:rPr>
          <w:u w:val="single"/>
        </w:rPr>
        <w:t xml:space="preserve"> </w:t>
      </w:r>
      <w:r w:rsidRPr="00A355C6">
        <w:rPr>
          <w:rStyle w:val="Emphasis"/>
        </w:rPr>
        <w:t>most successful projects</w:t>
      </w:r>
      <w:r w:rsidRPr="00A355C6">
        <w:rPr>
          <w:u w:val="single"/>
        </w:rPr>
        <w:t xml:space="preserve"> </w:t>
      </w:r>
      <w:r w:rsidRPr="00A355C6">
        <w:rPr>
          <w:b/>
          <w:u w:val="single"/>
        </w:rPr>
        <w:t>of governmentality since, perhaps, the very project of disciplinary power that Foucault himself described</w:t>
      </w:r>
      <w:r w:rsidRPr="00A355C6">
        <w:rPr>
          <w:u w:val="single"/>
        </w:rPr>
        <w:t>.</w:t>
      </w:r>
      <w:r w:rsidRPr="00A355C6">
        <w:rPr>
          <w:sz w:val="10"/>
        </w:rPr>
        <w:t xml:space="preserve"> Rebus sic stantibus </w:t>
      </w:r>
      <w:r w:rsidRPr="00A355C6">
        <w:rPr>
          <w:rStyle w:val="Emphasis"/>
        </w:rPr>
        <w:t xml:space="preserve">we cannot simply wish it away. </w:t>
      </w:r>
      <w:r w:rsidRPr="00A355C6">
        <w:rPr>
          <w:b/>
          <w:u w:val="single"/>
        </w:rPr>
        <w:t>We need to recognize that people have changed</w:t>
      </w:r>
      <w:r w:rsidRPr="00A355C6">
        <w:rPr>
          <w:b/>
          <w:sz w:val="10"/>
        </w:rPr>
        <w:t xml:space="preserve">, </w:t>
      </w:r>
      <w:r w:rsidRPr="00A355C6">
        <w:rPr>
          <w:b/>
          <w:u w:val="single"/>
        </w:rPr>
        <w:t xml:space="preserve">that </w:t>
      </w:r>
      <w:r w:rsidRPr="001E0601">
        <w:rPr>
          <w:b/>
          <w:highlight w:val="green"/>
          <w:u w:val="single"/>
        </w:rPr>
        <w:t>competitive</w:t>
      </w:r>
      <w:r w:rsidRPr="001E0601">
        <w:rPr>
          <w:highlight w:val="green"/>
          <w:u w:val="single"/>
        </w:rPr>
        <w:t xml:space="preserve"> </w:t>
      </w:r>
      <w:r w:rsidRPr="001E0601">
        <w:rPr>
          <w:rStyle w:val="Emphasis"/>
          <w:highlight w:val="green"/>
        </w:rPr>
        <w:t>individualism</w:t>
      </w:r>
      <w:r w:rsidRPr="001E0601">
        <w:rPr>
          <w:highlight w:val="green"/>
          <w:u w:val="single"/>
        </w:rPr>
        <w:t>,</w:t>
      </w:r>
      <w:r w:rsidRPr="00A355C6">
        <w:rPr>
          <w:u w:val="single"/>
        </w:rPr>
        <w:t xml:space="preserve"> </w:t>
      </w:r>
      <w:r w:rsidRPr="00A355C6">
        <w:rPr>
          <w:b/>
          <w:u w:val="single"/>
        </w:rPr>
        <w:t xml:space="preserve">self-branding and an entrepreneurial mentality are, </w:t>
      </w:r>
      <w:r w:rsidRPr="001E0601">
        <w:rPr>
          <w:b/>
          <w:highlight w:val="green"/>
          <w:u w:val="single"/>
        </w:rPr>
        <w:t>by now, normal features of</w:t>
      </w:r>
      <w:r w:rsidRPr="00A355C6">
        <w:rPr>
          <w:b/>
          <w:u w:val="single"/>
        </w:rPr>
        <w:t xml:space="preserve"> life. The same thing goes for</w:t>
      </w:r>
      <w:r w:rsidRPr="00A355C6">
        <w:rPr>
          <w:sz w:val="10"/>
        </w:rPr>
        <w:t xml:space="preserve"> the popular political </w:t>
      </w:r>
      <w:r w:rsidRPr="00A355C6">
        <w:rPr>
          <w:b/>
          <w:u w:val="single"/>
        </w:rPr>
        <w:t>myths that prevail among advanced knowledge workers</w:t>
      </w:r>
      <w:r w:rsidRPr="00A355C6">
        <w:rPr>
          <w:sz w:val="10"/>
        </w:rPr>
        <w:t xml:space="preserve">, what Zwick calls ‘cyber-utopianism’. We need to recognize that </w:t>
      </w:r>
      <w:r w:rsidRPr="00A355C6">
        <w:rPr>
          <w:b/>
          <w:u w:val="single"/>
        </w:rPr>
        <w:t>notions like peer-to-peer production</w:t>
      </w:r>
      <w:r w:rsidRPr="00A355C6">
        <w:rPr>
          <w:b/>
          <w:sz w:val="10"/>
        </w:rPr>
        <w:t xml:space="preserve">, </w:t>
      </w:r>
      <w:r w:rsidRPr="00A355C6">
        <w:rPr>
          <w:b/>
          <w:u w:val="single"/>
        </w:rPr>
        <w:t>high-tech gift economies</w:t>
      </w:r>
      <w:r w:rsidRPr="00A355C6">
        <w:rPr>
          <w:sz w:val="10"/>
        </w:rPr>
        <w:t xml:space="preserve"> and the like have the power to mobilize the energies of the subjects that are most likely to become the pioneers of a new political vision – </w:t>
      </w:r>
      <w:r w:rsidRPr="00A355C6">
        <w:rPr>
          <w:b/>
          <w:u w:val="single"/>
        </w:rPr>
        <w:t>today’s version of the skilled workers that have taken the lead in most modern political movements</w:t>
      </w:r>
      <w:r w:rsidRPr="00A355C6">
        <w:rPr>
          <w:u w:val="single"/>
        </w:rPr>
        <w:t>.</w:t>
      </w:r>
      <w:r w:rsidRPr="00A355C6">
        <w:rPr>
          <w:sz w:val="10"/>
        </w:rPr>
        <w:t xml:space="preserve"> Even though the social theory that they produce might be shallow and imperfect, and even though they might not have read Marx and Foucault as well as we have, we cannot simply dismiss this vision as a mere ideology to be replaced by our theoretically more refined ideology. Like the relations of production that are emerging in communicative capitalism and the subjectivity of knowledge workers, these myths are part of the raw material with which the Gramscian intellectual must engage in order to articulate new understandings of common sense that are both politically progressive and intuitively attractive to the people that they are supposed to mobilize. In other words, in order to articulate an alternative, we cannot simply dismiss the reality of communicative capitalism and fall back on what remains of the political utopias of last century. </w:t>
      </w:r>
      <w:r w:rsidRPr="00A355C6">
        <w:rPr>
          <w:b/>
          <w:u w:val="single"/>
        </w:rPr>
        <w:t>We need to engage with the reality of neoliberal communicative capitalism</w:t>
      </w:r>
      <w:r w:rsidRPr="00A355C6">
        <w:rPr>
          <w:sz w:val="10"/>
        </w:rPr>
        <w:t xml:space="preserve"> and try to push its dialectic beyond its apolitical present state. We must investigate what the real conditions of production and imagination are and ask ourselves where they might lead. Critical theory needs to become an empirical, and not simply a philosophical, enterprise. </w:t>
      </w:r>
    </w:p>
    <w:p w14:paraId="693F76BA" w14:textId="77777777" w:rsidR="00620DA8" w:rsidRDefault="00620DA8" w:rsidP="00620DA8"/>
    <w:p w14:paraId="42BA9A42" w14:textId="77777777" w:rsidR="00620DA8" w:rsidRDefault="00620DA8" w:rsidP="00620DA8"/>
    <w:p w14:paraId="0BBCA3E8" w14:textId="77777777" w:rsidR="00620DA8" w:rsidRDefault="00620DA8" w:rsidP="00620DA8"/>
    <w:p w14:paraId="5EE8AB29" w14:textId="77777777" w:rsidR="00620DA8" w:rsidRDefault="00620DA8" w:rsidP="00620DA8"/>
    <w:p w14:paraId="1EFB205C" w14:textId="77777777" w:rsidR="00620DA8" w:rsidRDefault="00620DA8" w:rsidP="00620DA8"/>
    <w:p w14:paraId="31DB94F3" w14:textId="77777777" w:rsidR="00620DA8" w:rsidRPr="00620DA8" w:rsidRDefault="00620DA8" w:rsidP="00620DA8"/>
    <w:p w14:paraId="502FA748" w14:textId="744FB242" w:rsidR="00844653" w:rsidRDefault="00844653" w:rsidP="00844653">
      <w:pPr>
        <w:pStyle w:val="Heading1"/>
      </w:pPr>
      <w:r>
        <w:lastRenderedPageBreak/>
        <w:t>Labor AC</w:t>
      </w:r>
    </w:p>
    <w:p w14:paraId="4F31549D" w14:textId="77777777" w:rsidR="00844653" w:rsidRDefault="00844653" w:rsidP="00844653">
      <w:pPr>
        <w:pStyle w:val="Heading2"/>
      </w:pPr>
      <w:r>
        <w:lastRenderedPageBreak/>
        <w:t>AC</w:t>
      </w:r>
    </w:p>
    <w:p w14:paraId="3287F49C" w14:textId="77777777" w:rsidR="00844653" w:rsidRDefault="00844653" w:rsidP="00844653">
      <w:pPr>
        <w:pStyle w:val="Heading3"/>
      </w:pPr>
      <w:r>
        <w:lastRenderedPageBreak/>
        <w:t>Plan</w:t>
      </w:r>
    </w:p>
    <w:p w14:paraId="24BFDBE4" w14:textId="77777777" w:rsidR="00844653" w:rsidRDefault="00844653" w:rsidP="00844653">
      <w:pPr>
        <w:pStyle w:val="Heading4"/>
        <w:rPr>
          <w:bdr w:val="none" w:sz="0" w:space="0" w:color="auto" w:frame="1"/>
          <w:shd w:val="clear" w:color="auto" w:fill="FFFFFF"/>
        </w:rPr>
      </w:pPr>
      <w:r>
        <w:rPr>
          <w:bdr w:val="none" w:sz="0" w:space="0" w:color="auto" w:frame="1"/>
          <w:shd w:val="clear" w:color="auto" w:fill="FFFFFF"/>
        </w:rPr>
        <w:t>Plan:</w:t>
      </w:r>
      <w:r w:rsidRPr="00AE5979">
        <w:rPr>
          <w:bdr w:val="none" w:sz="0" w:space="0" w:color="auto" w:frame="1"/>
          <w:shd w:val="clear" w:color="auto" w:fill="FFFFFF"/>
        </w:rPr>
        <w:t xml:space="preserve"> </w:t>
      </w:r>
      <w:r>
        <w:rPr>
          <w:bdr w:val="none" w:sz="0" w:space="0" w:color="auto" w:frame="1"/>
          <w:shd w:val="clear" w:color="auto" w:fill="FFFFFF"/>
        </w:rPr>
        <w:t>The United States</w:t>
      </w:r>
      <w:r w:rsidRPr="00AE5979">
        <w:rPr>
          <w:bdr w:val="none" w:sz="0" w:space="0" w:color="auto" w:frame="1"/>
          <w:shd w:val="clear" w:color="auto" w:fill="FFFFFF"/>
        </w:rPr>
        <w:t xml:space="preserve"> </w:t>
      </w:r>
      <w:r>
        <w:rPr>
          <w:bdr w:val="none" w:sz="0" w:space="0" w:color="auto" w:frame="1"/>
          <w:shd w:val="clear" w:color="auto" w:fill="FFFFFF"/>
        </w:rPr>
        <w:t>should</w:t>
      </w:r>
      <w:r w:rsidRPr="00AE5979">
        <w:rPr>
          <w:bdr w:val="none" w:sz="0" w:space="0" w:color="auto" w:frame="1"/>
          <w:shd w:val="clear" w:color="auto" w:fill="FFFFFF"/>
        </w:rPr>
        <w:t xml:space="preserve"> recognize an unconditional right of workers</w:t>
      </w:r>
      <w:r>
        <w:rPr>
          <w:bdr w:val="none" w:sz="0" w:space="0" w:color="auto" w:frame="1"/>
          <w:shd w:val="clear" w:color="auto" w:fill="FFFFFF"/>
        </w:rPr>
        <w:t xml:space="preserve"> to </w:t>
      </w:r>
      <w:r w:rsidRPr="00AE5979">
        <w:rPr>
          <w:bdr w:val="none" w:sz="0" w:space="0" w:color="auto" w:frame="1"/>
          <w:shd w:val="clear" w:color="auto" w:fill="FFFFFF"/>
        </w:rPr>
        <w:t>strike.</w:t>
      </w:r>
      <w:r>
        <w:rPr>
          <w:bdr w:val="none" w:sz="0" w:space="0" w:color="auto" w:frame="1"/>
          <w:shd w:val="clear" w:color="auto" w:fill="FFFFFF"/>
        </w:rPr>
        <w:t xml:space="preserve"> </w:t>
      </w:r>
    </w:p>
    <w:p w14:paraId="6F637DC9" w14:textId="77777777" w:rsidR="00844653" w:rsidRDefault="00844653" w:rsidP="00844653"/>
    <w:p w14:paraId="56DD7E8E" w14:textId="77777777" w:rsidR="00844653" w:rsidRDefault="00844653" w:rsidP="00844653">
      <w:pPr>
        <w:pStyle w:val="Heading3"/>
      </w:pPr>
      <w:r w:rsidRPr="00445681">
        <w:lastRenderedPageBreak/>
        <w:t xml:space="preserve">Advantage </w:t>
      </w:r>
      <w:r>
        <w:t>1</w:t>
      </w:r>
      <w:r w:rsidRPr="00445681">
        <w:t xml:space="preserve"> — Workforce</w:t>
      </w:r>
    </w:p>
    <w:p w14:paraId="0A4CF537" w14:textId="77777777" w:rsidR="00844653" w:rsidRPr="004C02E8" w:rsidRDefault="00844653" w:rsidP="00844653">
      <w:pPr>
        <w:pStyle w:val="Heading4"/>
        <w:rPr>
          <w:u w:val="single"/>
        </w:rPr>
      </w:pPr>
      <w:r>
        <w:t xml:space="preserve">Advantage one is the </w:t>
      </w:r>
      <w:r>
        <w:rPr>
          <w:u w:val="single"/>
        </w:rPr>
        <w:t>workforce</w:t>
      </w:r>
    </w:p>
    <w:p w14:paraId="4567FA79" w14:textId="77777777" w:rsidR="00844653" w:rsidRDefault="00844653" w:rsidP="00844653">
      <w:pPr>
        <w:pStyle w:val="Heading4"/>
      </w:pPr>
      <w:r>
        <w:t xml:space="preserve">Labor unrest is </w:t>
      </w:r>
      <w:r w:rsidRPr="00EB51B4">
        <w:rPr>
          <w:u w:val="single"/>
        </w:rPr>
        <w:t>increasing</w:t>
      </w:r>
      <w:r>
        <w:t xml:space="preserve"> and there is </w:t>
      </w:r>
      <w:r w:rsidRPr="00EB51B4">
        <w:rPr>
          <w:u w:val="single"/>
        </w:rPr>
        <w:t>momentum</w:t>
      </w:r>
      <w:r>
        <w:t xml:space="preserve"> to strike, but current laws leave workers powerless. </w:t>
      </w:r>
    </w:p>
    <w:p w14:paraId="4100D657" w14:textId="77777777" w:rsidR="00844653" w:rsidRPr="00FA2192" w:rsidRDefault="00844653" w:rsidP="00844653">
      <w:r w:rsidRPr="00FA2192">
        <w:rPr>
          <w:rStyle w:val="Style13ptBold"/>
        </w:rPr>
        <w:t>Semuels 10/8</w:t>
      </w:r>
      <w:r>
        <w:t xml:space="preserve"> [(Alana, Journalist and currently senior economics correspondent at TIME magazine, previously The Atlantic, The Los Angeles Times, The Boston Globe.) “U.S. Workers Are Realizing It’s the Perfect Time to Go on Strike,” TIME, 10/8/21. </w:t>
      </w:r>
      <w:hyperlink r:id="rId9" w:history="1">
        <w:r w:rsidRPr="003600C8">
          <w:rPr>
            <w:rStyle w:val="Hyperlink"/>
          </w:rPr>
          <w:t>https://time.com/6105109/workers-strike-unemployment/</w:t>
        </w:r>
      </w:hyperlink>
      <w:r>
        <w:t>] RR</w:t>
      </w:r>
    </w:p>
    <w:p w14:paraId="582B8E09" w14:textId="77777777" w:rsidR="00844653" w:rsidRPr="00791E47" w:rsidRDefault="00844653" w:rsidP="00844653">
      <w:pPr>
        <w:rPr>
          <w:rStyle w:val="Emphasis"/>
        </w:rPr>
      </w:pPr>
      <w:r w:rsidRPr="009A63B1">
        <w:rPr>
          <w:rStyle w:val="StyleUnderline"/>
          <w:highlight w:val="green"/>
        </w:rPr>
        <w:t>Thousands of workers</w:t>
      </w:r>
      <w:r w:rsidRPr="00791E47">
        <w:rPr>
          <w:rStyle w:val="StyleUnderline"/>
        </w:rPr>
        <w:t xml:space="preserve"> </w:t>
      </w:r>
      <w:r w:rsidRPr="009A63B1">
        <w:rPr>
          <w:rStyle w:val="StyleUnderline"/>
          <w:highlight w:val="green"/>
        </w:rPr>
        <w:t>have gone on strike</w:t>
      </w:r>
      <w:r w:rsidRPr="00791E47">
        <w:rPr>
          <w:rStyle w:val="StyleUnderline"/>
        </w:rPr>
        <w:t xml:space="preserve"> across the country</w:t>
      </w:r>
      <w:r>
        <w:t xml:space="preserve">, </w:t>
      </w:r>
      <w:r w:rsidRPr="009A63B1">
        <w:rPr>
          <w:rStyle w:val="StyleUnderline"/>
          <w:highlight w:val="green"/>
        </w:rPr>
        <w:t>showing</w:t>
      </w:r>
      <w:r w:rsidRPr="00791E47">
        <w:rPr>
          <w:rStyle w:val="StyleUnderline"/>
        </w:rPr>
        <w:t xml:space="preserve"> their </w:t>
      </w:r>
      <w:r w:rsidRPr="009A63B1">
        <w:rPr>
          <w:rStyle w:val="StyleUnderline"/>
          <w:highlight w:val="green"/>
        </w:rPr>
        <w:t>growing power in a tightening economy</w:t>
      </w:r>
      <w:r>
        <w:t xml:space="preserve">. The leverage U.S. employees have over the people signing their paychecks was amplified in Friday’s jobs report, which showed that </w:t>
      </w:r>
      <w:r w:rsidRPr="00791E47">
        <w:rPr>
          <w:rStyle w:val="StyleUnderline"/>
        </w:rPr>
        <w:t>employers added workers at a much slower-than-expected pace in September.</w:t>
      </w:r>
      <w:r>
        <w:t xml:space="preserve"> The unemployment rate fell 0.4 percentage points during the month, to 4.8 percent, the government said Friday, and wages are continuing to tick up across industries as employers become more desperate to hire and retain workers. </w:t>
      </w:r>
      <w:r w:rsidRPr="007F3273">
        <w:rPr>
          <w:rStyle w:val="StyleUnderline"/>
        </w:rPr>
        <w:t>In the first five days of October</w:t>
      </w:r>
      <w:r w:rsidRPr="007F3273">
        <w:t xml:space="preserve"> alone, </w:t>
      </w:r>
      <w:r w:rsidRPr="007F3273">
        <w:rPr>
          <w:rStyle w:val="StyleUnderline"/>
        </w:rPr>
        <w:t>there were 10 strikes</w:t>
      </w:r>
      <w:r>
        <w:t xml:space="preserve"> in the U.S., </w:t>
      </w:r>
      <w:r w:rsidRPr="00791E47">
        <w:rPr>
          <w:rStyle w:val="StyleUnderline"/>
        </w:rPr>
        <w:t xml:space="preserve">including workers at Kellogg plants in Nebraska, Michigan, Pennsylvania, and Tennessee; school bus drivers in Annapolis, Md.; and janitors at the Denver airport. That doesn’t include the nearly </w:t>
      </w:r>
      <w:r w:rsidRPr="009A63B1">
        <w:rPr>
          <w:rStyle w:val="Emphasis"/>
          <w:highlight w:val="green"/>
        </w:rPr>
        <w:t>60,000 union members</w:t>
      </w:r>
      <w:r w:rsidRPr="009A63B1">
        <w:rPr>
          <w:rStyle w:val="StyleUnderline"/>
          <w:highlight w:val="green"/>
        </w:rPr>
        <w:t xml:space="preserve"> in film</w:t>
      </w:r>
      <w:r w:rsidRPr="00791E47">
        <w:rPr>
          <w:rStyle w:val="StyleUnderline"/>
        </w:rPr>
        <w:t xml:space="preserve"> and television production </w:t>
      </w:r>
      <w:r w:rsidRPr="00574B79">
        <w:rPr>
          <w:rStyle w:val="Emphasis"/>
        </w:rPr>
        <w:t>who</w:t>
      </w:r>
      <w:r w:rsidRPr="00791E47">
        <w:rPr>
          <w:rStyle w:val="Emphasis"/>
        </w:rPr>
        <w:t xml:space="preserve"> </w:t>
      </w:r>
      <w:r w:rsidRPr="009A63B1">
        <w:rPr>
          <w:rStyle w:val="Emphasis"/>
          <w:highlight w:val="green"/>
        </w:rPr>
        <w:t>nearly</w:t>
      </w:r>
      <w:r w:rsidRPr="00791E47">
        <w:rPr>
          <w:rStyle w:val="Emphasis"/>
        </w:rPr>
        <w:t xml:space="preserve"> unanimously </w:t>
      </w:r>
      <w:r w:rsidRPr="009A63B1">
        <w:rPr>
          <w:rStyle w:val="Emphasis"/>
          <w:highlight w:val="green"/>
        </w:rPr>
        <w:t>voted to</w:t>
      </w:r>
      <w:r w:rsidRPr="00574B79">
        <w:rPr>
          <w:rStyle w:val="Emphasis"/>
        </w:rPr>
        <w:t xml:space="preserve"> grant</w:t>
      </w:r>
      <w:r w:rsidRPr="00791E47">
        <w:rPr>
          <w:rStyle w:val="StyleUnderline"/>
        </w:rPr>
        <w:t xml:space="preserve"> their union’s president the authority to call </w:t>
      </w:r>
      <w:r w:rsidRPr="00574B79">
        <w:rPr>
          <w:rStyle w:val="Emphasis"/>
        </w:rPr>
        <w:t xml:space="preserve">a </w:t>
      </w:r>
      <w:r w:rsidRPr="009A63B1">
        <w:rPr>
          <w:rStyle w:val="Emphasis"/>
          <w:highlight w:val="green"/>
        </w:rPr>
        <w:t>strike.</w:t>
      </w:r>
    </w:p>
    <w:p w14:paraId="19F4E595" w14:textId="77777777" w:rsidR="00844653" w:rsidRDefault="00844653" w:rsidP="00844653">
      <w:r>
        <w:t>Jess Deyo is one of nearly 700 nurses who have been on strike as part of the longest healthcare strike in Massachusetts history. For the past seven months, Deyo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w:t>
      </w:r>
    </w:p>
    <w:p w14:paraId="631857B3" w14:textId="77777777" w:rsidR="00844653" w:rsidRPr="0031710D" w:rsidRDefault="00844653" w:rsidP="00844653">
      <w:r w:rsidRPr="0031710D">
        <w:t>Most of these strikes aren’t counted by the federal government, which in the 1980s started only tracking strikes that involved 1,000 or more workers and that lasted one full shift or longer. There have only been 11 of those so far this year, according to government data, at places like Volvo Trucks and Nabisco.</w:t>
      </w:r>
    </w:p>
    <w:p w14:paraId="37E94E50" w14:textId="77777777" w:rsidR="00844653" w:rsidRPr="00001004" w:rsidRDefault="00844653" w:rsidP="00844653">
      <w:pPr>
        <w:rPr>
          <w:rStyle w:val="StyleUnderline"/>
        </w:rPr>
      </w:pPr>
      <w:r>
        <w:t xml:space="preserve">But academics at </w:t>
      </w:r>
      <w:r w:rsidRPr="00001004">
        <w:rPr>
          <w:rStyle w:val="StyleUnderline"/>
        </w:rPr>
        <w:t>Cornell University launched a strike database</w:t>
      </w:r>
      <w:r>
        <w:t xml:space="preserve"> on May 1 that uses social media and Google alerts </w:t>
      </w:r>
      <w:r w:rsidRPr="00001004">
        <w:rPr>
          <w:rStyle w:val="StyleUnderline"/>
        </w:rPr>
        <w:t>to keep track of all the strikes and protests happening in the U.</w:t>
      </w:r>
      <w:r>
        <w:t xml:space="preserve">S., even if they involve just a few workers. </w:t>
      </w:r>
      <w:r w:rsidRPr="00001004">
        <w:rPr>
          <w:rStyle w:val="StyleUnderline"/>
        </w:rPr>
        <w:t xml:space="preserve">The </w:t>
      </w:r>
      <w:r w:rsidRPr="009A63B1">
        <w:rPr>
          <w:rStyle w:val="StyleUnderline"/>
          <w:highlight w:val="green"/>
        </w:rPr>
        <w:t>data</w:t>
      </w:r>
      <w:r w:rsidRPr="00001004">
        <w:rPr>
          <w:rStyle w:val="StyleUnderline"/>
        </w:rPr>
        <w:t xml:space="preserve">base </w:t>
      </w:r>
      <w:r w:rsidRPr="009A63B1">
        <w:rPr>
          <w:rStyle w:val="StyleUnderline"/>
          <w:highlight w:val="green"/>
        </w:rPr>
        <w:t>shows</w:t>
      </w:r>
      <w:r w:rsidRPr="00001004">
        <w:rPr>
          <w:rStyle w:val="StyleUnderline"/>
        </w:rPr>
        <w:t xml:space="preserve"> a picture of </w:t>
      </w:r>
      <w:r w:rsidRPr="009A63B1">
        <w:rPr>
          <w:rStyle w:val="Emphasis"/>
          <w:highlight w:val="green"/>
        </w:rPr>
        <w:t>growing worker activism</w:t>
      </w:r>
      <w:r w:rsidRPr="00574B79">
        <w:rPr>
          <w:rStyle w:val="StyleUnderline"/>
        </w:rPr>
        <w:t>, of small</w:t>
      </w:r>
      <w:r w:rsidRPr="00001004">
        <w:rPr>
          <w:rStyle w:val="StyleUnderline"/>
        </w:rPr>
        <w:t xml:space="preserve"> actions that tell a story of how people at workplaces small and large are feeling after 19 months of a global pandemic,</w:t>
      </w:r>
      <w:r>
        <w:t xml:space="preserve"> says Johnnie Kallas, a PhD student who is the director of Cornell’s Labor Action Tracker. It has documented 169 strikes so far in 2021. “</w:t>
      </w:r>
      <w:r w:rsidRPr="009A63B1">
        <w:rPr>
          <w:rStyle w:val="Emphasis"/>
          <w:highlight w:val="green"/>
        </w:rPr>
        <w:t>Workers are fed up with low pay and understaffing</w:t>
      </w:r>
      <w:r w:rsidRPr="00001004">
        <w:rPr>
          <w:rStyle w:val="StyleUnderline"/>
        </w:rPr>
        <w:t xml:space="preserve">, and they have more labor market leverage with employers needing to hire right now,” he </w:t>
      </w:r>
      <w:r w:rsidRPr="00574B79">
        <w:rPr>
          <w:rStyle w:val="StyleUnderline"/>
        </w:rPr>
        <w:t xml:space="preserve">says. </w:t>
      </w:r>
      <w:r w:rsidRPr="009A63B1">
        <w:rPr>
          <w:rStyle w:val="StyleUnderline"/>
          <w:highlight w:val="green"/>
        </w:rPr>
        <w:t>“You are seeing</w:t>
      </w:r>
      <w:r w:rsidRPr="00574B79">
        <w:rPr>
          <w:rStyle w:val="StyleUnderline"/>
        </w:rPr>
        <w:t xml:space="preserve"> a little bit </w:t>
      </w:r>
      <w:r w:rsidRPr="009A63B1">
        <w:rPr>
          <w:rStyle w:val="Emphasis"/>
          <w:highlight w:val="green"/>
        </w:rPr>
        <w:t>more labor unrest.”</w:t>
      </w:r>
    </w:p>
    <w:p w14:paraId="0C6E1634" w14:textId="77777777" w:rsidR="00844653" w:rsidRPr="00E17072" w:rsidRDefault="00844653" w:rsidP="00844653">
      <w:pPr>
        <w:rPr>
          <w:rStyle w:val="StyleUnderline"/>
        </w:rPr>
      </w:pPr>
      <w:r>
        <w:t xml:space="preserve">Of course, </w:t>
      </w:r>
      <w:r w:rsidRPr="007F3273">
        <w:rPr>
          <w:rStyle w:val="StyleUnderline"/>
        </w:rPr>
        <w:t xml:space="preserve">compared to half a century ago, there still aren’t many strikes in the U.S. </w:t>
      </w:r>
      <w:r w:rsidRPr="007F3273">
        <w:rPr>
          <w:rStyle w:val="Emphasis"/>
        </w:rPr>
        <w:t>There were 5,716 strikes in 1971 alone,</w:t>
      </w:r>
      <w:r>
        <w:t xml:space="preserve"> according to government data from when the government tracked smaller strikes. And </w:t>
      </w:r>
      <w:r w:rsidRPr="00E17072">
        <w:rPr>
          <w:rStyle w:val="StyleUnderline"/>
        </w:rPr>
        <w:t>the share of unionized workers in the U.S. is near an all-time low, with just 12.1% of workers represented by unions last year.</w:t>
      </w:r>
    </w:p>
    <w:p w14:paraId="765672C6" w14:textId="77777777" w:rsidR="00844653" w:rsidRPr="0031710D" w:rsidRDefault="00844653" w:rsidP="00844653">
      <w:r w:rsidRPr="0031710D">
        <w:t xml:space="preserve">But the activism comes at a time when approval of labor unions—even among Republicans—is trending upwards—and when a low unemployment rate is giving leverage to workers who have long put up with poor conditions and pay. A Gallup poll released in the beginning of July showed that 68% of Americans approve of labor unions, higher than it had been in years and up significantly from </w:t>
      </w:r>
      <w:r w:rsidRPr="0031710D">
        <w:lastRenderedPageBreak/>
        <w:t>the 48% approval in 2009 during the throes of the Great Recession. The poll also showed that 47% of Republicans said they approved of unions—the highest share since 2003</w:t>
      </w:r>
      <w:r>
        <w:t>—</w:t>
      </w:r>
      <w:r w:rsidRPr="0031710D">
        <w:t>and that 90% of Democrats did.</w:t>
      </w:r>
    </w:p>
    <w:p w14:paraId="6D7E045F" w14:textId="77777777" w:rsidR="00844653" w:rsidRDefault="00844653" w:rsidP="00844653">
      <w:r>
        <w:t>Greater income inequality, more strikes</w:t>
      </w:r>
    </w:p>
    <w:p w14:paraId="167AA6D4" w14:textId="77777777" w:rsidR="00844653" w:rsidRPr="00914C7B" w:rsidRDefault="00844653" w:rsidP="00844653">
      <w:pPr>
        <w:rPr>
          <w:rStyle w:val="StyleUnderline"/>
        </w:rPr>
      </w:pPr>
      <w:r w:rsidRPr="0031710D">
        <w:t xml:space="preserve">Part of the </w:t>
      </w:r>
      <w:r w:rsidRPr="0031710D">
        <w:rPr>
          <w:rStyle w:val="StyleUnderline"/>
        </w:rPr>
        <w:t xml:space="preserve">support of unions </w:t>
      </w:r>
      <w:r w:rsidRPr="0031710D">
        <w:t xml:space="preserve">and organizing may </w:t>
      </w:r>
      <w:r w:rsidRPr="0031710D">
        <w:rPr>
          <w:rStyle w:val="StyleUnderline"/>
        </w:rPr>
        <w:t>come from Americans’ discontent with growing inequality</w:t>
      </w:r>
      <w:r w:rsidRPr="0031710D">
        <w:t xml:space="preserve">, much as inequality a century ago galvanized a labor movement then, says Tom Kochan, a professor of work and employment research at MIT. </w:t>
      </w:r>
      <w:r w:rsidRPr="0031710D">
        <w:rPr>
          <w:rStyle w:val="StyleUnderline"/>
        </w:rPr>
        <w:t>There are a growing number of billionaires in America</w:t>
      </w:r>
      <w:r w:rsidRPr="0031710D">
        <w:t>–708</w:t>
      </w:r>
      <w:r>
        <w:t xml:space="preserve"> as of August—with a net worth of $4.7 trillion as of August 17. </w:t>
      </w:r>
      <w:r w:rsidRPr="00914C7B">
        <w:rPr>
          <w:rStyle w:val="StyleUnderline"/>
        </w:rPr>
        <w:t>That’s more than the total net worth of the bottom 50% of Americans.</w:t>
      </w:r>
    </w:p>
    <w:p w14:paraId="7A5EBF4C" w14:textId="77777777" w:rsidR="00844653" w:rsidRDefault="00844653" w:rsidP="00844653">
      <w:r>
        <w:t>“I think the accumulated effects of the loss of good jobs in manufacturing, stagnant wages, growing inequality, and the growing disparity between executives and managers and the workforce—all of that is fueling increases in organizing,” he says.</w:t>
      </w:r>
    </w:p>
    <w:p w14:paraId="1FDDADDD" w14:textId="77777777" w:rsidR="00844653" w:rsidRDefault="00844653" w:rsidP="00844653">
      <w:r>
        <w:t>Some of this labor activism was happening before the pandemic, Kochan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w:t>
      </w:r>
    </w:p>
    <w:p w14:paraId="1663B674" w14:textId="77777777" w:rsidR="00844653" w:rsidRDefault="00844653" w:rsidP="00844653">
      <w:r>
        <w:t>The year 2019 saw 25 work stoppages involving 1,000 or more workers, the most since 2001. In 2017, 48% of non-unionized workers said they would vote to join a union if given the chance, higher than the share who said that in 1995 (32%) and 1977 (33%), according to Kochan’s research.</w:t>
      </w:r>
    </w:p>
    <w:p w14:paraId="0A5B3857" w14:textId="77777777" w:rsidR="00844653" w:rsidRDefault="00844653" w:rsidP="00844653">
      <w:r w:rsidRPr="00574B79">
        <w:rPr>
          <w:rStyle w:val="StyleUnderline"/>
        </w:rPr>
        <w:t>The pandemic worsened working conditions for thousands of workers</w:t>
      </w:r>
      <w:r w:rsidRPr="00574B79">
        <w:t xml:space="preserve"> like Deyo. Kellogg workers at a plant in Battle Creek, Mich., told the local news that they were lauded as heroes for </w:t>
      </w:r>
      <w:r w:rsidRPr="00574B79">
        <w:rPr>
          <w:rStyle w:val="StyleUnderline"/>
        </w:rPr>
        <w:t>working 16 hour days, seven days a week during the pandemic</w:t>
      </w:r>
      <w:r w:rsidRPr="00574B79">
        <w:t xml:space="preserve">, </w:t>
      </w:r>
      <w:r w:rsidRPr="00574B79">
        <w:rPr>
          <w:rStyle w:val="StyleUnderline"/>
        </w:rPr>
        <w:t>and</w:t>
      </w:r>
      <w:r w:rsidRPr="00574B79">
        <w:t xml:space="preserve"> rather than reward them, </w:t>
      </w:r>
      <w:r w:rsidRPr="00574B79">
        <w:rPr>
          <w:rStyle w:val="StyleUnderline"/>
        </w:rPr>
        <w:t>the company recently decided to offshore some of their jobs</w:t>
      </w:r>
      <w:r w:rsidRPr="00574B79">
        <w:t>. They went on strike on Oct. 5. Musicians at the San Antonio Symphony say they voluntarily accepted an 80% pay cut last season, and that the symphony then proposed</w:t>
      </w:r>
      <w:r>
        <w:t xml:space="preserve"> first to permanently cut their pay by 50% and then to cut the number of full-time members from 72 to 42. They went on strike on Sept. 27.</w:t>
      </w:r>
    </w:p>
    <w:p w14:paraId="688D1DEC" w14:textId="77777777" w:rsidR="00844653" w:rsidRDefault="00844653" w:rsidP="00844653">
      <w:r>
        <w:t>Do strikes work?</w:t>
      </w:r>
    </w:p>
    <w:p w14:paraId="08C1C90B" w14:textId="77777777" w:rsidR="00844653" w:rsidRPr="00574B79" w:rsidRDefault="00844653" w:rsidP="00844653">
      <w:r>
        <w:t xml:space="preserve">For their </w:t>
      </w:r>
      <w:r w:rsidRPr="00574B79">
        <w:t>part, employers say that they’re being fair, and that workers are being unreasonable. Kellogg provides workers with benefits and compensation that are among the industry’s best, a company spokesman, Kris Bahner, said in a statement. The company says it has not proposed moving any jobs from the Ready to Eat Cereal plants, which are the plants where the workers are striking, as part of negotiations.</w:t>
      </w:r>
    </w:p>
    <w:p w14:paraId="0D4A6A77" w14:textId="77777777" w:rsidR="00844653" w:rsidRPr="00574B79" w:rsidRDefault="00844653" w:rsidP="00844653">
      <w:r w:rsidRPr="00574B79">
        <w:t>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w:t>
      </w:r>
    </w:p>
    <w:p w14:paraId="7AE304EF" w14:textId="77777777" w:rsidR="00844653" w:rsidRDefault="00844653" w:rsidP="00844653">
      <w:r w:rsidRPr="00574B79">
        <w:t>Carolyn Jackson, the CEO of St. Vincent’s, where Deyo and hundreds of other nurses are striking,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w:t>
      </w:r>
      <w:r>
        <w:t>, she says. Ryan says the hospital announced it was hiring 100 permanent replacement nurses in May during a COVID-19 surge, and that the striking nurses are insisting on getting their old positions back.</w:t>
      </w:r>
    </w:p>
    <w:p w14:paraId="72413D62" w14:textId="77777777" w:rsidR="00844653" w:rsidRPr="00574B79" w:rsidRDefault="00844653" w:rsidP="00844653">
      <w:pPr>
        <w:rPr>
          <w:rStyle w:val="StyleUnderline"/>
        </w:rPr>
      </w:pPr>
      <w:r>
        <w:t xml:space="preserve">That the hospital is not budging speaks to the fact that </w:t>
      </w:r>
      <w:r w:rsidRPr="009A63B1">
        <w:rPr>
          <w:rStyle w:val="Emphasis"/>
          <w:highlight w:val="green"/>
        </w:rPr>
        <w:t xml:space="preserve">despite </w:t>
      </w:r>
      <w:r w:rsidRPr="007F3273">
        <w:rPr>
          <w:rStyle w:val="Emphasis"/>
        </w:rPr>
        <w:t>this increase in</w:t>
      </w:r>
      <w:r w:rsidRPr="00574B79">
        <w:rPr>
          <w:rStyle w:val="Emphasis"/>
        </w:rPr>
        <w:t xml:space="preserve"> worker </w:t>
      </w:r>
      <w:r w:rsidRPr="009A63B1">
        <w:rPr>
          <w:rStyle w:val="Emphasis"/>
          <w:highlight w:val="green"/>
        </w:rPr>
        <w:t>activism, workers may not gain</w:t>
      </w:r>
      <w:r w:rsidRPr="00574B79">
        <w:rPr>
          <w:rStyle w:val="Emphasis"/>
        </w:rPr>
        <w:t xml:space="preserve"> much </w:t>
      </w:r>
      <w:r w:rsidRPr="009A63B1">
        <w:rPr>
          <w:rStyle w:val="Emphasis"/>
          <w:highlight w:val="green"/>
        </w:rPr>
        <w:t>more power in the long run.</w:t>
      </w:r>
      <w:r w:rsidRPr="00574B79">
        <w:rPr>
          <w:rStyle w:val="StyleUnderline"/>
        </w:rPr>
        <w:t xml:space="preserve"> Over the last 40 years, </w:t>
      </w:r>
      <w:r w:rsidRPr="009A63B1">
        <w:rPr>
          <w:rStyle w:val="Emphasis"/>
          <w:highlight w:val="green"/>
        </w:rPr>
        <w:t>the government has made it</w:t>
      </w:r>
      <w:r w:rsidRPr="00574B79">
        <w:rPr>
          <w:rStyle w:val="Emphasis"/>
        </w:rPr>
        <w:t xml:space="preserve"> much </w:t>
      </w:r>
      <w:r w:rsidRPr="009A63B1">
        <w:rPr>
          <w:rStyle w:val="Emphasis"/>
          <w:highlight w:val="green"/>
        </w:rPr>
        <w:t>more difficult for workers to</w:t>
      </w:r>
      <w:r w:rsidRPr="00574B79">
        <w:rPr>
          <w:rStyle w:val="StyleUnderline"/>
        </w:rPr>
        <w:t xml:space="preserve"> both form unions and to </w:t>
      </w:r>
      <w:r w:rsidRPr="009A63B1">
        <w:rPr>
          <w:rStyle w:val="Emphasis"/>
          <w:highlight w:val="green"/>
        </w:rPr>
        <w:t>strike</w:t>
      </w:r>
      <w:r>
        <w:t xml:space="preserve">, says Heidi Shierholz, the president of the Economic Policy Institute, a progressive think tank. </w:t>
      </w:r>
      <w:r w:rsidRPr="009A63B1">
        <w:rPr>
          <w:rStyle w:val="StyleUnderline"/>
          <w:highlight w:val="green"/>
        </w:rPr>
        <w:t>Amazon was able to</w:t>
      </w:r>
      <w:r w:rsidRPr="00574B79">
        <w:rPr>
          <w:rStyle w:val="StyleUnderline"/>
        </w:rPr>
        <w:t xml:space="preserve"> effectively </w:t>
      </w:r>
      <w:r w:rsidRPr="009A63B1">
        <w:rPr>
          <w:rStyle w:val="StyleUnderline"/>
          <w:highlight w:val="green"/>
        </w:rPr>
        <w:t xml:space="preserve">interfere in a union vote </w:t>
      </w:r>
      <w:r w:rsidRPr="007F3273">
        <w:rPr>
          <w:rStyle w:val="StyleUnderline"/>
        </w:rPr>
        <w:t>among its workers</w:t>
      </w:r>
      <w:r w:rsidRPr="00574B79">
        <w:rPr>
          <w:rStyle w:val="StyleUnderline"/>
        </w:rPr>
        <w:t xml:space="preserve"> this spring, she says, </w:t>
      </w:r>
      <w:r w:rsidRPr="009A63B1">
        <w:rPr>
          <w:rStyle w:val="StyleUnderline"/>
          <w:highlight w:val="green"/>
        </w:rPr>
        <w:t>preventing the union from succeeding.</w:t>
      </w:r>
    </w:p>
    <w:p w14:paraId="4BDCBC7B" w14:textId="77777777" w:rsidR="00844653" w:rsidRDefault="00844653" w:rsidP="00844653">
      <w:r>
        <w:t xml:space="preserve">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 </w:t>
      </w:r>
      <w:r w:rsidRPr="007F3273">
        <w:rPr>
          <w:rStyle w:val="StyleUnderline"/>
        </w:rPr>
        <w:t xml:space="preserve">Labor has support at </w:t>
      </w:r>
      <w:r w:rsidRPr="007F3273">
        <w:rPr>
          <w:rStyle w:val="StyleUnderline"/>
        </w:rPr>
        <w:lastRenderedPageBreak/>
        <w:t>the state and local levels</w:t>
      </w:r>
      <w: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And in January, New York City Mayor Bill de Blasio signed a bill that forbids fast food restaurants from firing workers unless the employer has just cause, making New York City the first jurisdiction in the country that essentially ended at-will employment.</w:t>
      </w:r>
    </w:p>
    <w:p w14:paraId="6E379977" w14:textId="77777777" w:rsidR="00844653" w:rsidRDefault="00844653" w:rsidP="00844653">
      <w:r w:rsidRPr="009A63B1">
        <w:rPr>
          <w:rStyle w:val="StyleUnderline"/>
          <w:highlight w:val="green"/>
        </w:rPr>
        <w:t>But</w:t>
      </w:r>
      <w:r w:rsidRPr="00914C7B">
        <w:rPr>
          <w:rStyle w:val="StyleUnderline"/>
        </w:rPr>
        <w:t xml:space="preserve"> even </w:t>
      </w:r>
      <w:r w:rsidRPr="009A63B1">
        <w:rPr>
          <w:rStyle w:val="StyleUnderline"/>
          <w:highlight w:val="green"/>
        </w:rPr>
        <w:t xml:space="preserve">that support may not </w:t>
      </w:r>
      <w:r w:rsidRPr="00975D87">
        <w:rPr>
          <w:rStyle w:val="StyleUnderline"/>
        </w:rPr>
        <w:t xml:space="preserve">be enough to </w:t>
      </w:r>
      <w:r w:rsidRPr="009A63B1">
        <w:rPr>
          <w:rStyle w:val="StyleUnderline"/>
          <w:highlight w:val="green"/>
        </w:rPr>
        <w:t>force</w:t>
      </w:r>
      <w:r w:rsidRPr="00914C7B">
        <w:rPr>
          <w:rStyle w:val="StyleUnderline"/>
        </w:rPr>
        <w:t xml:space="preserve"> a </w:t>
      </w:r>
      <w:r w:rsidRPr="009A63B1">
        <w:rPr>
          <w:rStyle w:val="StyleUnderline"/>
          <w:highlight w:val="green"/>
        </w:rPr>
        <w:t>widespread change of working conditions</w:t>
      </w:r>
      <w:r w:rsidRPr="00914C7B">
        <w:rPr>
          <w:rStyle w:val="StyleUnderline"/>
        </w:rPr>
        <w:t xml:space="preserve"> in an </w:t>
      </w:r>
      <w:r w:rsidRPr="00574B79">
        <w:rPr>
          <w:rStyle w:val="StyleUnderline"/>
        </w:rPr>
        <w:t>economy where employees haven’t had much leverage since before the Great Recession, or earlier. Even some of</w:t>
      </w:r>
      <w:r w:rsidRPr="00914C7B">
        <w:rPr>
          <w:rStyle w:val="StyleUnderline"/>
        </w:rPr>
        <w:t xml:space="preserve"> the </w:t>
      </w:r>
      <w:r w:rsidRPr="009A63B1">
        <w:rPr>
          <w:rStyle w:val="Emphasis"/>
          <w:highlight w:val="green"/>
        </w:rPr>
        <w:t>recent strikes haven’t led to workers’ desired outcomes.</w:t>
      </w:r>
      <w:r w:rsidRPr="00574B79">
        <w:t xml:space="preserve"> </w:t>
      </w:r>
      <w:r>
        <w:t xml:space="preserve">A five-week Nabisco strike recently ended with many of workers’ demands met, for instance, but </w:t>
      </w:r>
      <w:r w:rsidRPr="00914C7B">
        <w:rPr>
          <w:rStyle w:val="StyleUnderline"/>
        </w:rPr>
        <w:t>the company still won the ability to pay weekend workers less than they do currently</w:t>
      </w:r>
      <w:r>
        <w:t>.</w:t>
      </w:r>
    </w:p>
    <w:p w14:paraId="660761D0" w14:textId="77777777" w:rsidR="00844653" w:rsidRDefault="00844653" w:rsidP="00844653">
      <w:r>
        <w:t>As for Jess Deyo and the Worcester nurses, many have been forced to move on. After Deyo’s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better and she finally feels respected. But she makes $13 less an hour.</w:t>
      </w:r>
    </w:p>
    <w:p w14:paraId="444064DE" w14:textId="77777777" w:rsidR="00844653" w:rsidRDefault="00844653" w:rsidP="00844653">
      <w:pPr>
        <w:pStyle w:val="Heading4"/>
      </w:pPr>
      <w:r>
        <w:t xml:space="preserve">Strikes are key to </w:t>
      </w:r>
      <w:r w:rsidRPr="00DC794B">
        <w:t>revitalizing</w:t>
      </w:r>
      <w:r>
        <w:t xml:space="preserve"> </w:t>
      </w:r>
      <w:r w:rsidRPr="00DC794B">
        <w:rPr>
          <w:u w:val="single"/>
        </w:rPr>
        <w:t>labor unions</w:t>
      </w:r>
      <w:r>
        <w:rPr>
          <w:u w:val="single"/>
        </w:rPr>
        <w:t>.</w:t>
      </w:r>
      <w:r>
        <w:t xml:space="preserve"> </w:t>
      </w:r>
    </w:p>
    <w:p w14:paraId="756A7F99" w14:textId="77777777" w:rsidR="00844653" w:rsidRPr="00E67753" w:rsidRDefault="00844653" w:rsidP="00844653">
      <w:r w:rsidRPr="00E67753">
        <w:rPr>
          <w:rStyle w:val="Style13ptBold"/>
        </w:rPr>
        <w:t>Bahn 19</w:t>
      </w:r>
      <w:r>
        <w:t xml:space="preserve"> [(Kate, </w:t>
      </w:r>
      <w:r w:rsidRPr="00E67753">
        <w:t>the director of labor market policy and interim chief economist at the Washington Center for Equitable Growth</w:t>
      </w:r>
      <w:r>
        <w:t>) “</w:t>
      </w:r>
      <w:r w:rsidRPr="00E67753">
        <w:t>The once and future role of strikes in ensuring U.S. worker power</w:t>
      </w:r>
      <w:r>
        <w:t xml:space="preserve">” Washington Center for Equitable Growth, 8/29/19. </w:t>
      </w:r>
      <w:r w:rsidRPr="0031710D">
        <w:t>https://equitablegrowth.org/the-once-and-future-role-of-strikes-in-ensuring-u-s-worker-power/</w:t>
      </w:r>
      <w:r>
        <w:t xml:space="preserve">] RR </w:t>
      </w:r>
    </w:p>
    <w:p w14:paraId="11AE0074" w14:textId="77777777" w:rsidR="00844653" w:rsidRPr="00E67753" w:rsidRDefault="00844653" w:rsidP="00844653">
      <w:pPr>
        <w:rPr>
          <w:rStyle w:val="StyleUnderline"/>
        </w:rPr>
      </w:pPr>
      <w:r>
        <w:t xml:space="preserve">At the same time, there is an increasing consensus today that </w:t>
      </w:r>
      <w:r w:rsidRPr="009A63B1">
        <w:rPr>
          <w:rStyle w:val="Emphasis"/>
          <w:highlight w:val="green"/>
        </w:rPr>
        <w:t xml:space="preserve">unions </w:t>
      </w:r>
      <w:r w:rsidRPr="00E67753">
        <w:rPr>
          <w:rStyle w:val="Emphasis"/>
        </w:rPr>
        <w:t xml:space="preserve">are a positive force for </w:t>
      </w:r>
      <w:r w:rsidRPr="009A63B1">
        <w:rPr>
          <w:rStyle w:val="Emphasis"/>
          <w:highlight w:val="green"/>
        </w:rPr>
        <w:t>increas</w:t>
      </w:r>
      <w:r w:rsidRPr="00E67753">
        <w:rPr>
          <w:rStyle w:val="Emphasis"/>
        </w:rPr>
        <w:t xml:space="preserve">ing </w:t>
      </w:r>
      <w:r w:rsidRPr="009A63B1">
        <w:rPr>
          <w:rStyle w:val="Emphasis"/>
          <w:highlight w:val="green"/>
        </w:rPr>
        <w:t>worker power and balanc</w:t>
      </w:r>
      <w:r w:rsidRPr="00E67753">
        <w:rPr>
          <w:rStyle w:val="Emphasis"/>
        </w:rPr>
        <w:t>ing</w:t>
      </w:r>
      <w:r w:rsidRPr="009A63B1">
        <w:rPr>
          <w:rStyle w:val="Emphasis"/>
          <w:highlight w:val="green"/>
        </w:rPr>
        <w:t xml:space="preserve"> against economic inequality</w:t>
      </w:r>
      <w:r>
        <w:t xml:space="preserve">. In polling of support for unions and specific aspects of collective bargaining, Equitable Growth grantee Alex Hertel-Fernandez of Columbia University, along with William Kimball and Thomas Kochan of the Massachusetts Institute of Technology, find that </w:t>
      </w:r>
      <w:r w:rsidRPr="00E67753">
        <w:rPr>
          <w:rStyle w:val="StyleUnderline"/>
        </w:rPr>
        <w:t>support for unions has grown overall, with nearly half of U.S. workers</w:t>
      </w:r>
      <w:r>
        <w:t xml:space="preserve"> in 2018 </w:t>
      </w:r>
      <w:r w:rsidRPr="00E67753">
        <w:rPr>
          <w:rStyle w:val="StyleUnderline"/>
        </w:rPr>
        <w:t>saying they would vote for a union if given the opportunity</w:t>
      </w:r>
      <w:r>
        <w:t xml:space="preserve">. This is a significant increase from one-third of workers supporting unionization in 1995. According to </w:t>
      </w:r>
      <w:r w:rsidRPr="0031710D">
        <w:t xml:space="preserve">their research, </w:t>
      </w:r>
      <w:r w:rsidRPr="0031710D">
        <w:rPr>
          <w:rStyle w:val="StyleUnderline"/>
        </w:rPr>
        <w:t>workers primarily value unions’ role in collective bargaining and ensuring access to benefits such as healthcare, retirement, and unemployment insu</w:t>
      </w:r>
      <w:r w:rsidRPr="00E67753">
        <w:rPr>
          <w:rStyle w:val="StyleUnderline"/>
        </w:rPr>
        <w:t>rance.</w:t>
      </w:r>
    </w:p>
    <w:p w14:paraId="5B541CF5" w14:textId="77777777" w:rsidR="00844653" w:rsidRPr="00E67753" w:rsidRDefault="00844653" w:rsidP="00844653">
      <w:pPr>
        <w:rPr>
          <w:rStyle w:val="StyleUnderline"/>
        </w:rPr>
      </w:pPr>
      <w:r w:rsidRPr="009A63B1">
        <w:rPr>
          <w:rStyle w:val="Emphasis"/>
          <w:highlight w:val="green"/>
        </w:rPr>
        <w:t>Strikes have</w:t>
      </w:r>
      <w:r w:rsidRPr="0031710D">
        <w:rPr>
          <w:rStyle w:val="Emphasis"/>
        </w:rPr>
        <w:t xml:space="preserve"> historically </w:t>
      </w:r>
      <w:r w:rsidRPr="009A63B1">
        <w:rPr>
          <w:rStyle w:val="Emphasis"/>
          <w:highlight w:val="green"/>
        </w:rPr>
        <w:t>been</w:t>
      </w:r>
      <w:r w:rsidRPr="0031710D">
        <w:rPr>
          <w:rStyle w:val="Emphasis"/>
        </w:rPr>
        <w:t xml:space="preserve"> one of </w:t>
      </w:r>
      <w:r w:rsidRPr="009A63B1">
        <w:rPr>
          <w:rStyle w:val="Emphasis"/>
          <w:highlight w:val="green"/>
        </w:rPr>
        <w:t>the strongest tools used by unions to ensure</w:t>
      </w:r>
      <w:r w:rsidRPr="0031710D">
        <w:rPr>
          <w:rStyle w:val="Emphasis"/>
        </w:rPr>
        <w:t xml:space="preserve"> they have power to engage in </w:t>
      </w:r>
      <w:r w:rsidRPr="009A63B1">
        <w:rPr>
          <w:rStyle w:val="Emphasis"/>
          <w:highlight w:val="green"/>
        </w:rPr>
        <w:t>collective bargaining.</w:t>
      </w:r>
      <w:r w:rsidRPr="0031710D">
        <w:t xml:space="preserve"> </w:t>
      </w:r>
      <w:r>
        <w:t xml:space="preserve">But striking was viewed as a negative attribute in the survey done by Hertel-Fernandez, Kimball, and Kochan. Yet, </w:t>
      </w:r>
      <w:r w:rsidRPr="00E67753">
        <w:rPr>
          <w:rStyle w:val="StyleUnderline"/>
        </w:rPr>
        <w:t>when they presented workers with the hypothetical choice of a union exercising strike power with other attributes of unions, such as collective bargaining, support increased.</w:t>
      </w:r>
    </w:p>
    <w:p w14:paraId="44E7D365" w14:textId="77777777" w:rsidR="00844653" w:rsidRDefault="00844653" w:rsidP="00844653">
      <w:r>
        <w:t xml:space="preserve">But strikes, of course, do not take place in a bubble. </w:t>
      </w:r>
      <w:r w:rsidRPr="00E67753">
        <w:rPr>
          <w:rStyle w:val="StyleUnderline"/>
        </w:rPr>
        <w:t xml:space="preserve">The wider climate of </w:t>
      </w:r>
      <w:r w:rsidRPr="009A63B1">
        <w:rPr>
          <w:rStyle w:val="StyleUnderline"/>
          <w:highlight w:val="green"/>
        </w:rPr>
        <w:t xml:space="preserve">worker </w:t>
      </w:r>
      <w:r w:rsidRPr="00E67753">
        <w:rPr>
          <w:rStyle w:val="StyleUnderline"/>
        </w:rPr>
        <w:t xml:space="preserve">bargaining power and </w:t>
      </w:r>
      <w:r w:rsidRPr="009A63B1">
        <w:rPr>
          <w:rStyle w:val="StyleUnderline"/>
          <w:highlight w:val="green"/>
        </w:rPr>
        <w:t>institutions</w:t>
      </w:r>
      <w:r w:rsidRPr="00E67753">
        <w:rPr>
          <w:rStyle w:val="StyleUnderline"/>
        </w:rPr>
        <w:t xml:space="preserve"> </w:t>
      </w:r>
      <w:r w:rsidRPr="009A63B1">
        <w:rPr>
          <w:rStyle w:val="StyleUnderline"/>
          <w:highlight w:val="green"/>
        </w:rPr>
        <w:t>that support labor organizing</w:t>
      </w:r>
      <w:r w:rsidRPr="00E67753">
        <w:rPr>
          <w:rStyle w:val="StyleUnderline"/>
        </w:rPr>
        <w:t xml:space="preserve"> </w:t>
      </w:r>
      <w:r w:rsidRPr="009A63B1">
        <w:rPr>
          <w:rStyle w:val="StyleUnderline"/>
          <w:highlight w:val="green"/>
        </w:rPr>
        <w:t>plays a role in making</w:t>
      </w:r>
      <w:r w:rsidRPr="00E67753">
        <w:rPr>
          <w:rStyle w:val="StyleUnderline"/>
        </w:rPr>
        <w:t xml:space="preserve"> </w:t>
      </w:r>
      <w:r w:rsidRPr="009A63B1">
        <w:rPr>
          <w:rStyle w:val="StyleUnderline"/>
          <w:highlight w:val="green"/>
        </w:rPr>
        <w:t>this</w:t>
      </w:r>
      <w:r w:rsidRPr="00E67753">
        <w:rPr>
          <w:rStyle w:val="StyleUnderline"/>
        </w:rPr>
        <w:t xml:space="preserve"> historically crucial </w:t>
      </w:r>
      <w:r w:rsidRPr="009A63B1">
        <w:rPr>
          <w:rStyle w:val="StyleUnderline"/>
          <w:highlight w:val="green"/>
        </w:rPr>
        <w:t>tool effective again</w:t>
      </w:r>
      <w:r w:rsidRPr="00E67753">
        <w:rPr>
          <w:rStyle w:val="StyleUnderline"/>
        </w:rPr>
        <w:t>. So, too, does the power of employers to resist these organizing efforts</w:t>
      </w:r>
      <w:r>
        <w:t xml:space="preserve"> when the labor market lacks competition </w:t>
      </w:r>
      <w:r w:rsidRPr="00E67753">
        <w:rPr>
          <w:rStyle w:val="StyleUnderline"/>
        </w:rPr>
        <w:t>that would increase worker bargaining power.</w:t>
      </w:r>
    </w:p>
    <w:p w14:paraId="0CA5B538" w14:textId="77777777" w:rsidR="00844653" w:rsidRDefault="00844653" w:rsidP="00844653">
      <w:pPr>
        <w:pStyle w:val="Heading4"/>
      </w:pPr>
      <w:r>
        <w:t>Labor shortages now are because of low wages— unions reverse that by allowing for bargaining.</w:t>
      </w:r>
    </w:p>
    <w:p w14:paraId="4C25CB8F" w14:textId="77777777" w:rsidR="00844653" w:rsidRPr="007F3273" w:rsidRDefault="00844653" w:rsidP="00844653">
      <w:r>
        <w:rPr>
          <w:rStyle w:val="Style13ptBold"/>
        </w:rPr>
        <w:t xml:space="preserve">Lopezlira &amp; Jacobs 9/3 </w:t>
      </w:r>
      <w:r w:rsidRPr="007F3273">
        <w:t>[(Enrique, is the director of the Low-Wage Work program at the UC Berkeley Labor Center. He is a labor economist, directing and conducting research on how policies affect working families, with a particular focus on how these policies impact racial and gender equity.</w:t>
      </w:r>
      <w:r>
        <w:t xml:space="preserve"> Doctorate in Economics from Howard University</w:t>
      </w:r>
      <w:r w:rsidRPr="007F3273">
        <w:t xml:space="preserve">) (Ken, the chair of the University of California, Berkeley Center for Labor Research and Education, where he has been a labor specialist since 2002.) “Don’t Mistake the </w:t>
      </w:r>
      <w:r w:rsidRPr="007F3273">
        <w:lastRenderedPageBreak/>
        <w:t xml:space="preserve">Disappointing Jobs Numbers for a Labor Shortage,” Barron’s, 9/3/21. </w:t>
      </w:r>
      <w:hyperlink r:id="rId10" w:history="1">
        <w:r w:rsidRPr="007F3273">
          <w:rPr>
            <w:rStyle w:val="Hyperlink"/>
          </w:rPr>
          <w:t>https://www.barrons.com/articles/dont-mistake-the-disappointing-jobs-numbers-for-a-labor-shortage-51630698151</w:t>
        </w:r>
      </w:hyperlink>
      <w:r w:rsidRPr="007F3273">
        <w:t>] RR</w:t>
      </w:r>
    </w:p>
    <w:p w14:paraId="60FEF8DA" w14:textId="77777777" w:rsidR="00844653" w:rsidRPr="007F3273" w:rsidRDefault="00844653" w:rsidP="00844653">
      <w:pPr>
        <w:rPr>
          <w:rStyle w:val="StyleUnderline"/>
        </w:rPr>
      </w:pPr>
      <w:r>
        <w:t>Today’s jobs report shows a complicated picture for workers</w:t>
      </w:r>
      <w:r w:rsidRPr="007F3273">
        <w:rPr>
          <w:rStyle w:val="StyleUnderline"/>
        </w:rPr>
        <w:t>. The economy added only 235,000</w:t>
      </w:r>
      <w:r>
        <w:t xml:space="preserve"> jobs in August, </w:t>
      </w:r>
      <w:r w:rsidRPr="007F3273">
        <w:rPr>
          <w:rStyle w:val="StyleUnderline"/>
        </w:rPr>
        <w:t>despite near-record vacancies</w:t>
      </w:r>
      <w:r>
        <w:t xml:space="preserve">, while hourly wages grew faster than expected. </w:t>
      </w:r>
      <w:r w:rsidRPr="007F3273">
        <w:rPr>
          <w:rStyle w:val="StyleUnderline"/>
        </w:rPr>
        <w:t>But hold off a moment before calling it a labor shortage.</w:t>
      </w:r>
    </w:p>
    <w:p w14:paraId="309D9D1C" w14:textId="77777777" w:rsidR="00844653" w:rsidRPr="007F3273" w:rsidRDefault="00844653" w:rsidP="00844653">
      <w:pPr>
        <w:rPr>
          <w:rStyle w:val="StyleUnderline"/>
        </w:rPr>
      </w:pPr>
      <w:r>
        <w:t xml:space="preserve">Yes, </w:t>
      </w:r>
      <w:r w:rsidRPr="007F3273">
        <w:rPr>
          <w:rStyle w:val="StyleUnderline"/>
        </w:rPr>
        <w:t xml:space="preserve">some </w:t>
      </w:r>
      <w:r w:rsidRPr="007F3273">
        <w:rPr>
          <w:rStyle w:val="StyleUnderline"/>
          <w:highlight w:val="green"/>
        </w:rPr>
        <w:t>employers are</w:t>
      </w:r>
      <w:r w:rsidRPr="007F3273">
        <w:rPr>
          <w:rStyle w:val="StyleUnderline"/>
        </w:rPr>
        <w:t xml:space="preserve"> </w:t>
      </w:r>
      <w:r w:rsidRPr="007F3273">
        <w:rPr>
          <w:rStyle w:val="StyleUnderline"/>
          <w:highlight w:val="green"/>
        </w:rPr>
        <w:t>experiencing difficulty filling jobs</w:t>
      </w:r>
      <w:r w:rsidRPr="007F3273">
        <w:rPr>
          <w:rStyle w:val="StyleUnderline"/>
        </w:rPr>
        <w:t xml:space="preserve"> as the economy begins to recover from the effects of the pandemic</w:t>
      </w:r>
      <w:r>
        <w:t xml:space="preserve">. </w:t>
      </w:r>
      <w:r w:rsidRPr="007F3273">
        <w:rPr>
          <w:rStyle w:val="StyleUnderline"/>
        </w:rPr>
        <w:t>But this alone is just one part of the picture</w:t>
      </w:r>
      <w:r>
        <w:t xml:space="preserve">. </w:t>
      </w:r>
      <w:r w:rsidRPr="007F3273">
        <w:rPr>
          <w:rStyle w:val="StyleUnderline"/>
        </w:rPr>
        <w:t xml:space="preserve">A labor shortage means there aren’t enough workers, and that is simply not the current case. While </w:t>
      </w:r>
      <w:r w:rsidRPr="0075291B">
        <w:rPr>
          <w:rStyle w:val="StyleUnderline"/>
        </w:rPr>
        <w:t>there are plenty of workers available</w:t>
      </w:r>
      <w:r w:rsidRPr="007F3273">
        <w:rPr>
          <w:rStyle w:val="StyleUnderline"/>
        </w:rPr>
        <w:t xml:space="preserve">, there are far fewer available, willing, and able to work at the current wages being offered. </w:t>
      </w:r>
      <w:r w:rsidRPr="007F3273">
        <w:rPr>
          <w:rStyle w:val="Emphasis"/>
        </w:rPr>
        <w:t xml:space="preserve">In other words, it isn’t that demand for workers is too high, </w:t>
      </w:r>
      <w:r w:rsidRPr="007F3273">
        <w:rPr>
          <w:rStyle w:val="Emphasis"/>
          <w:highlight w:val="green"/>
        </w:rPr>
        <w:t>it’s that</w:t>
      </w:r>
      <w:r w:rsidRPr="007F3273">
        <w:rPr>
          <w:rStyle w:val="Emphasis"/>
        </w:rPr>
        <w:t xml:space="preserve"> </w:t>
      </w:r>
      <w:r w:rsidRPr="007F3273">
        <w:rPr>
          <w:rStyle w:val="Emphasis"/>
          <w:highlight w:val="green"/>
        </w:rPr>
        <w:t>wages are too low</w:t>
      </w:r>
      <w:r w:rsidRPr="007F3273">
        <w:rPr>
          <w:rStyle w:val="StyleUnderline"/>
          <w:highlight w:val="green"/>
        </w:rPr>
        <w:t>.</w:t>
      </w:r>
    </w:p>
    <w:p w14:paraId="29A113D0" w14:textId="77777777" w:rsidR="00844653" w:rsidRPr="007F3273" w:rsidRDefault="00844653" w:rsidP="00844653">
      <w:pPr>
        <w:rPr>
          <w:rStyle w:val="Emphasis"/>
        </w:rPr>
      </w:pPr>
      <w:r w:rsidRPr="007F3273">
        <w:t>While it is true that wages have increased recently</w:t>
      </w:r>
      <w:r>
        <w:t xml:space="preserve"> for some workers, </w:t>
      </w:r>
      <w:r w:rsidRPr="007F3273">
        <w:rPr>
          <w:rStyle w:val="StyleUnderline"/>
        </w:rPr>
        <w:t>it would be incorrect</w:t>
      </w:r>
      <w:r>
        <w:t xml:space="preserve"> to believe that </w:t>
      </w:r>
      <w:r w:rsidRPr="007F3273">
        <w:rPr>
          <w:rStyle w:val="StyleUnderline"/>
        </w:rPr>
        <w:t>all workers</w:t>
      </w:r>
      <w:r>
        <w:t xml:space="preserve"> </w:t>
      </w:r>
      <w:r w:rsidRPr="007F3273">
        <w:rPr>
          <w:rStyle w:val="StyleUnderline"/>
        </w:rPr>
        <w:t>now enjoy higher wages and greater bargaining power with employers</w:t>
      </w:r>
      <w:r>
        <w:t xml:space="preserve">. Unfortunately, the truth is </w:t>
      </w:r>
      <w:r w:rsidRPr="007F3273">
        <w:rPr>
          <w:rStyle w:val="Emphasis"/>
          <w:highlight w:val="green"/>
        </w:rPr>
        <w:t>millions of workers</w:t>
      </w:r>
      <w:r w:rsidRPr="007F3273">
        <w:rPr>
          <w:rStyle w:val="Emphasis"/>
        </w:rPr>
        <w:t xml:space="preserve"> continue to </w:t>
      </w:r>
      <w:r w:rsidRPr="007F3273">
        <w:rPr>
          <w:rStyle w:val="Emphasis"/>
          <w:highlight w:val="green"/>
        </w:rPr>
        <w:t>earn low wages</w:t>
      </w:r>
      <w:r w:rsidRPr="007F3273">
        <w:rPr>
          <w:rStyle w:val="Emphasis"/>
        </w:rPr>
        <w:t xml:space="preserve"> that make it nearly impossible for them to make ends meet.</w:t>
      </w:r>
    </w:p>
    <w:p w14:paraId="2381E7D5" w14:textId="77777777" w:rsidR="00844653" w:rsidRPr="007F3273" w:rsidRDefault="00844653" w:rsidP="00844653">
      <w:pPr>
        <w:rPr>
          <w:rStyle w:val="StyleUnderline"/>
        </w:rPr>
      </w:pPr>
      <w:r w:rsidRPr="0075291B">
        <w:rPr>
          <w:rStyle w:val="StyleUnderline"/>
        </w:rPr>
        <w:t>The pandemic</w:t>
      </w:r>
      <w:r w:rsidRPr="007F3273">
        <w:rPr>
          <w:rStyle w:val="StyleUnderline"/>
        </w:rPr>
        <w:t xml:space="preserve"> has </w:t>
      </w:r>
      <w:r w:rsidRPr="0075291B">
        <w:rPr>
          <w:rStyle w:val="StyleUnderline"/>
        </w:rPr>
        <w:t>made the economic situation</w:t>
      </w:r>
      <w:r w:rsidRPr="007F3273">
        <w:rPr>
          <w:rStyle w:val="StyleUnderline"/>
        </w:rPr>
        <w:t xml:space="preserve"> for low-wage workers </w:t>
      </w:r>
      <w:r w:rsidRPr="0075291B">
        <w:rPr>
          <w:rStyle w:val="StyleUnderline"/>
        </w:rPr>
        <w:t>more dire</w:t>
      </w:r>
      <w:r>
        <w:t xml:space="preserve">, but </w:t>
      </w:r>
      <w:r w:rsidRPr="007F3273">
        <w:rPr>
          <w:rStyle w:val="StyleUnderline"/>
        </w:rPr>
        <w:t>typical workers’ pay has been growing very slowly over the last 40 years</w:t>
      </w:r>
      <w:r>
        <w:t xml:space="preserve">. </w:t>
      </w:r>
      <w:r w:rsidRPr="007F3273">
        <w:rPr>
          <w:rStyle w:val="StyleUnderline"/>
        </w:rPr>
        <w:t>Economic theory</w:t>
      </w:r>
      <w:r>
        <w:t xml:space="preserve"> </w:t>
      </w:r>
      <w:r w:rsidRPr="007F3273">
        <w:rPr>
          <w:rStyle w:val="StyleUnderline"/>
        </w:rPr>
        <w:t xml:space="preserve">states </w:t>
      </w:r>
      <w:r w:rsidRPr="004C02E8">
        <w:rPr>
          <w:rStyle w:val="StyleUnderline"/>
        </w:rPr>
        <w:t>wages are tied to productivity</w:t>
      </w:r>
      <w:r w:rsidRPr="004C02E8">
        <w:t>,</w:t>
      </w:r>
      <w:r>
        <w:t xml:space="preserve"> but this is only in theory. The reality is that </w:t>
      </w:r>
      <w:r w:rsidRPr="007F3273">
        <w:rPr>
          <w:rStyle w:val="StyleUnderline"/>
        </w:rPr>
        <w:t xml:space="preserve">since 1979 </w:t>
      </w:r>
      <w:r w:rsidRPr="007F3273">
        <w:rPr>
          <w:rStyle w:val="Emphasis"/>
          <w:highlight w:val="green"/>
        </w:rPr>
        <w:t>the gap between pay and worker productivity</w:t>
      </w:r>
      <w:r w:rsidRPr="007F3273">
        <w:rPr>
          <w:rStyle w:val="Emphasis"/>
        </w:rPr>
        <w:t xml:space="preserve"> has </w:t>
      </w:r>
      <w:r w:rsidRPr="007F3273">
        <w:rPr>
          <w:rStyle w:val="Emphasis"/>
          <w:highlight w:val="green"/>
        </w:rPr>
        <w:t>widened significantly</w:t>
      </w:r>
      <w:r>
        <w:t xml:space="preserve">, with productivity growing 62% over this period, while wages only grew by 18%. But if </w:t>
      </w:r>
      <w:r w:rsidRPr="007F3273">
        <w:rPr>
          <w:rStyle w:val="StyleUnderline"/>
        </w:rPr>
        <w:t>workers are more productive than ever before</w:t>
      </w:r>
      <w:r>
        <w:t xml:space="preserve">, why have they received few of the benefits of this increased productivity? The answer is that </w:t>
      </w:r>
      <w:r w:rsidRPr="007F3273">
        <w:rPr>
          <w:rStyle w:val="StyleUnderline"/>
        </w:rPr>
        <w:t>a greater share of the gains are going to those at the top</w:t>
      </w:r>
      <w:r>
        <w:t xml:space="preserve">—through higher salaries at the high end of the income distribution, as well as ever-larger corporate profits. And this has been made even worse by the pandemic, during which the net worth of </w:t>
      </w:r>
      <w:r w:rsidRPr="007F3273">
        <w:rPr>
          <w:rStyle w:val="StyleUnderline"/>
        </w:rPr>
        <w:t>billionaires in the U.S. increased by $1 trillion</w:t>
      </w:r>
      <w:r>
        <w:t xml:space="preserve"> at the same time that </w:t>
      </w:r>
      <w:r w:rsidRPr="007F3273">
        <w:rPr>
          <w:rStyle w:val="StyleUnderline"/>
        </w:rPr>
        <w:t>20 million workers lost their jobs.</w:t>
      </w:r>
    </w:p>
    <w:p w14:paraId="49A7A4FA" w14:textId="77777777" w:rsidR="00844653" w:rsidRDefault="00844653" w:rsidP="00844653">
      <w:r>
        <w:t>Summer 2021 has seen some welcomed wage growth at the middle and bottom of the wage distribution. In terms of industries, the highest wage growth has been in leisure and hospitality (in restaurants and bars, for instance), which traditionally pays some of the lowest wages, and which saw the largest wage drops when Covid-19 hit.</w:t>
      </w:r>
    </w:p>
    <w:p w14:paraId="3F70F96A" w14:textId="77777777" w:rsidR="00844653" w:rsidRDefault="00844653" w:rsidP="00844653">
      <w:r w:rsidRPr="007F3273">
        <w:rPr>
          <w:rStyle w:val="StyleUnderline"/>
          <w:highlight w:val="green"/>
        </w:rPr>
        <w:t>Even with</w:t>
      </w:r>
      <w:r w:rsidRPr="007F3273">
        <w:rPr>
          <w:rStyle w:val="StyleUnderline"/>
        </w:rPr>
        <w:t xml:space="preserve"> these </w:t>
      </w:r>
      <w:r w:rsidRPr="007F3273">
        <w:rPr>
          <w:rStyle w:val="StyleUnderline"/>
          <w:highlight w:val="green"/>
        </w:rPr>
        <w:t>wage increases</w:t>
      </w:r>
      <w:r w:rsidRPr="007F3273">
        <w:rPr>
          <w:highlight w:val="green"/>
        </w:rPr>
        <w:t>,</w:t>
      </w:r>
      <w:r>
        <w:t xml:space="preserve"> real </w:t>
      </w:r>
      <w:r w:rsidRPr="007F3273">
        <w:rPr>
          <w:rStyle w:val="StyleUnderline"/>
        </w:rPr>
        <w:t>wages for these service-sector workers have rebounded only to prepandemic trends</w:t>
      </w:r>
      <w:r>
        <w:t xml:space="preserve">. </w:t>
      </w:r>
      <w:r w:rsidRPr="007F3273">
        <w:rPr>
          <w:rStyle w:val="StyleUnderline"/>
        </w:rPr>
        <w:t>For worker</w:t>
      </w:r>
      <w:r>
        <w:t xml:space="preserve">s in these sectors </w:t>
      </w:r>
      <w:r w:rsidRPr="007F3273">
        <w:rPr>
          <w:rStyle w:val="StyleUnderline"/>
        </w:rPr>
        <w:t>to experience real</w:t>
      </w:r>
      <w:r>
        <w:t xml:space="preserve"> </w:t>
      </w:r>
      <w:r w:rsidRPr="007F3273">
        <w:rPr>
          <w:rStyle w:val="StyleUnderline"/>
        </w:rPr>
        <w:t>improvements in earnings</w:t>
      </w:r>
      <w:r w:rsidRPr="007F3273">
        <w:rPr>
          <w:rStyle w:val="Emphasis"/>
        </w:rPr>
        <w:t xml:space="preserve">, </w:t>
      </w:r>
      <w:r w:rsidRPr="007F3273">
        <w:rPr>
          <w:rStyle w:val="Emphasis"/>
          <w:highlight w:val="green"/>
        </w:rPr>
        <w:t>wages need to grow even further</w:t>
      </w:r>
      <w:r>
        <w:t>. However, there is no guarantee that the recent wage growth will last, let alone that further increases will materialize.</w:t>
      </w:r>
    </w:p>
    <w:p w14:paraId="6C1D353E" w14:textId="77777777" w:rsidR="00844653" w:rsidRDefault="00844653" w:rsidP="00844653">
      <w:r>
        <w:t>One way to help ensure a strong wage floor is by increasing the federal minimum wage, which has been stuck at $7.25 an hour since 2009. Twenty-nine 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w:t>
      </w:r>
    </w:p>
    <w:p w14:paraId="37906E48" w14:textId="77777777" w:rsidR="00844653" w:rsidRPr="007F3273" w:rsidRDefault="00844653" w:rsidP="00844653">
      <w:pPr>
        <w:rPr>
          <w:rStyle w:val="StyleUnderline"/>
        </w:rPr>
      </w:pPr>
      <w:r>
        <w:t xml:space="preserve">While the </w:t>
      </w:r>
      <w:r w:rsidRPr="007F3273">
        <w:rPr>
          <w:rStyle w:val="StyleUnderline"/>
        </w:rPr>
        <w:t>minimum wage raises the floor, more is needed to improve wages and working conditions for the rest of America’s workers</w:t>
      </w:r>
      <w:r>
        <w:t xml:space="preserve">. Central to achieving a broad-based improvement in pay is enabling workers who wish to do so to form unions and engage in collective bargaining. Unions have been shown to improve not just wages and benefits, but also to reduce socioeconomic disparities. </w:t>
      </w:r>
      <w:r w:rsidRPr="007F3273">
        <w:rPr>
          <w:rStyle w:val="StyleUnderline"/>
          <w:highlight w:val="green"/>
        </w:rPr>
        <w:t>Unions raise wages</w:t>
      </w:r>
      <w:r w:rsidRPr="007F3273">
        <w:rPr>
          <w:rStyle w:val="StyleUnderline"/>
        </w:rPr>
        <w:t xml:space="preserve"> </w:t>
      </w:r>
      <w:r w:rsidRPr="007F3273">
        <w:rPr>
          <w:rStyle w:val="StyleUnderline"/>
          <w:highlight w:val="green"/>
        </w:rPr>
        <w:t>and increase access to benefits</w:t>
      </w:r>
      <w:r w:rsidRPr="007F3273">
        <w:rPr>
          <w:rStyle w:val="StyleUnderline"/>
        </w:rPr>
        <w:t xml:space="preserve"> for all workers, with the largest gains for those who earn the least in nonunion workplaces:</w:t>
      </w:r>
      <w:r>
        <w:t xml:space="preserve"> </w:t>
      </w:r>
      <w:r>
        <w:lastRenderedPageBreak/>
        <w:t xml:space="preserve">women and workers of color. Unions don’t only benefit their members. </w:t>
      </w:r>
      <w:r w:rsidRPr="007F3273">
        <w:rPr>
          <w:rStyle w:val="Emphasis"/>
          <w:highlight w:val="green"/>
        </w:rPr>
        <w:t>When more workers</w:t>
      </w:r>
      <w:r w:rsidRPr="007F3273">
        <w:rPr>
          <w:rStyle w:val="Emphasis"/>
        </w:rPr>
        <w:t xml:space="preserve"> in an industry </w:t>
      </w:r>
      <w:r w:rsidRPr="007F3273">
        <w:rPr>
          <w:rStyle w:val="Emphasis"/>
          <w:highlight w:val="green"/>
        </w:rPr>
        <w:t>are unionized</w:t>
      </w:r>
      <w:r w:rsidRPr="007F3273">
        <w:rPr>
          <w:rStyle w:val="Emphasis"/>
        </w:rPr>
        <w:t xml:space="preserve">, </w:t>
      </w:r>
      <w:r w:rsidRPr="007F3273">
        <w:rPr>
          <w:rStyle w:val="Emphasis"/>
          <w:highlight w:val="green"/>
        </w:rPr>
        <w:t>pay rises</w:t>
      </w:r>
      <w:r w:rsidRPr="007F3273">
        <w:rPr>
          <w:rStyle w:val="Emphasis"/>
        </w:rPr>
        <w:t xml:space="preserve"> </w:t>
      </w:r>
      <w:r w:rsidRPr="007F3273">
        <w:rPr>
          <w:rStyle w:val="Emphasis"/>
          <w:highlight w:val="green"/>
        </w:rPr>
        <w:t>across the industry</w:t>
      </w:r>
      <w:r w:rsidRPr="007F3273">
        <w:rPr>
          <w:rStyle w:val="StyleUnderline"/>
        </w:rPr>
        <w:t>.</w:t>
      </w:r>
    </w:p>
    <w:p w14:paraId="3AE38338" w14:textId="77777777" w:rsidR="00844653" w:rsidRDefault="00844653" w:rsidP="00844653">
      <w:r w:rsidRPr="007F3273">
        <w:rPr>
          <w:rStyle w:val="StyleUnderline"/>
          <w:highlight w:val="green"/>
        </w:rPr>
        <w:t>Unions</w:t>
      </w:r>
      <w:r w:rsidRPr="007F3273">
        <w:rPr>
          <w:rStyle w:val="StyleUnderline"/>
        </w:rPr>
        <w:t xml:space="preserve"> also </w:t>
      </w:r>
      <w:r w:rsidRPr="007F3273">
        <w:rPr>
          <w:rStyle w:val="StyleUnderline"/>
          <w:highlight w:val="green"/>
        </w:rPr>
        <w:t>play an important role in</w:t>
      </w:r>
      <w:r w:rsidRPr="007F3273">
        <w:rPr>
          <w:rStyle w:val="StyleUnderline"/>
        </w:rPr>
        <w:t xml:space="preserve"> promoting worker </w:t>
      </w:r>
      <w:r w:rsidRPr="007F3273">
        <w:rPr>
          <w:rStyle w:val="StyleUnderline"/>
          <w:highlight w:val="green"/>
        </w:rPr>
        <w:t>health and safety.</w:t>
      </w:r>
      <w:r>
        <w:t xml:space="preserve"> As the Covid-19 crisis began, unionized workers were more likely to have access to personal protective equipment and paid sick days. Throughout the crisis, </w:t>
      </w:r>
      <w:r w:rsidRPr="007F3273">
        <w:rPr>
          <w:rStyle w:val="StyleUnderline"/>
        </w:rPr>
        <w:t>unions fought for strong worker protections</w:t>
      </w:r>
      <w:r>
        <w:t xml:space="preserve"> on the job to reduce the spread of Covid-19 and to get the economy going again.</w:t>
      </w:r>
    </w:p>
    <w:p w14:paraId="452DC4A0" w14:textId="77777777" w:rsidR="00844653" w:rsidRDefault="00844653" w:rsidP="00844653">
      <w:r w:rsidRPr="007F3273">
        <w:rPr>
          <w:rStyle w:val="Emphasis"/>
        </w:rPr>
        <w:t xml:space="preserve">While support for unions is high, </w:t>
      </w:r>
      <w:r w:rsidRPr="007F3273">
        <w:rPr>
          <w:rStyle w:val="Emphasis"/>
          <w:highlight w:val="green"/>
        </w:rPr>
        <w:t>America’s labor laws</w:t>
      </w:r>
      <w:r w:rsidRPr="007F3273">
        <w:rPr>
          <w:rStyle w:val="Emphasis"/>
        </w:rPr>
        <w:t xml:space="preserve"> </w:t>
      </w:r>
      <w:r w:rsidRPr="007F3273">
        <w:rPr>
          <w:rStyle w:val="Emphasis"/>
          <w:highlight w:val="green"/>
        </w:rPr>
        <w:t xml:space="preserve">make it </w:t>
      </w:r>
      <w:r w:rsidRPr="007F3273">
        <w:rPr>
          <w:rStyle w:val="Emphasis"/>
        </w:rPr>
        <w:t>extremely</w:t>
      </w:r>
      <w:r w:rsidRPr="007F3273">
        <w:rPr>
          <w:rStyle w:val="Emphasis"/>
          <w:highlight w:val="green"/>
        </w:rPr>
        <w:t xml:space="preserve"> difficult for workers to </w:t>
      </w:r>
      <w:r w:rsidRPr="007F3273">
        <w:rPr>
          <w:rStyle w:val="Emphasis"/>
        </w:rPr>
        <w:t xml:space="preserve">organize and </w:t>
      </w:r>
      <w:r w:rsidRPr="007F3273">
        <w:rPr>
          <w:rStyle w:val="Emphasis"/>
          <w:highlight w:val="green"/>
        </w:rPr>
        <w:t>win collective</w:t>
      </w:r>
      <w:r w:rsidRPr="007F3273">
        <w:rPr>
          <w:rStyle w:val="Emphasis"/>
        </w:rPr>
        <w:t xml:space="preserve"> </w:t>
      </w:r>
      <w:r w:rsidRPr="007F3273">
        <w:rPr>
          <w:rStyle w:val="Emphasis"/>
          <w:highlight w:val="green"/>
        </w:rPr>
        <w:t>bargaining</w:t>
      </w:r>
      <w:r>
        <w:t xml:space="preserve">. In just one egregious example, currently </w:t>
      </w:r>
      <w:r w:rsidRPr="007F3273">
        <w:rPr>
          <w:rStyle w:val="StyleUnderline"/>
        </w:rPr>
        <w:t>if an employer violates the National Labor Relations Act, there are no financial penalties</w:t>
      </w:r>
      <w:r>
        <w:t>. The Protecting the Right to Organize Act (PRO Act), which has now passed the House of Representatives and is waiting to be heard in the Senate, would change that. The PRO Act would create stronger remedies, expand bargaining rights, and put the decision over whether or not to join a union in the hands of the workers, where it belongs.</w:t>
      </w:r>
    </w:p>
    <w:p w14:paraId="07DCFA55" w14:textId="77777777" w:rsidR="00844653" w:rsidRDefault="00844653" w:rsidP="00844653">
      <w:r>
        <w:t>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w:t>
      </w:r>
    </w:p>
    <w:p w14:paraId="437C37F1" w14:textId="77777777" w:rsidR="00844653" w:rsidRPr="007F3273" w:rsidRDefault="00844653" w:rsidP="00844653">
      <w:r w:rsidRPr="007F3273">
        <w:rPr>
          <w:rStyle w:val="StyleUnderline"/>
        </w:rPr>
        <w:t>These structural and legal factors provide an important roadmap for us to ensure a robust and sustainable recovery that works for all Americans</w:t>
      </w:r>
      <w:r>
        <w:t>. Whether wage increases for the majority of workers continue depends on the decisions we make as a society.</w:t>
      </w:r>
    </w:p>
    <w:p w14:paraId="0F7AE0B6" w14:textId="77777777" w:rsidR="00844653" w:rsidRDefault="00844653" w:rsidP="00844653">
      <w:pPr>
        <w:pStyle w:val="Heading4"/>
      </w:pPr>
      <w:r>
        <w:t xml:space="preserve">Industrial workforce shortages are happening now— Covid and inability to compete. </w:t>
      </w:r>
    </w:p>
    <w:p w14:paraId="780B5685" w14:textId="77777777" w:rsidR="00844653" w:rsidRPr="00D31E01" w:rsidRDefault="00844653" w:rsidP="00844653">
      <w:r>
        <w:rPr>
          <w:rStyle w:val="Style13ptBold"/>
        </w:rPr>
        <w:t xml:space="preserve">Scull and Stone 8/28 </w:t>
      </w:r>
      <w:r w:rsidRPr="00D31E01">
        <w:t xml:space="preserve">[(John, an associate in the Philadelphia, Pennsylvania, office of Jackson Lewis P.C. His practice focuses on representing employers in workplace law matters, including preventive advice and counseling.) (James, a principal of the Cleveland, Ohio, office of Jackson Lewis P.C. From the opening of the office in 2006 until early 2020, Jim served as office managing principal in Cleveland. At that time, he stepped down to focus on his busy practice and increased task force activities within practice groups and serving as co-leader of the firm’s Manufacturing industry group.) “Manufacturing Labor Shortage: Cultivating Skilled Labor By Engaging Local Communities,” JDSupra, 8/28/21. </w:t>
      </w:r>
      <w:hyperlink r:id="rId11" w:history="1">
        <w:r w:rsidRPr="00D31E01">
          <w:rPr>
            <w:rStyle w:val="Hyperlink"/>
          </w:rPr>
          <w:t>https://www.jdsupra.com/legalnews/manufacturing-labor-shortage-1463687/</w:t>
        </w:r>
      </w:hyperlink>
      <w:r w:rsidRPr="00D31E01">
        <w:t>] RR</w:t>
      </w:r>
    </w:p>
    <w:p w14:paraId="66031331" w14:textId="77777777" w:rsidR="00844653" w:rsidRDefault="00844653" w:rsidP="00844653">
      <w:r w:rsidRPr="00D31E01">
        <w:rPr>
          <w:rStyle w:val="StyleUnderline"/>
        </w:rPr>
        <w:t xml:space="preserve">The worker </w:t>
      </w:r>
      <w:r w:rsidRPr="00D31E01">
        <w:rPr>
          <w:rStyle w:val="StyleUnderline"/>
          <w:highlight w:val="green"/>
        </w:rPr>
        <w:t>shortage in manufacturing has been exacerbated by</w:t>
      </w:r>
      <w:r w:rsidRPr="00D31E01">
        <w:rPr>
          <w:rStyle w:val="StyleUnderline"/>
        </w:rPr>
        <w:t xml:space="preserve"> the 2020 </w:t>
      </w:r>
      <w:r w:rsidRPr="00D31E01">
        <w:rPr>
          <w:rStyle w:val="StyleUnderline"/>
          <w:highlight w:val="green"/>
        </w:rPr>
        <w:t>COVID</w:t>
      </w:r>
      <w:r w:rsidRPr="00D31E01">
        <w:rPr>
          <w:rStyle w:val="StyleUnderline"/>
        </w:rPr>
        <w:t>-19 pandemic</w:t>
      </w:r>
      <w:r>
        <w:t xml:space="preserve">, </w:t>
      </w:r>
      <w:r w:rsidRPr="00D31E01">
        <w:rPr>
          <w:rStyle w:val="StyleUnderline"/>
          <w:highlight w:val="green"/>
        </w:rPr>
        <w:t>which erased over a decade of</w:t>
      </w:r>
      <w:r w:rsidRPr="00D31E01">
        <w:rPr>
          <w:rStyle w:val="StyleUnderline"/>
        </w:rPr>
        <w:t xml:space="preserve"> </w:t>
      </w:r>
      <w:r w:rsidRPr="00D31E01">
        <w:rPr>
          <w:rStyle w:val="StyleUnderline"/>
          <w:highlight w:val="green"/>
        </w:rPr>
        <w:t>job gains</w:t>
      </w:r>
      <w:r w:rsidRPr="00D31E01">
        <w:rPr>
          <w:rStyle w:val="StyleUnderline"/>
        </w:rPr>
        <w:t xml:space="preserve"> in the manufacturing sector, eliminating more than 1.4 million positions</w:t>
      </w:r>
      <w:r>
        <w:t xml:space="preserve">, according to a report by Deloitte and the Manufacturing Institute (MI). To counter the trend, </w:t>
      </w:r>
      <w:r w:rsidRPr="00D31E01">
        <w:t>manufacturers should</w:t>
      </w:r>
      <w:r>
        <w:t xml:space="preserve"> consider working with local schools and youth programs to develop a sustainable pipeline of talent.</w:t>
      </w:r>
    </w:p>
    <w:p w14:paraId="1F0427C7" w14:textId="77777777" w:rsidR="00844653" w:rsidRPr="00D31E01" w:rsidRDefault="00844653" w:rsidP="00844653">
      <w:pPr>
        <w:rPr>
          <w:rStyle w:val="StyleUnderline"/>
        </w:rPr>
      </w:pPr>
      <w:r>
        <w:t xml:space="preserve">While approximately </w:t>
      </w:r>
      <w:r w:rsidRPr="00D31E01">
        <w:rPr>
          <w:rStyle w:val="StyleUnderline"/>
        </w:rPr>
        <w:t>820,000 of the jobs lost in the COVID-19 pandemic have since</w:t>
      </w:r>
      <w:r w:rsidRPr="00D31E01">
        <w:rPr>
          <w:rStyle w:val="StyleUnderline"/>
          <w:highlight w:val="green"/>
        </w:rPr>
        <w:t xml:space="preserve"> </w:t>
      </w:r>
      <w:r w:rsidRPr="00D31E01">
        <w:rPr>
          <w:rStyle w:val="StyleUnderline"/>
        </w:rPr>
        <w:t>been backfilled</w:t>
      </w:r>
      <w:r w:rsidRPr="00D31E01">
        <w:rPr>
          <w:highlight w:val="green"/>
        </w:rPr>
        <w:t>,</w:t>
      </w:r>
      <w:r>
        <w:t xml:space="preserve"> nearly </w:t>
      </w:r>
      <w:r w:rsidRPr="00D31E01">
        <w:rPr>
          <w:rStyle w:val="StyleUnderline"/>
          <w:highlight w:val="green"/>
        </w:rPr>
        <w:t>500,000 positions</w:t>
      </w:r>
      <w:r w:rsidRPr="00D31E01">
        <w:rPr>
          <w:rStyle w:val="StyleUnderline"/>
        </w:rPr>
        <w:t xml:space="preserve"> </w:t>
      </w:r>
      <w:r w:rsidRPr="00D31E01">
        <w:rPr>
          <w:rStyle w:val="StyleUnderline"/>
          <w:highlight w:val="green"/>
        </w:rPr>
        <w:t>remain</w:t>
      </w:r>
      <w:r w:rsidRPr="00D31E01">
        <w:rPr>
          <w:rStyle w:val="StyleUnderline"/>
        </w:rPr>
        <w:t xml:space="preserve"> </w:t>
      </w:r>
      <w:r w:rsidRPr="00D31E01">
        <w:rPr>
          <w:rStyle w:val="StyleUnderline"/>
          <w:highlight w:val="green"/>
        </w:rPr>
        <w:t>open</w:t>
      </w:r>
      <w:r w:rsidRPr="00D31E01">
        <w:rPr>
          <w:rStyle w:val="StyleUnderline"/>
        </w:rPr>
        <w:t xml:space="preserve"> and manufacturing </w:t>
      </w:r>
      <w:r w:rsidRPr="00D31E01">
        <w:rPr>
          <w:rStyle w:val="StyleUnderline"/>
          <w:highlight w:val="green"/>
        </w:rPr>
        <w:t>employers have had difficulty filling</w:t>
      </w:r>
      <w:r w:rsidRPr="00D31E01">
        <w:rPr>
          <w:rStyle w:val="StyleUnderline"/>
        </w:rPr>
        <w:t xml:space="preserve"> these </w:t>
      </w:r>
      <w:r w:rsidRPr="00D31E01">
        <w:rPr>
          <w:rStyle w:val="StyleUnderline"/>
          <w:highlight w:val="green"/>
        </w:rPr>
        <w:t>roles</w:t>
      </w:r>
      <w:r w:rsidRPr="00D31E01">
        <w:rPr>
          <w:rStyle w:val="StyleUnderline"/>
        </w:rPr>
        <w:t>.</w:t>
      </w:r>
      <w:r>
        <w:t xml:space="preserve"> According to the MI report, manufacturing employers say it is currently 36 percent harder to find talent than it was in 2018, </w:t>
      </w:r>
      <w:r w:rsidRPr="00D31E01">
        <w:rPr>
          <w:rStyle w:val="StyleUnderline"/>
        </w:rPr>
        <w:t xml:space="preserve">even though </w:t>
      </w:r>
      <w:r w:rsidRPr="00D31E01">
        <w:rPr>
          <w:rStyle w:val="Emphasis"/>
        </w:rPr>
        <w:t xml:space="preserve">the </w:t>
      </w:r>
      <w:r w:rsidRPr="00D31E01">
        <w:rPr>
          <w:rStyle w:val="Emphasis"/>
          <w:highlight w:val="green"/>
        </w:rPr>
        <w:t>unemployment rate today is much higher</w:t>
      </w:r>
      <w:r w:rsidRPr="00D31E01">
        <w:rPr>
          <w:rStyle w:val="Emphasis"/>
        </w:rPr>
        <w:t>.</w:t>
      </w:r>
      <w:r>
        <w:t xml:space="preserve"> This </w:t>
      </w:r>
      <w:r w:rsidRPr="00D31E01">
        <w:rPr>
          <w:rStyle w:val="StyleUnderline"/>
        </w:rPr>
        <w:t>manufacturing employment shortage is likely to intensify as the number of unfilled manufacturing positions in the United States</w:t>
      </w:r>
      <w:r>
        <w:t xml:space="preserve"> </w:t>
      </w:r>
      <w:r w:rsidRPr="00D31E01">
        <w:rPr>
          <w:rStyle w:val="StyleUnderline"/>
        </w:rPr>
        <w:t>is expected to grow to approximately 2.1 million by 2030</w:t>
      </w:r>
      <w:r>
        <w:t xml:space="preserve"> — </w:t>
      </w:r>
      <w:r w:rsidRPr="00D31E01">
        <w:rPr>
          <w:rStyle w:val="Emphasis"/>
          <w:highlight w:val="green"/>
        </w:rPr>
        <w:t>damaging the U.S. economy</w:t>
      </w:r>
      <w:r w:rsidRPr="00D31E01">
        <w:rPr>
          <w:rStyle w:val="Emphasis"/>
        </w:rPr>
        <w:t xml:space="preserve"> </w:t>
      </w:r>
      <w:r w:rsidRPr="00D31E01">
        <w:rPr>
          <w:rStyle w:val="Emphasis"/>
          <w:highlight w:val="green"/>
        </w:rPr>
        <w:t>by</w:t>
      </w:r>
      <w:r w:rsidRPr="00D31E01">
        <w:rPr>
          <w:rStyle w:val="Emphasis"/>
        </w:rPr>
        <w:t xml:space="preserve"> up to </w:t>
      </w:r>
      <w:r w:rsidRPr="00D31E01">
        <w:rPr>
          <w:rStyle w:val="Emphasis"/>
          <w:highlight w:val="green"/>
        </w:rPr>
        <w:t>$1 trillion</w:t>
      </w:r>
      <w:r w:rsidRPr="00D31E01">
        <w:rPr>
          <w:rStyle w:val="StyleUnderline"/>
          <w:highlight w:val="green"/>
        </w:rPr>
        <w:t>.</w:t>
      </w:r>
    </w:p>
    <w:p w14:paraId="7D76C31F" w14:textId="77777777" w:rsidR="00844653" w:rsidRDefault="00844653" w:rsidP="00844653">
      <w:pPr>
        <w:rPr>
          <w:rStyle w:val="StyleUnderline"/>
        </w:rPr>
      </w:pPr>
      <w:r>
        <w:t xml:space="preserve">While the pandemic certainly played a large role in damaging the U.S. manufacturing sector’s employment numbers, the worker shortage is nothing new. </w:t>
      </w:r>
      <w:r w:rsidRPr="00D31E01">
        <w:rPr>
          <w:rStyle w:val="StyleUnderline"/>
          <w:highlight w:val="green"/>
        </w:rPr>
        <w:t>There are</w:t>
      </w:r>
      <w:r w:rsidRPr="00D31E01">
        <w:rPr>
          <w:rStyle w:val="StyleUnderline"/>
        </w:rPr>
        <w:t xml:space="preserve"> approximately </w:t>
      </w:r>
      <w:r w:rsidRPr="00D31E01">
        <w:rPr>
          <w:rStyle w:val="StyleUnderline"/>
          <w:highlight w:val="green"/>
        </w:rPr>
        <w:t>five million fewer Americans</w:t>
      </w:r>
      <w:r w:rsidRPr="00D31E01">
        <w:rPr>
          <w:rStyle w:val="StyleUnderline"/>
        </w:rPr>
        <w:t xml:space="preserve"> employed in the manufacturing sector today than 20 years ago</w:t>
      </w:r>
      <w:r w:rsidRPr="00D31E01">
        <w:rPr>
          <w:rStyle w:val="Emphasis"/>
        </w:rPr>
        <w:t xml:space="preserve">. </w:t>
      </w:r>
      <w:r w:rsidRPr="00D31E01">
        <w:rPr>
          <w:rStyle w:val="Emphasis"/>
          <w:highlight w:val="green"/>
        </w:rPr>
        <w:t>Employers</w:t>
      </w:r>
      <w:r w:rsidRPr="00D31E01">
        <w:rPr>
          <w:rStyle w:val="StyleUnderline"/>
        </w:rPr>
        <w:t xml:space="preserve"> hope to reverse this trend and </w:t>
      </w:r>
      <w:r w:rsidRPr="00D31E01">
        <w:rPr>
          <w:rStyle w:val="Emphasis"/>
          <w:highlight w:val="green"/>
        </w:rPr>
        <w:t xml:space="preserve">are </w:t>
      </w:r>
      <w:r w:rsidRPr="00D31E01">
        <w:rPr>
          <w:rStyle w:val="Emphasis"/>
          <w:highlight w:val="green"/>
        </w:rPr>
        <w:lastRenderedPageBreak/>
        <w:t>under pressure to do so quickly</w:t>
      </w:r>
      <w:r w:rsidRPr="00D31E01">
        <w:rPr>
          <w:rStyle w:val="StyleUnderline"/>
        </w:rPr>
        <w:t xml:space="preserve"> as the median age of an American working in manufacturing is 44 years old, and older </w:t>
      </w:r>
      <w:r w:rsidRPr="00D31E01">
        <w:rPr>
          <w:rStyle w:val="StyleUnderline"/>
          <w:highlight w:val="green"/>
        </w:rPr>
        <w:t>workers are retiring faster than</w:t>
      </w:r>
      <w:r w:rsidRPr="00D31E01">
        <w:rPr>
          <w:rStyle w:val="StyleUnderline"/>
        </w:rPr>
        <w:t xml:space="preserve"> they are </w:t>
      </w:r>
      <w:r w:rsidRPr="00D31E01">
        <w:rPr>
          <w:rStyle w:val="StyleUnderline"/>
          <w:highlight w:val="green"/>
        </w:rPr>
        <w:t>being replaced.</w:t>
      </w:r>
    </w:p>
    <w:p w14:paraId="5028878E" w14:textId="77777777" w:rsidR="00844653" w:rsidRDefault="00844653" w:rsidP="00844653">
      <w:pPr>
        <w:pStyle w:val="Heading4"/>
      </w:pPr>
      <w:r>
        <w:t xml:space="preserve">A strong industrial workforce is key to US military primacy  </w:t>
      </w:r>
    </w:p>
    <w:p w14:paraId="3DE51FD6" w14:textId="77777777" w:rsidR="00844653" w:rsidRPr="00FA2192" w:rsidRDefault="00844653" w:rsidP="00844653">
      <w:r w:rsidRPr="00FA2192">
        <w:rPr>
          <w:rStyle w:val="Style13ptBold"/>
        </w:rPr>
        <w:t>Bloomberg Editorial Board 4/7</w:t>
      </w:r>
      <w:r>
        <w:t xml:space="preserve"> [(</w:t>
      </w:r>
      <w:r w:rsidRPr="007D47DE">
        <w:t>Members of the editorial board will write and edit in other capacities within Bloomberg Opinion. Because our columnists have always spoken for themselves, they will continue as before — though columnists will still refrain from endorsing candidates, a policy we have had in place since we started in 2011.</w:t>
      </w:r>
      <w:r>
        <w:t>) “</w:t>
      </w:r>
      <w:r w:rsidRPr="00FA2192">
        <w:t>America’s Depleted Industrial Base Is a National Security Crisis</w:t>
      </w:r>
      <w:r>
        <w:t xml:space="preserve">,” Bloomberg, 4/7/21. </w:t>
      </w:r>
      <w:hyperlink r:id="rId12" w:history="1">
        <w:r w:rsidRPr="003600C8">
          <w:rPr>
            <w:rStyle w:val="Hyperlink"/>
          </w:rPr>
          <w:t>https://www.bloomberg.com/opinion/articles/2021-04-07/america-s-depleted-industrial-base-is-a-national-security-crisis</w:t>
        </w:r>
      </w:hyperlink>
      <w:r>
        <w:t>] RR</w:t>
      </w:r>
    </w:p>
    <w:p w14:paraId="1A033900" w14:textId="77777777" w:rsidR="00844653" w:rsidRPr="00FA2192" w:rsidRDefault="00844653" w:rsidP="00844653">
      <w:pPr>
        <w:rPr>
          <w:rStyle w:val="StyleUnderline"/>
        </w:rPr>
      </w:pPr>
      <w:r>
        <w:t xml:space="preserve">President Dwight D. Eisenhower’s farewell address is most famous for its warning against the “unwarranted influence” of the military-industrial complex. But Eisenhower also stressed </w:t>
      </w:r>
      <w:r w:rsidRPr="00FA2192">
        <w:rPr>
          <w:rStyle w:val="StyleUnderline"/>
        </w:rPr>
        <w:t xml:space="preserve">the </w:t>
      </w:r>
      <w:r w:rsidRPr="009A63B1">
        <w:rPr>
          <w:rStyle w:val="StyleUnderline"/>
          <w:highlight w:val="green"/>
        </w:rPr>
        <w:t xml:space="preserve">defense industry’s </w:t>
      </w:r>
      <w:r w:rsidRPr="00FA2192">
        <w:rPr>
          <w:rStyle w:val="StyleUnderline"/>
        </w:rPr>
        <w:t xml:space="preserve">importance to the country’s security: After all, it </w:t>
      </w:r>
      <w:r w:rsidRPr="009A63B1">
        <w:rPr>
          <w:rStyle w:val="StyleUnderline"/>
          <w:highlight w:val="green"/>
        </w:rPr>
        <w:t>helped</w:t>
      </w:r>
      <w:r w:rsidRPr="00FA2192">
        <w:rPr>
          <w:rStyle w:val="StyleUnderline"/>
        </w:rPr>
        <w:t xml:space="preserve"> </w:t>
      </w:r>
      <w:r w:rsidRPr="009A63B1">
        <w:rPr>
          <w:rStyle w:val="StyleUnderline"/>
          <w:highlight w:val="green"/>
        </w:rPr>
        <w:t>the U.S. maintain superiority over</w:t>
      </w:r>
      <w:r w:rsidRPr="00FA2192">
        <w:rPr>
          <w:rStyle w:val="StyleUnderline"/>
        </w:rPr>
        <w:t xml:space="preserve"> its </w:t>
      </w:r>
      <w:r w:rsidRPr="009A63B1">
        <w:rPr>
          <w:rStyle w:val="StyleUnderline"/>
          <w:highlight w:val="green"/>
        </w:rPr>
        <w:t>rivals</w:t>
      </w:r>
      <w:r w:rsidRPr="00FA2192">
        <w:rPr>
          <w:rStyle w:val="StyleUnderline"/>
        </w:rPr>
        <w:t xml:space="preserve">, </w:t>
      </w:r>
      <w:r w:rsidRPr="009A63B1">
        <w:rPr>
          <w:rStyle w:val="StyleUnderline"/>
          <w:highlight w:val="green"/>
        </w:rPr>
        <w:t xml:space="preserve">forestall great-power conflict </w:t>
      </w:r>
      <w:r w:rsidRPr="0075291B">
        <w:rPr>
          <w:rStyle w:val="StyleUnderline"/>
        </w:rPr>
        <w:t>and win the Cold War.</w:t>
      </w:r>
    </w:p>
    <w:p w14:paraId="08AE69D4" w14:textId="77777777" w:rsidR="00844653" w:rsidRPr="00FA2192" w:rsidRDefault="00844653" w:rsidP="00844653">
      <w:pPr>
        <w:rPr>
          <w:rStyle w:val="StyleUnderline"/>
        </w:rPr>
      </w:pPr>
      <w:r>
        <w:t xml:space="preserve">Six decades on, </w:t>
      </w:r>
      <w:r w:rsidRPr="00FA2192">
        <w:rPr>
          <w:rStyle w:val="StyleUnderline"/>
        </w:rPr>
        <w:t>America’s military remains the most advanced in the world</w:t>
      </w:r>
      <w:r>
        <w:t xml:space="preserve"> </w:t>
      </w:r>
      <w:r w:rsidRPr="00FA2192">
        <w:rPr>
          <w:rStyle w:val="Emphasis"/>
        </w:rPr>
        <w:t xml:space="preserve">— but </w:t>
      </w:r>
      <w:r w:rsidRPr="009A63B1">
        <w:rPr>
          <w:rStyle w:val="Emphasis"/>
          <w:highlight w:val="green"/>
        </w:rPr>
        <w:t>the industrial base</w:t>
      </w:r>
      <w:r w:rsidRPr="00FA2192">
        <w:rPr>
          <w:rStyle w:val="Emphasis"/>
        </w:rPr>
        <w:t xml:space="preserve"> supporting it </w:t>
      </w:r>
      <w:r w:rsidRPr="009A63B1">
        <w:rPr>
          <w:rStyle w:val="Emphasis"/>
          <w:highlight w:val="green"/>
        </w:rPr>
        <w:t>has deteriorated</w:t>
      </w:r>
      <w:r w:rsidRPr="00FA2192">
        <w:rPr>
          <w:rStyle w:val="Emphasis"/>
        </w:rPr>
        <w:t xml:space="preserve">. </w:t>
      </w:r>
      <w:r w:rsidRPr="00FA2192">
        <w:rPr>
          <w:rStyle w:val="StyleUnderline"/>
        </w:rPr>
        <w:t xml:space="preserve">Industry </w:t>
      </w:r>
      <w:r w:rsidRPr="009A63B1">
        <w:rPr>
          <w:rStyle w:val="StyleUnderline"/>
          <w:highlight w:val="green"/>
        </w:rPr>
        <w:t>consolidation</w:t>
      </w:r>
      <w:r w:rsidRPr="00FA2192">
        <w:rPr>
          <w:rStyle w:val="StyleUnderline"/>
        </w:rPr>
        <w:t>, domestic</w:t>
      </w:r>
      <w:r w:rsidRPr="009A63B1">
        <w:rPr>
          <w:rStyle w:val="StyleUnderline"/>
          <w:highlight w:val="green"/>
        </w:rPr>
        <w:t xml:space="preserve"> manufacturing</w:t>
      </w:r>
      <w:r w:rsidRPr="00FA2192">
        <w:rPr>
          <w:rStyle w:val="StyleUnderline"/>
        </w:rPr>
        <w:t xml:space="preserve"> </w:t>
      </w:r>
      <w:r w:rsidRPr="009A63B1">
        <w:rPr>
          <w:rStyle w:val="StyleUnderline"/>
          <w:highlight w:val="green"/>
        </w:rPr>
        <w:t>decline</w:t>
      </w:r>
      <w:r w:rsidRPr="00FA2192">
        <w:rPr>
          <w:rStyle w:val="StyleUnderline"/>
        </w:rPr>
        <w:t xml:space="preserve"> </w:t>
      </w:r>
      <w:r w:rsidRPr="009A63B1">
        <w:rPr>
          <w:rStyle w:val="StyleUnderline"/>
          <w:highlight w:val="green"/>
        </w:rPr>
        <w:t xml:space="preserve">and </w:t>
      </w:r>
      <w:r w:rsidRPr="0075291B">
        <w:rPr>
          <w:rStyle w:val="StyleUnderline"/>
        </w:rPr>
        <w:t>dysfunctional</w:t>
      </w:r>
      <w:r w:rsidRPr="00FA2192">
        <w:rPr>
          <w:rStyle w:val="StyleUnderline"/>
        </w:rPr>
        <w:t xml:space="preserve"> federal </w:t>
      </w:r>
      <w:r w:rsidRPr="009A63B1">
        <w:rPr>
          <w:rStyle w:val="StyleUnderline"/>
          <w:highlight w:val="green"/>
        </w:rPr>
        <w:t>budgeting</w:t>
      </w:r>
      <w:r w:rsidRPr="00FA2192">
        <w:rPr>
          <w:rStyle w:val="StyleUnderline"/>
        </w:rPr>
        <w:t xml:space="preserve"> have combined to </w:t>
      </w:r>
      <w:r w:rsidRPr="009A63B1">
        <w:rPr>
          <w:rStyle w:val="StyleUnderline"/>
          <w:highlight w:val="green"/>
        </w:rPr>
        <w:t>reduce competition through</w:t>
      </w:r>
      <w:r w:rsidRPr="00FA2192">
        <w:rPr>
          <w:rStyle w:val="StyleUnderline"/>
        </w:rPr>
        <w:t xml:space="preserve">out </w:t>
      </w:r>
      <w:r w:rsidRPr="009A63B1">
        <w:rPr>
          <w:rStyle w:val="StyleUnderline"/>
          <w:highlight w:val="green"/>
        </w:rPr>
        <w:t>the</w:t>
      </w:r>
      <w:r w:rsidRPr="00FA2192">
        <w:rPr>
          <w:rStyle w:val="StyleUnderline"/>
        </w:rPr>
        <w:t xml:space="preserve"> defense </w:t>
      </w:r>
      <w:r w:rsidRPr="009A63B1">
        <w:rPr>
          <w:rStyle w:val="StyleUnderline"/>
          <w:highlight w:val="green"/>
        </w:rPr>
        <w:t>supply chain</w:t>
      </w:r>
      <w:r w:rsidRPr="00FA2192">
        <w:rPr>
          <w:rStyle w:val="StyleUnderline"/>
        </w:rPr>
        <w:t xml:space="preserve">, eroding military readiness and potentially </w:t>
      </w:r>
      <w:r w:rsidRPr="009A63B1">
        <w:rPr>
          <w:rStyle w:val="Emphasis"/>
          <w:highlight w:val="green"/>
        </w:rPr>
        <w:t>jeopardizing national security</w:t>
      </w:r>
      <w:r w:rsidRPr="00FA2192">
        <w:rPr>
          <w:rStyle w:val="Emphasis"/>
        </w:rPr>
        <w:t>.</w:t>
      </w:r>
    </w:p>
    <w:p w14:paraId="261E9FAB" w14:textId="77777777" w:rsidR="00844653" w:rsidRPr="004A4D55" w:rsidRDefault="00844653" w:rsidP="00844653">
      <w:r w:rsidRPr="004A4D55">
        <w:t>As Congress considers the Defense Department’s next budget, investing in a more nimble, innovative and resilient defense-industrial base should be among its highest priorities.</w:t>
      </w:r>
    </w:p>
    <w:p w14:paraId="7FE018B1" w14:textId="77777777" w:rsidR="00844653" w:rsidRDefault="00844653" w:rsidP="00844653">
      <w:r>
        <w:t>Some parts of the defense industry, to be sure, continue to flourish. The U.S. spends more on its military than the next 10 countries combined, with the Pentagon’s budget consuming more than half of all federal discretionary spending. Revenue for defense contractors has increased by 83% since 2011, with annual spending per company doubling in the past five years alone.</w:t>
      </w:r>
    </w:p>
    <w:p w14:paraId="532039A2" w14:textId="77777777" w:rsidR="00844653" w:rsidRPr="00FA2192" w:rsidRDefault="00844653" w:rsidP="00844653">
      <w:pPr>
        <w:rPr>
          <w:rStyle w:val="StyleUnderline"/>
        </w:rPr>
      </w:pPr>
      <w:r w:rsidRPr="00FA2192">
        <w:rPr>
          <w:rStyle w:val="StyleUnderline"/>
        </w:rPr>
        <w:t xml:space="preserve">That </w:t>
      </w:r>
      <w:r w:rsidRPr="004A4D55">
        <w:rPr>
          <w:rStyle w:val="StyleUnderline"/>
        </w:rPr>
        <w:t>money</w:t>
      </w:r>
      <w:r w:rsidRPr="004A4D55">
        <w:t xml:space="preserve">, however, </w:t>
      </w:r>
      <w:r w:rsidRPr="004A4D55">
        <w:rPr>
          <w:rStyle w:val="StyleUnderline"/>
        </w:rPr>
        <w:t>is flowing to a reduced cast of contractors</w:t>
      </w:r>
      <w:r w:rsidRPr="004A4D55">
        <w:t xml:space="preserve">. An analysis by Bloomberg Government found that </w:t>
      </w:r>
      <w:r w:rsidRPr="004A4D55">
        <w:rPr>
          <w:rStyle w:val="StyleUnderline"/>
        </w:rPr>
        <w:t>the number of Pentagon “prime vendors” — those that receive contracts directly from the government — has dropped by 36% in the last decade.</w:t>
      </w:r>
      <w:r w:rsidRPr="004A4D55">
        <w:t xml:space="preserve"> </w:t>
      </w:r>
      <w:r w:rsidRPr="004A4D55">
        <w:rPr>
          <w:rStyle w:val="StyleUnderline"/>
        </w:rPr>
        <w:t>An even smaller handful has reaped the most gains.</w:t>
      </w:r>
      <w:r w:rsidRPr="004A4D55">
        <w:t xml:space="preserve"> According to the Government Accountability Office, </w:t>
      </w:r>
      <w:r w:rsidRPr="004A4D55">
        <w:rPr>
          <w:rStyle w:val="StyleUnderline"/>
        </w:rPr>
        <w:t>nearly half of the 183 major contracts awarded by the Pentagon in 2018 went to just five contractors and their subsidiaries.</w:t>
      </w:r>
    </w:p>
    <w:p w14:paraId="164FD518" w14:textId="77777777" w:rsidR="00844653" w:rsidRPr="00FA2192" w:rsidRDefault="00844653" w:rsidP="00844653">
      <w:pPr>
        <w:rPr>
          <w:rStyle w:val="StyleUnderline"/>
        </w:rPr>
      </w:pPr>
      <w:r>
        <w:t xml:space="preserve">Such </w:t>
      </w:r>
      <w:r w:rsidRPr="00FA2192">
        <w:rPr>
          <w:rStyle w:val="StyleUnderline"/>
        </w:rPr>
        <w:t>concentration imposes costs on both the military and the public. The first is financial</w:t>
      </w:r>
      <w:r>
        <w:t xml:space="preserve">. </w:t>
      </w:r>
      <w:r w:rsidRPr="00FA2192">
        <w:rPr>
          <w:rStyle w:val="StyleUnderline"/>
        </w:rPr>
        <w:t>More than two-thirds of major Defense Department contracts are awarded without a competitive bidding process</w:t>
      </w:r>
      <w:r>
        <w:t xml:space="preserve">, according to the GAO; </w:t>
      </w:r>
      <w:r w:rsidRPr="00FA2192">
        <w:rPr>
          <w:rStyle w:val="StyleUnderline"/>
        </w:rPr>
        <w:t>most</w:t>
      </w:r>
      <w:r>
        <w:t xml:space="preserve"> of the rest </w:t>
      </w:r>
      <w:r w:rsidRPr="00FA2192">
        <w:rPr>
          <w:rStyle w:val="StyleUnderline"/>
        </w:rPr>
        <w:t>receive bids from two or fewer companies.</w:t>
      </w:r>
      <w:r>
        <w:t xml:space="preserve"> </w:t>
      </w:r>
      <w:r w:rsidRPr="00FA2192">
        <w:rPr>
          <w:rStyle w:val="StyleUnderline"/>
        </w:rPr>
        <w:t>Fewer bidders means pricier contracts:</w:t>
      </w:r>
      <w:r>
        <w:t xml:space="preserve"> Between 2008 and 2018</w:t>
      </w:r>
      <w:r w:rsidRPr="00FA2192">
        <w:rPr>
          <w:rStyle w:val="StyleUnderline"/>
        </w:rPr>
        <w:t xml:space="preserve">, the average acquisition </w:t>
      </w:r>
      <w:r w:rsidRPr="004C02E8">
        <w:rPr>
          <w:rStyle w:val="StyleUnderline"/>
        </w:rPr>
        <w:t>cost of a U.S. weapons program, in constant dollars, increased by 12.5%.</w:t>
      </w:r>
    </w:p>
    <w:p w14:paraId="0FAEBA03" w14:textId="77777777" w:rsidR="00844653" w:rsidRPr="00FA2192" w:rsidRDefault="00844653" w:rsidP="00844653">
      <w:pPr>
        <w:rPr>
          <w:rStyle w:val="StyleUnderline"/>
        </w:rPr>
      </w:pPr>
      <w:r w:rsidRPr="00FA2192">
        <w:rPr>
          <w:rStyle w:val="StyleUnderline"/>
        </w:rPr>
        <w:t xml:space="preserve">A </w:t>
      </w:r>
      <w:r w:rsidRPr="009A63B1">
        <w:rPr>
          <w:rStyle w:val="StyleUnderline"/>
          <w:highlight w:val="green"/>
        </w:rPr>
        <w:t>lack of suppliers</w:t>
      </w:r>
      <w:r>
        <w:t xml:space="preserve"> also </w:t>
      </w:r>
      <w:r w:rsidRPr="009A63B1">
        <w:rPr>
          <w:rStyle w:val="StyleUnderline"/>
          <w:highlight w:val="green"/>
        </w:rPr>
        <w:t>undermines America’s ability to respond to crises</w:t>
      </w:r>
      <w:r>
        <w:t xml:space="preserve">. The Pentagon has identified </w:t>
      </w:r>
      <w:r w:rsidRPr="0075291B">
        <w:rPr>
          <w:rStyle w:val="StyleUnderline"/>
        </w:rPr>
        <w:t>a “staggering” number of cases where it relies on a single vendor</w:t>
      </w:r>
      <w:r w:rsidRPr="00FA2192">
        <w:rPr>
          <w:rStyle w:val="StyleUnderline"/>
        </w:rPr>
        <w:t xml:space="preserve"> for critical components.</w:t>
      </w:r>
      <w:r>
        <w:t xml:space="preserve"> </w:t>
      </w:r>
      <w:r w:rsidRPr="00FA2192">
        <w:rPr>
          <w:rStyle w:val="StyleUnderline"/>
        </w:rPr>
        <w:t>It’s down to a lone domestic source of both ammonium perchlorate, a key ingredient for warship propulsion systems, and chaff, a material that fighter jets release to evade enemy radar systems.</w:t>
      </w:r>
      <w:r>
        <w:t xml:space="preserve"> A sole manufacturer provides all of the Army’s gun and howitzer barrels and mortar tubes. Meanwhile, </w:t>
      </w:r>
      <w:r w:rsidRPr="009A63B1">
        <w:rPr>
          <w:rStyle w:val="Emphasis"/>
          <w:highlight w:val="green"/>
        </w:rPr>
        <w:t>offshoring</w:t>
      </w:r>
      <w:r w:rsidRPr="00FA2192">
        <w:rPr>
          <w:rStyle w:val="Emphasis"/>
        </w:rPr>
        <w:t xml:space="preserve"> has </w:t>
      </w:r>
      <w:r w:rsidRPr="009A63B1">
        <w:rPr>
          <w:rStyle w:val="Emphasis"/>
          <w:highlight w:val="green"/>
        </w:rPr>
        <w:t>made the supply chain more vulnerable</w:t>
      </w:r>
      <w:r w:rsidRPr="00FA2192">
        <w:rPr>
          <w:rStyle w:val="Emphasis"/>
        </w:rPr>
        <w:t xml:space="preserve"> </w:t>
      </w:r>
      <w:r w:rsidRPr="009A63B1">
        <w:rPr>
          <w:rStyle w:val="Emphasis"/>
          <w:highlight w:val="green"/>
        </w:rPr>
        <w:t>to trade</w:t>
      </w:r>
      <w:r w:rsidRPr="00FA2192">
        <w:rPr>
          <w:rStyle w:val="Emphasis"/>
        </w:rPr>
        <w:t xml:space="preserve"> </w:t>
      </w:r>
      <w:r w:rsidRPr="009A63B1">
        <w:rPr>
          <w:rStyle w:val="Emphasis"/>
          <w:highlight w:val="green"/>
        </w:rPr>
        <w:t xml:space="preserve">disruptions, cyberattacks </w:t>
      </w:r>
      <w:r w:rsidRPr="00FA2192">
        <w:rPr>
          <w:rStyle w:val="Emphasis"/>
        </w:rPr>
        <w:t>and sabotage.</w:t>
      </w:r>
    </w:p>
    <w:p w14:paraId="3D22B2B9" w14:textId="77777777" w:rsidR="00844653" w:rsidRPr="00FA2192" w:rsidRDefault="00844653" w:rsidP="00844653">
      <w:pPr>
        <w:rPr>
          <w:rStyle w:val="StyleUnderline"/>
        </w:rPr>
      </w:pPr>
      <w:r w:rsidRPr="00FA2192">
        <w:rPr>
          <w:rStyle w:val="StyleUnderline"/>
        </w:rPr>
        <w:lastRenderedPageBreak/>
        <w:t xml:space="preserve">This </w:t>
      </w:r>
      <w:r w:rsidRPr="009A63B1">
        <w:rPr>
          <w:rStyle w:val="StyleUnderline"/>
          <w:highlight w:val="green"/>
        </w:rPr>
        <w:t>attenuation</w:t>
      </w:r>
      <w:r w:rsidRPr="00FA2192">
        <w:rPr>
          <w:rStyle w:val="StyleUnderline"/>
        </w:rPr>
        <w:t xml:space="preserve"> </w:t>
      </w:r>
      <w:r w:rsidRPr="009A63B1">
        <w:rPr>
          <w:rStyle w:val="StyleUnderline"/>
          <w:highlight w:val="green"/>
        </w:rPr>
        <w:t>of</w:t>
      </w:r>
      <w:r w:rsidRPr="00FA2192">
        <w:rPr>
          <w:rStyle w:val="StyleUnderline"/>
        </w:rPr>
        <w:t xml:space="preserve"> the U.S.’s </w:t>
      </w:r>
      <w:r w:rsidRPr="0075291B">
        <w:rPr>
          <w:rStyle w:val="StyleUnderline"/>
        </w:rPr>
        <w:t xml:space="preserve">military </w:t>
      </w:r>
      <w:r w:rsidRPr="009A63B1">
        <w:rPr>
          <w:rStyle w:val="StyleUnderline"/>
          <w:highlight w:val="green"/>
        </w:rPr>
        <w:t>supply chain</w:t>
      </w:r>
      <w:r w:rsidRPr="00FA2192">
        <w:rPr>
          <w:rStyle w:val="StyleUnderline"/>
        </w:rPr>
        <w:t xml:space="preserve"> </w:t>
      </w:r>
      <w:r w:rsidRPr="009A63B1">
        <w:rPr>
          <w:rStyle w:val="StyleUnderline"/>
          <w:highlight w:val="green"/>
        </w:rPr>
        <w:t>poses a growing national security risk</w:t>
      </w:r>
      <w:r w:rsidRPr="00FA2192">
        <w:rPr>
          <w:rStyle w:val="StyleUnderline"/>
        </w:rPr>
        <w:t xml:space="preserve"> — and it demands a bold response.</w:t>
      </w:r>
    </w:p>
    <w:p w14:paraId="772F2E6F" w14:textId="77777777" w:rsidR="00844653" w:rsidRPr="00FA2192" w:rsidRDefault="00844653" w:rsidP="00844653">
      <w:r w:rsidRPr="00FA2192">
        <w:t>President Joe Biden’s $2.25 trillion infrastructure plan includes $180 billion in investments to strengthen U.S. supply chains. The administration should use the Defense Production Act and other authorities to boost support for smaller domestic suppliers of critical goods and services. The Pentagon should also streamline its cumbersome contracting and acquisition process, which discourages innovation and crowds out nontraditional vendors. Initiatives like the Trusted Capital program, which connects investors with companies developing new military technologies, should be expanded. Finally, the Federal Trade Commission and the Justice Department should increase scrutiny of defense-industry mergers and acquisitions to limit excessive consolidation.</w:t>
      </w:r>
    </w:p>
    <w:p w14:paraId="6815403F" w14:textId="77777777" w:rsidR="00844653" w:rsidRPr="00FA2192" w:rsidRDefault="00844653" w:rsidP="00844653">
      <w:r w:rsidRPr="00FA2192">
        <w:t>A well-functioning supply chain depends on a diverse array of private-sector companies. The viability of those companies, in turn, depends on a sufficient supply of skilled labor. Upgrading the skills of both service members and the civilian workforce that supports the military is critical. The Pentagon should expand digital training for current employees and offer promotions and higher pay to civilian staff with advanced technical skills. Congress should boost funding for the department’s Skills Imperative initiative, which brings together schools and employers to address defense-industry workforce needs. It should also encourage apprenticeship programs in key sectors, such as shipbuilding, that lack qualified workers.</w:t>
      </w:r>
    </w:p>
    <w:p w14:paraId="124EAEB2" w14:textId="77777777" w:rsidR="00844653" w:rsidRPr="00FA2192" w:rsidRDefault="00844653" w:rsidP="00844653">
      <w:pPr>
        <w:rPr>
          <w:rStyle w:val="StyleUnderline"/>
        </w:rPr>
      </w:pPr>
      <w:r>
        <w:t xml:space="preserve">As Eisenhower recognized, </w:t>
      </w:r>
      <w:r w:rsidRPr="009A63B1">
        <w:rPr>
          <w:rStyle w:val="Emphasis"/>
          <w:highlight w:val="green"/>
        </w:rPr>
        <w:t>America’s influence abroad</w:t>
      </w:r>
      <w:r w:rsidRPr="00FA2192">
        <w:rPr>
          <w:rStyle w:val="Emphasis"/>
        </w:rPr>
        <w:t xml:space="preserve"> </w:t>
      </w:r>
      <w:r w:rsidRPr="009A63B1">
        <w:rPr>
          <w:rStyle w:val="Emphasis"/>
          <w:highlight w:val="green"/>
        </w:rPr>
        <w:t>depends on its strength at home</w:t>
      </w:r>
      <w:r>
        <w:t xml:space="preserve">. </w:t>
      </w:r>
      <w:r w:rsidRPr="009A63B1">
        <w:rPr>
          <w:rStyle w:val="StyleUnderline"/>
          <w:highlight w:val="green"/>
        </w:rPr>
        <w:t>Revitalizing</w:t>
      </w:r>
      <w:r w:rsidRPr="00FA2192">
        <w:rPr>
          <w:rStyle w:val="StyleUnderline"/>
        </w:rPr>
        <w:t xml:space="preserve"> the </w:t>
      </w:r>
      <w:r w:rsidRPr="009A63B1">
        <w:rPr>
          <w:rStyle w:val="StyleUnderline"/>
          <w:highlight w:val="green"/>
        </w:rPr>
        <w:t>defense-industrial base is essential</w:t>
      </w:r>
      <w:r w:rsidRPr="00FA2192">
        <w:rPr>
          <w:rStyle w:val="StyleUnderline"/>
        </w:rPr>
        <w:t xml:space="preserve"> not only for national security, but also </w:t>
      </w:r>
      <w:r w:rsidRPr="00E677F3">
        <w:rPr>
          <w:rStyle w:val="StyleUnderline"/>
        </w:rPr>
        <w:t>for the preservation of peace around the world.</w:t>
      </w:r>
      <w:r w:rsidRPr="00FA2192">
        <w:rPr>
          <w:rStyle w:val="StyleUnderline"/>
        </w:rPr>
        <w:t xml:space="preserve">  </w:t>
      </w:r>
    </w:p>
    <w:p w14:paraId="6F90952A" w14:textId="77777777" w:rsidR="00844653" w:rsidRPr="004859AC" w:rsidRDefault="00844653" w:rsidP="00844653">
      <w:pPr>
        <w:pStyle w:val="Heading4"/>
        <w:rPr>
          <w:rFonts w:cs="Calibri"/>
        </w:rPr>
      </w:pPr>
      <w:r>
        <w:rPr>
          <w:rFonts w:cs="Calibri"/>
        </w:rPr>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14:paraId="18B7566F" w14:textId="77777777" w:rsidR="00844653" w:rsidRPr="004859AC" w:rsidRDefault="00844653" w:rsidP="00844653">
      <w:r w:rsidRPr="004859AC">
        <w:rPr>
          <w:rStyle w:val="Style13ptBold"/>
        </w:rPr>
        <w:t>Brands &amp; Edel, 19</w:t>
      </w:r>
      <w:r w:rsidRPr="00406918">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Yale University Press; //GrRv)</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4C7BA2A3" w14:textId="77777777" w:rsidR="00844653" w:rsidRPr="004859AC" w:rsidRDefault="00844653" w:rsidP="00844653">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w:t>
      </w:r>
      <w:r w:rsidRPr="00981484">
        <w:rPr>
          <w:rStyle w:val="StyleUnderline"/>
        </w:rPr>
        <w:t xml:space="preserve">could </w:t>
      </w:r>
      <w:r w:rsidRPr="00B45170">
        <w:rPr>
          <w:rStyle w:val="Emphasis"/>
        </w:rPr>
        <w:t>overturn</w:t>
      </w:r>
      <w:r w:rsidRPr="00B45170">
        <w:rPr>
          <w:rStyle w:val="StyleUnderline"/>
        </w:rPr>
        <w:t xml:space="preserve"> the </w:t>
      </w:r>
      <w:r w:rsidRPr="004859AC">
        <w:rPr>
          <w:sz w:val="14"/>
        </w:rPr>
        <w:t xml:space="preserve">favorable </w:t>
      </w:r>
      <w:r w:rsidRPr="00B45170">
        <w:rPr>
          <w:rStyle w:val="Emphasis"/>
        </w:rPr>
        <w:t>regional balances</w:t>
      </w:r>
      <w:r w:rsidRPr="00B45170">
        <w:rPr>
          <w:rStyle w:val="StyleUnderline"/>
        </w:rPr>
        <w:t xml:space="preserve"> </w:t>
      </w:r>
      <w:r w:rsidRPr="00A1480B">
        <w:rPr>
          <w:rStyle w:val="StyleUnderline"/>
        </w:rPr>
        <w:t xml:space="preserve">that have </w:t>
      </w:r>
      <w:r w:rsidRPr="00A1480B">
        <w:rPr>
          <w:rStyle w:val="Emphasis"/>
        </w:rPr>
        <w:t>underpinned</w:t>
      </w:r>
      <w:r w:rsidRPr="00A1480B">
        <w:rPr>
          <w:rStyle w:val="StyleUnderline"/>
        </w:rPr>
        <w:t xml:space="preserve"> the U.S.-led order for decades, and that they might </w:t>
      </w:r>
      <w:r w:rsidRPr="007C05C8">
        <w:rPr>
          <w:rStyle w:val="StyleUnderline"/>
          <w:highlight w:val="green"/>
        </w:rPr>
        <w:t xml:space="preserve">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3E1B178A" w14:textId="77777777" w:rsidR="00844653" w:rsidRPr="004859AC" w:rsidRDefault="00844653" w:rsidP="00844653">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981484">
        <w:rPr>
          <w:rStyle w:val="StyleUnderline"/>
        </w:rPr>
        <w:t xml:space="preserve">Russian doctrine </w:t>
      </w:r>
      <w:r w:rsidRPr="00981484">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w:t>
      </w:r>
      <w:r w:rsidRPr="004859AC">
        <w:rPr>
          <w:sz w:val="14"/>
        </w:rPr>
        <w:lastRenderedPageBreak/>
        <w:t>U.S. troops were present, an incident demonstrating the increasing boldness of Russian operations and the corresponding potential for escalation</w:t>
      </w:r>
      <w:r w:rsidRPr="00A1480B">
        <w:rPr>
          <w:sz w:val="14"/>
        </w:rPr>
        <w:t xml:space="preserve">. </w:t>
      </w:r>
      <w:r w:rsidRPr="00A1480B">
        <w:rPr>
          <w:rStyle w:val="StyleUnderline"/>
        </w:rPr>
        <w:t>The world</w:t>
      </w:r>
      <w:r w:rsidRPr="00A1480B">
        <w:rPr>
          <w:sz w:val="14"/>
        </w:rPr>
        <w:t xml:space="preserve"> has not yet returned to the epic clashes for global dominance that characterized the twentieth century, but it </w:t>
      </w:r>
      <w:r w:rsidRPr="00A1480B">
        <w:rPr>
          <w:rStyle w:val="StyleUnderline"/>
        </w:rPr>
        <w:t xml:space="preserve">has returned to </w:t>
      </w:r>
      <w:r w:rsidRPr="00A1480B">
        <w:rPr>
          <w:sz w:val="14"/>
        </w:rPr>
        <w:t>the historical norm of</w:t>
      </w:r>
      <w:r w:rsidRPr="00A1480B">
        <w:rPr>
          <w:rStyle w:val="StyleUnderline"/>
        </w:rPr>
        <w:t xml:space="preserve"> </w:t>
      </w:r>
      <w:r w:rsidRPr="00A1480B">
        <w:rPr>
          <w:rStyle w:val="Emphasis"/>
        </w:rPr>
        <w:t>great-power struggle</w:t>
      </w:r>
      <w:r w:rsidRPr="004859AC">
        <w:rPr>
          <w:sz w:val="14"/>
        </w:rPr>
        <w:t>, with all the associated dangers.</w:t>
      </w:r>
    </w:p>
    <w:p w14:paraId="3062D82F" w14:textId="77777777" w:rsidR="00844653" w:rsidRPr="004859AC" w:rsidRDefault="00844653" w:rsidP="00844653">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981484">
        <w:rPr>
          <w:rStyle w:val="Emphasis"/>
        </w:rPr>
        <w:t>does not simply want to be</w:t>
      </w:r>
      <w:r w:rsidRPr="00981484">
        <w:rPr>
          <w:rStyle w:val="StyleUnderline"/>
        </w:rPr>
        <w:t xml:space="preserve"> a “</w:t>
      </w:r>
      <w:r w:rsidRPr="00981484">
        <w:rPr>
          <w:rStyle w:val="Emphasis"/>
        </w:rPr>
        <w:t>regional power</w:t>
      </w:r>
      <w:r w:rsidRPr="00981484">
        <w:rPr>
          <w:rStyle w:val="StyleUnderline"/>
        </w:rPr>
        <w:t>”</w:t>
      </w:r>
      <w:r w:rsidRPr="004859AC">
        <w:rPr>
          <w:sz w:val="14"/>
        </w:rPr>
        <w:t xml:space="preserve"> (as Obama cuttingly described it) that dominates South Ossetia and Crimea.37 </w:t>
      </w:r>
      <w:r w:rsidRPr="00981484">
        <w:rPr>
          <w:rStyle w:val="StyleUnderline"/>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B45170">
        <w:rPr>
          <w:rStyle w:val="Emphasis"/>
        </w:rPr>
        <w:t>Why else</w:t>
      </w:r>
      <w:r w:rsidRPr="00B45170">
        <w:rPr>
          <w:rStyle w:val="StyleUnderline"/>
        </w:rPr>
        <w:t xml:space="preserve"> would Moscow</w:t>
      </w:r>
      <w:r w:rsidRPr="004859AC">
        <w:rPr>
          <w:sz w:val="14"/>
        </w:rPr>
        <w:t xml:space="preserve"> be </w:t>
      </w:r>
      <w:r w:rsidRPr="00B45170">
        <w:rPr>
          <w:rStyle w:val="Emphasis"/>
        </w:rPr>
        <w:t>deploy</w:t>
      </w:r>
      <w:r w:rsidRPr="004859AC">
        <w:rPr>
          <w:sz w:val="14"/>
          <w:szCs w:val="16"/>
        </w:rPr>
        <w:t>ing</w:t>
      </w:r>
      <w:r w:rsidRPr="004859AC">
        <w:rPr>
          <w:sz w:val="14"/>
        </w:rPr>
        <w:t xml:space="preserve"> military power </w:t>
      </w:r>
      <w:r w:rsidRPr="00B45170">
        <w:rPr>
          <w:rStyle w:val="StyleUnderline"/>
        </w:rPr>
        <w:t xml:space="preserve">into the </w:t>
      </w:r>
      <w:r w:rsidRPr="00B45170">
        <w:rPr>
          <w:rStyle w:val="Emphasis"/>
        </w:rPr>
        <w:t>Midd</w:t>
      </w:r>
      <w:r w:rsidRPr="00B45170">
        <w:rPr>
          <w:sz w:val="14"/>
        </w:rPr>
        <w:t xml:space="preserve">le </w:t>
      </w:r>
      <w:r w:rsidRPr="00B45170">
        <w:rPr>
          <w:rStyle w:val="Emphasis"/>
        </w:rPr>
        <w:t>East?</w:t>
      </w:r>
      <w:r w:rsidRPr="004859AC">
        <w:rPr>
          <w:sz w:val="14"/>
        </w:rPr>
        <w:t xml:space="preserve"> Why else would it be continuing to cultivate intelligence and military relationships in regions as remote as Latin America?</w:t>
      </w:r>
    </w:p>
    <w:p w14:paraId="5B0C4EC0" w14:textId="77777777" w:rsidR="00844653" w:rsidRPr="004859AC" w:rsidRDefault="00844653" w:rsidP="00844653">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A1480B">
        <w:rPr>
          <w:rStyle w:val="Emphasis"/>
        </w:rPr>
        <w:t>ever farther</w:t>
      </w:r>
      <w:r w:rsidRPr="00A1480B">
        <w:rPr>
          <w:rStyle w:val="StyleUnderline"/>
        </w:rPr>
        <w:t xml:space="preserve"> </w:t>
      </w:r>
      <w:r w:rsidRPr="00A1480B">
        <w:rPr>
          <w:sz w:val="12"/>
        </w:rPr>
        <w:t>from China’s immediate periphery;</w:t>
      </w:r>
      <w:r w:rsidRPr="00A1480B">
        <w:rPr>
          <w:rStyle w:val="StyleUnderline"/>
        </w:rPr>
        <w:t xml:space="preserve"> Beijing has </w:t>
      </w:r>
      <w:r w:rsidRPr="00A1480B">
        <w:rPr>
          <w:rStyle w:val="Emphasis"/>
        </w:rPr>
        <w:t>projected power</w:t>
      </w:r>
      <w:r w:rsidRPr="00A1480B">
        <w:rPr>
          <w:rStyle w:val="StyleUnderline"/>
        </w:rPr>
        <w:t xml:space="preserve"> </w:t>
      </w:r>
      <w:r w:rsidRPr="007C05C8">
        <w:rPr>
          <w:rStyle w:val="StyleUnderline"/>
          <w:highlight w:val="green"/>
        </w:rPr>
        <w:t xml:space="preserve">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w:t>
      </w:r>
      <w:r w:rsidRPr="00237775">
        <w:rPr>
          <w:sz w:val="12"/>
        </w:rPr>
        <w:t xml:space="preserve">, </w:t>
      </w:r>
      <w:r w:rsidRPr="00237775">
        <w:rPr>
          <w:rStyle w:val="StyleUnderline"/>
        </w:rPr>
        <w:t>Xi</w:t>
      </w:r>
      <w:r w:rsidRPr="00237775">
        <w:rPr>
          <w:sz w:val="12"/>
        </w:rPr>
        <w:t xml:space="preserve"> Jinping </w:t>
      </w:r>
      <w:r w:rsidRPr="00237775">
        <w:rPr>
          <w:rStyle w:val="StyleUnderline"/>
        </w:rPr>
        <w:t>told the</w:t>
      </w:r>
      <w:r w:rsidRPr="00237775">
        <w:rPr>
          <w:sz w:val="12"/>
        </w:rPr>
        <w:t xml:space="preserve"> Nineteenth National Congress of the</w:t>
      </w:r>
      <w:r w:rsidRPr="00237775">
        <w:rPr>
          <w:rStyle w:val="StyleUnderline"/>
        </w:rPr>
        <w:t xml:space="preserve"> C</w:t>
      </w:r>
      <w:r w:rsidRPr="00237775">
        <w:rPr>
          <w:sz w:val="12"/>
        </w:rPr>
        <w:t>hinese</w:t>
      </w:r>
      <w:r w:rsidRPr="00237775">
        <w:rPr>
          <w:rStyle w:val="StyleUnderline"/>
        </w:rPr>
        <w:t xml:space="preserve"> C</w:t>
      </w:r>
      <w:r w:rsidRPr="00237775">
        <w:rPr>
          <w:sz w:val="12"/>
        </w:rPr>
        <w:t>ommunis</w:t>
      </w:r>
      <w:r w:rsidRPr="00237775">
        <w:rPr>
          <w:rStyle w:val="StyleUnderline"/>
        </w:rPr>
        <w:t>t P</w:t>
      </w:r>
      <w:r w:rsidRPr="004859AC">
        <w:rPr>
          <w:sz w:val="12"/>
        </w:rPr>
        <w:t xml:space="preserve">arty that </w:t>
      </w:r>
      <w:r w:rsidRPr="007C05C8">
        <w:rPr>
          <w:rStyle w:val="StyleUnderline"/>
          <w:highlight w:val="green"/>
        </w:rPr>
        <w:t xml:space="preserve">Beijing </w:t>
      </w:r>
      <w:r w:rsidRPr="00B45170">
        <w:rPr>
          <w:rStyle w:val="StyleUnderline"/>
          <w:highlight w:val="green"/>
        </w:rPr>
        <w:t>could</w:t>
      </w:r>
      <w:r w:rsidRPr="004859AC">
        <w:rPr>
          <w:sz w:val="12"/>
        </w:rPr>
        <w:t xml:space="preserve"> now “</w:t>
      </w:r>
      <w:r w:rsidRPr="0071390F">
        <w:rPr>
          <w:rStyle w:val="Emphasis"/>
        </w:rPr>
        <w:t xml:space="preserve">take center stage </w:t>
      </w:r>
      <w:r w:rsidRPr="004859AC">
        <w:rPr>
          <w:rStyle w:val="StyleUnderline"/>
        </w:rPr>
        <w:t>in the world”</w:t>
      </w:r>
      <w:r w:rsidRPr="004859AC">
        <w:rPr>
          <w:sz w:val="12"/>
        </w:rPr>
        <w:t xml:space="preserve"> </w:t>
      </w:r>
      <w:r w:rsidRPr="0071390F">
        <w:rPr>
          <w:rStyle w:val="StyleUnderline"/>
        </w:rPr>
        <w:t xml:space="preserve">and </w:t>
      </w:r>
      <w:r w:rsidRPr="007C05C8">
        <w:rPr>
          <w:rStyle w:val="StyleUnderline"/>
          <w:highlight w:val="green"/>
        </w:rPr>
        <w:t xml:space="preserve">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02360720" w14:textId="77777777" w:rsidR="00844653" w:rsidRPr="004859AC" w:rsidRDefault="00844653" w:rsidP="00844653">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237775">
        <w:rPr>
          <w:rStyle w:val="StyleUnderline"/>
        </w:rPr>
        <w:t>may t</w:t>
      </w:r>
      <w:r w:rsidRPr="00237775">
        <w:rPr>
          <w:sz w:val="12"/>
        </w:rPr>
        <w:t>herefore</w:t>
      </w:r>
      <w:r w:rsidRPr="00237775">
        <w:rPr>
          <w:rStyle w:val="StyleUnderline"/>
        </w:rPr>
        <w:t xml:space="preserve"> </w:t>
      </w:r>
      <w:r w:rsidRPr="0071390F">
        <w:rPr>
          <w:rStyle w:val="StyleUnderline"/>
        </w:rPr>
        <w:t xml:space="preserve">be </w:t>
      </w:r>
      <w:r w:rsidRPr="0071390F">
        <w:rPr>
          <w:rStyle w:val="Emphasis"/>
        </w:rPr>
        <w:t>only</w:t>
      </w:r>
      <w:r w:rsidRPr="0071390F">
        <w:rPr>
          <w:rStyle w:val="Emphasis"/>
          <w:highlight w:val="green"/>
        </w:rPr>
        <w:t xml:space="preserve"> </w:t>
      </w:r>
      <w:r w:rsidRPr="0071390F">
        <w:rPr>
          <w:rStyle w:val="Emphasis"/>
        </w:rPr>
        <w:t>the beginning</w:t>
      </w:r>
      <w:r w:rsidRPr="0071390F">
        <w:rPr>
          <w:sz w:val="12"/>
        </w:rPr>
        <w:t>.</w:t>
      </w:r>
      <w:r w:rsidRPr="004859AC">
        <w:rPr>
          <w:sz w:val="12"/>
        </w:rPr>
        <w:t xml:space="preserve"> As China’s power continues to grow, or if it is successful in dominating the Western Pacific, it</w:t>
      </w:r>
      <w:r w:rsidRPr="004859AC">
        <w:rPr>
          <w:rStyle w:val="StyleUnderline"/>
        </w:rPr>
        <w:t xml:space="preserve"> </w:t>
      </w:r>
      <w:r w:rsidRPr="0071390F">
        <w:rPr>
          <w:rStyle w:val="StyleUnderline"/>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6DBC1543" w14:textId="77777777" w:rsidR="00844653" w:rsidRPr="007A1DE9" w:rsidRDefault="00844653" w:rsidP="00844653">
      <w:pPr>
        <w:rPr>
          <w:rStyle w:val="StyleUnderlin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6B339C1A" w14:textId="3DC4E9DF" w:rsidR="00844653" w:rsidRPr="00E268B7" w:rsidRDefault="00844653" w:rsidP="00844653">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5F88164" w14:textId="77777777" w:rsidR="00844653" w:rsidRDefault="00844653" w:rsidP="00844653">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9889B31" w14:textId="77777777" w:rsidR="00844653" w:rsidRPr="002079A9" w:rsidRDefault="00844653" w:rsidP="00844653">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28B673AE" w14:textId="77777777" w:rsidR="00844653" w:rsidRPr="002079A9" w:rsidRDefault="00844653" w:rsidP="00844653">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w:t>
      </w:r>
      <w:r w:rsidRPr="002079A9">
        <w:rPr>
          <w:rFonts w:eastAsia="Times New Roman"/>
          <w:sz w:val="12"/>
          <w:szCs w:val="22"/>
        </w:rPr>
        <w:lastRenderedPageBreak/>
        <w:t xml:space="preserve">(up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7A809B9F" w14:textId="77777777" w:rsidR="00844653" w:rsidRPr="006232C5" w:rsidRDefault="00844653" w:rsidP="00844653">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32DF128E" w14:textId="77777777" w:rsidR="00844653" w:rsidRPr="002079A9" w:rsidRDefault="00844653" w:rsidP="00844653">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32D7ABBA" w14:textId="77777777" w:rsidR="00844653" w:rsidRPr="006232C5" w:rsidRDefault="00844653" w:rsidP="00844653">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16E3C5C1" w14:textId="77777777" w:rsidR="00844653" w:rsidRPr="002079A9" w:rsidRDefault="00844653" w:rsidP="00844653">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3B264605" w14:textId="77777777" w:rsidR="00844653" w:rsidRPr="002079A9" w:rsidRDefault="00844653" w:rsidP="00844653">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4658FD8A" w14:textId="77777777" w:rsidR="00844653" w:rsidRPr="00D97856" w:rsidRDefault="00844653" w:rsidP="00844653">
      <w:pPr>
        <w:rPr>
          <w:b/>
          <w:u w:val="single"/>
        </w:rPr>
      </w:pPr>
    </w:p>
    <w:p w14:paraId="5F037B29" w14:textId="77777777" w:rsidR="00844653" w:rsidRDefault="00844653" w:rsidP="00844653">
      <w:pPr>
        <w:pStyle w:val="Heading3"/>
      </w:pPr>
      <w:r>
        <w:lastRenderedPageBreak/>
        <w:t>Advantage 2 — Democracy</w:t>
      </w:r>
    </w:p>
    <w:p w14:paraId="2398C08B" w14:textId="77777777" w:rsidR="00844653" w:rsidRPr="004C02E8" w:rsidRDefault="00844653" w:rsidP="00844653">
      <w:pPr>
        <w:pStyle w:val="Heading4"/>
      </w:pPr>
      <w:r>
        <w:t xml:space="preserve">Advantage two is </w:t>
      </w:r>
      <w:r w:rsidRPr="004C02E8">
        <w:rPr>
          <w:u w:val="single"/>
        </w:rPr>
        <w:t>democracy</w:t>
      </w:r>
    </w:p>
    <w:p w14:paraId="361F5682" w14:textId="77777777" w:rsidR="00844653" w:rsidRDefault="00844653" w:rsidP="00844653">
      <w:pPr>
        <w:pStyle w:val="Heading4"/>
        <w:rPr>
          <w:u w:val="single"/>
        </w:rPr>
      </w:pPr>
      <w:r>
        <w:t xml:space="preserve">The US is instigating a global democratic crisis – any lapse in US policy </w:t>
      </w:r>
      <w:r>
        <w:rPr>
          <w:u w:val="single"/>
        </w:rPr>
        <w:t xml:space="preserve">spills over </w:t>
      </w:r>
    </w:p>
    <w:p w14:paraId="6B46940A" w14:textId="77777777" w:rsidR="00844653" w:rsidRPr="007310D7" w:rsidRDefault="00844653" w:rsidP="00844653">
      <w:pPr>
        <w:rPr>
          <w:rStyle w:val="Style13ptBold"/>
        </w:rPr>
      </w:pPr>
      <w:r>
        <w:rPr>
          <w:rStyle w:val="Style13ptBold"/>
        </w:rPr>
        <w:t xml:space="preserve">Werner 7/9 </w:t>
      </w:r>
      <w:r w:rsidRPr="007310D7">
        <w:t>[(Jake, a Postdoctoral Global China Research Fellow at the Boston University Global Development Policy Center.) “Does America Really Support Democracy—or Just Other Rich Democracies?” Foreign Affairs, 7/9/2021. https://www.foreignaffairs.com/articles/united-states/2021-07-09/does-america-really-support-democracy-or-just-other-rich] BC</w:t>
      </w:r>
    </w:p>
    <w:p w14:paraId="0DAA232B" w14:textId="77777777" w:rsidR="00844653" w:rsidRPr="00AF079D" w:rsidRDefault="00844653" w:rsidP="00844653">
      <w:pPr>
        <w:rPr>
          <w:rStyle w:val="StyleUnderline"/>
        </w:rPr>
      </w:pPr>
      <w:r>
        <w:t xml:space="preserve">In a speech he delivered in February, U.S. President Joe </w:t>
      </w:r>
      <w:r w:rsidRPr="009A63B1">
        <w:rPr>
          <w:rStyle w:val="StyleUnderline"/>
          <w:highlight w:val="green"/>
        </w:rPr>
        <w:t>Biden painted a portrait of a world</w:t>
      </w:r>
      <w:r w:rsidRPr="00AF079D">
        <w:rPr>
          <w:rStyle w:val="StyleUnderline"/>
        </w:rPr>
        <w:t xml:space="preserve"> fundamentally </w:t>
      </w:r>
      <w:r w:rsidRPr="009A63B1">
        <w:rPr>
          <w:rStyle w:val="StyleUnderline"/>
          <w:highlight w:val="green"/>
        </w:rPr>
        <w:t>divided between democracy and</w:t>
      </w:r>
      <w:r w:rsidRPr="00AF079D">
        <w:rPr>
          <w:rStyle w:val="StyleUnderline"/>
        </w:rPr>
        <w:t xml:space="preserve"> </w:t>
      </w:r>
      <w:r w:rsidRPr="009A63B1">
        <w:rPr>
          <w:rStyle w:val="StyleUnderline"/>
          <w:highlight w:val="green"/>
        </w:rPr>
        <w:t>autocracy</w:t>
      </w:r>
      <w:r>
        <w:t xml:space="preserve">. “We’re at an inflection point,” he said, “between those who argue that, given all the challenges we face . . . that autocracy is the best way forward, . . . and those who understand that democracy is essential . . . to meeting those challenges.” </w:t>
      </w:r>
      <w:r w:rsidRPr="00AF079D">
        <w:rPr>
          <w:rStyle w:val="StyleUnderline"/>
        </w:rPr>
        <w:t>Biden has insisted that both his domestic and foreign agendas put the United States in the best possible position to win this epochal conflict.</w:t>
      </w:r>
    </w:p>
    <w:p w14:paraId="5313F2E0" w14:textId="77777777" w:rsidR="00844653" w:rsidRPr="007310D7" w:rsidRDefault="00844653" w:rsidP="00844653">
      <w:pPr>
        <w:rPr>
          <w:rStyle w:val="Emphasis"/>
        </w:rPr>
      </w:pPr>
      <w:r w:rsidRPr="009A63B1">
        <w:rPr>
          <w:rStyle w:val="Emphasis"/>
          <w:highlight w:val="green"/>
        </w:rPr>
        <w:t>But this</w:t>
      </w:r>
      <w:r w:rsidRPr="00AF079D">
        <w:rPr>
          <w:rStyle w:val="Emphasis"/>
        </w:rPr>
        <w:t xml:space="preserve"> fixation on a clash between autocracy and democracy </w:t>
      </w:r>
      <w:r w:rsidRPr="009A63B1">
        <w:rPr>
          <w:rStyle w:val="Emphasis"/>
          <w:highlight w:val="green"/>
        </w:rPr>
        <w:t>obscures a deeper divide in geopolitics</w:t>
      </w:r>
      <w:r w:rsidRPr="009A63B1">
        <w:rPr>
          <w:highlight w:val="green"/>
        </w:rPr>
        <w:t xml:space="preserve">. </w:t>
      </w:r>
      <w:r w:rsidRPr="009A63B1">
        <w:rPr>
          <w:rStyle w:val="StyleUnderline"/>
          <w:highlight w:val="green"/>
        </w:rPr>
        <w:t>The U</w:t>
      </w:r>
      <w:r w:rsidRPr="00AF079D">
        <w:rPr>
          <w:rStyle w:val="StyleUnderline"/>
        </w:rPr>
        <w:t xml:space="preserve">nited </w:t>
      </w:r>
      <w:r w:rsidRPr="009A63B1">
        <w:rPr>
          <w:rStyle w:val="StyleUnderline"/>
          <w:highlight w:val="green"/>
        </w:rPr>
        <w:t>S</w:t>
      </w:r>
      <w:r w:rsidRPr="00AF079D">
        <w:rPr>
          <w:rStyle w:val="StyleUnderline"/>
        </w:rPr>
        <w:t xml:space="preserve">tates asserts leadership of the world’s democracies, but it actually </w:t>
      </w:r>
      <w:r w:rsidRPr="009A63B1">
        <w:rPr>
          <w:rStyle w:val="StyleUnderline"/>
          <w:highlight w:val="green"/>
        </w:rPr>
        <w:t xml:space="preserve">stands </w:t>
      </w:r>
      <w:r w:rsidRPr="009A63B1">
        <w:rPr>
          <w:rStyle w:val="Emphasis"/>
          <w:highlight w:val="green"/>
        </w:rPr>
        <w:t>opposed to most democracies</w:t>
      </w:r>
      <w:r w:rsidRPr="00AF079D">
        <w:rPr>
          <w:rStyle w:val="StyleUnderline"/>
        </w:rPr>
        <w:t xml:space="preserve"> on many of the most significant global issues</w:t>
      </w:r>
      <w:r>
        <w:t xml:space="preserve">. From the COVID-19 pandemic to global trade rules, from climate change to economic development, the </w:t>
      </w:r>
      <w:r w:rsidRPr="007310D7">
        <w:rPr>
          <w:rStyle w:val="Emphasis"/>
        </w:rPr>
        <w:t>United</w:t>
      </w:r>
      <w:r w:rsidRPr="00AF079D">
        <w:rPr>
          <w:rStyle w:val="Emphasis"/>
        </w:rPr>
        <w:t xml:space="preserve"> States is </w:t>
      </w:r>
      <w:r w:rsidRPr="009A63B1">
        <w:rPr>
          <w:rStyle w:val="Emphasis"/>
          <w:highlight w:val="green"/>
        </w:rPr>
        <w:t>actively</w:t>
      </w:r>
      <w:r w:rsidRPr="00AF079D">
        <w:rPr>
          <w:rStyle w:val="Emphasis"/>
        </w:rPr>
        <w:t xml:space="preserve"> </w:t>
      </w:r>
      <w:r w:rsidRPr="009A63B1">
        <w:rPr>
          <w:rStyle w:val="Emphasis"/>
          <w:highlight w:val="green"/>
        </w:rPr>
        <w:t>frustrating the priorities of most</w:t>
      </w:r>
      <w:r w:rsidRPr="00AF079D">
        <w:rPr>
          <w:rStyle w:val="Emphasis"/>
        </w:rPr>
        <w:t xml:space="preserve"> of the </w:t>
      </w:r>
      <w:r w:rsidRPr="009A63B1">
        <w:rPr>
          <w:rStyle w:val="Emphasis"/>
          <w:highlight w:val="green"/>
        </w:rPr>
        <w:t>world’s democracies</w:t>
      </w:r>
      <w:r>
        <w:t>. In the process</w:t>
      </w:r>
      <w:r w:rsidRPr="009A63B1">
        <w:rPr>
          <w:highlight w:val="green"/>
        </w:rPr>
        <w:t xml:space="preserve">, </w:t>
      </w:r>
      <w:r w:rsidRPr="009A63B1">
        <w:rPr>
          <w:rStyle w:val="Emphasis"/>
          <w:highlight w:val="green"/>
        </w:rPr>
        <w:t>U.S.</w:t>
      </w:r>
      <w:r w:rsidRPr="007310D7">
        <w:rPr>
          <w:rStyle w:val="Emphasis"/>
        </w:rPr>
        <w:t xml:space="preserve"> foreign </w:t>
      </w:r>
      <w:r w:rsidRPr="009A63B1">
        <w:rPr>
          <w:rStyle w:val="Emphasis"/>
          <w:highlight w:val="green"/>
        </w:rPr>
        <w:t>policy</w:t>
      </w:r>
      <w:r w:rsidRPr="007310D7">
        <w:rPr>
          <w:rStyle w:val="Emphasis"/>
        </w:rPr>
        <w:t xml:space="preserve"> is—</w:t>
      </w:r>
      <w:r w:rsidRPr="009A63B1">
        <w:rPr>
          <w:rStyle w:val="Emphasis"/>
          <w:highlight w:val="green"/>
        </w:rPr>
        <w:t xml:space="preserve">in </w:t>
      </w:r>
      <w:r w:rsidRPr="00CC2703">
        <w:rPr>
          <w:rStyle w:val="Emphasis"/>
        </w:rPr>
        <w:t>the name of democracy</w:t>
      </w:r>
      <w:r w:rsidRPr="007310D7">
        <w:rPr>
          <w:rStyle w:val="Emphasis"/>
        </w:rPr>
        <w:t>—</w:t>
      </w:r>
      <w:r w:rsidRPr="009A63B1">
        <w:rPr>
          <w:rStyle w:val="Emphasis"/>
          <w:highlight w:val="green"/>
        </w:rPr>
        <w:t>compounding the global crisis of democracy</w:t>
      </w:r>
      <w:r w:rsidRPr="007310D7">
        <w:rPr>
          <w:rStyle w:val="Emphasis"/>
        </w:rPr>
        <w:t xml:space="preserve"> and delegitimizing U.S. power.</w:t>
      </w:r>
    </w:p>
    <w:p w14:paraId="3F595570" w14:textId="77777777" w:rsidR="00844653" w:rsidRPr="007310D7" w:rsidRDefault="00844653" w:rsidP="00844653">
      <w:pPr>
        <w:rPr>
          <w:rStyle w:val="StyleUnderline"/>
        </w:rPr>
      </w:pPr>
      <w:r>
        <w:t xml:space="preserve">Rich and poor democracies share many problems. </w:t>
      </w:r>
      <w:r w:rsidRPr="007310D7">
        <w:rPr>
          <w:rStyle w:val="StyleUnderline"/>
        </w:rPr>
        <w:t xml:space="preserve">Forty </w:t>
      </w:r>
      <w:r w:rsidRPr="009A63B1">
        <w:rPr>
          <w:rStyle w:val="StyleUnderline"/>
          <w:highlight w:val="green"/>
        </w:rPr>
        <w:t>years of increasingly concentrated wealth, deteriorating public goods, eroding stability for workers, and a disintegrating sense of</w:t>
      </w:r>
      <w:r w:rsidRPr="007310D7">
        <w:rPr>
          <w:rStyle w:val="StyleUnderline"/>
        </w:rPr>
        <w:t xml:space="preserve"> collective </w:t>
      </w:r>
      <w:r w:rsidRPr="009A63B1">
        <w:rPr>
          <w:rStyle w:val="StyleUnderline"/>
          <w:highlight w:val="green"/>
        </w:rPr>
        <w:t>belonging</w:t>
      </w:r>
      <w:r w:rsidRPr="007310D7">
        <w:rPr>
          <w:rStyle w:val="StyleUnderline"/>
        </w:rPr>
        <w:t xml:space="preserve"> </w:t>
      </w:r>
      <w:r w:rsidRPr="009A63B1">
        <w:rPr>
          <w:rStyle w:val="StyleUnderline"/>
          <w:highlight w:val="green"/>
        </w:rPr>
        <w:t>have provided raw material for</w:t>
      </w:r>
      <w:r w:rsidRPr="007310D7">
        <w:rPr>
          <w:rStyle w:val="StyleUnderline"/>
        </w:rPr>
        <w:t xml:space="preserve"> nationalism, racism, and </w:t>
      </w:r>
      <w:r w:rsidRPr="009A63B1">
        <w:rPr>
          <w:rStyle w:val="StyleUnderline"/>
          <w:highlight w:val="green"/>
        </w:rPr>
        <w:t>authoritarianism</w:t>
      </w:r>
      <w:r w:rsidRPr="007310D7">
        <w:rPr>
          <w:rStyle w:val="StyleUnderline"/>
        </w:rPr>
        <w:t xml:space="preserve"> in democracies of all levels of wealth</w:t>
      </w:r>
      <w:r>
        <w:t xml:space="preserve">. The Biden administration understands this. In speech after speech, </w:t>
      </w:r>
      <w:r w:rsidRPr="007310D7">
        <w:rPr>
          <w:rStyle w:val="StyleUnderline"/>
        </w:rPr>
        <w:t>Biden has made an essential point: people are losing faith in democracy because democracy is not meeting their needs. In his domestic agenda, Biden recognizes that investing in the common good, providing greater power and security to labor, and mobilizing people to confront the climate crisis are all crucial to the project of fending off illiberal politics and reviving democracy in the United States.</w:t>
      </w:r>
    </w:p>
    <w:p w14:paraId="612F9043" w14:textId="77777777" w:rsidR="00844653" w:rsidRDefault="00844653" w:rsidP="00844653">
      <w:r>
        <w:t>Yet Biden’s foreign policy suffers from a strange disconnect</w:t>
      </w:r>
      <w:r w:rsidRPr="007310D7">
        <w:rPr>
          <w:rStyle w:val="StyleUnderline"/>
        </w:rPr>
        <w:t xml:space="preserve">. </w:t>
      </w:r>
      <w:r w:rsidRPr="00CC2703">
        <w:rPr>
          <w:rStyle w:val="StyleUnderline"/>
        </w:rPr>
        <w:t>Rather than pursuing a global strategy to revive faith</w:t>
      </w:r>
      <w:r w:rsidRPr="007310D7">
        <w:rPr>
          <w:rStyle w:val="StyleUnderline"/>
        </w:rPr>
        <w:t xml:space="preserve"> in the common good, Biden focuses on outcompeting China—as if people outside the United States value democracy not because it empowers them but because it is synonymous with U.S. power.</w:t>
      </w:r>
      <w:r>
        <w:t xml:space="preserve"> Biden argues that for the sake of democracy, Americans must “develop and dominate the products and technologies of the future.” That would certainly help Americans and people in other rich, technologically advanced democracies. That might help U.S. investors, but is not a vision of a global economy in which all democracies can deliver for their people.</w:t>
      </w:r>
    </w:p>
    <w:p w14:paraId="78BE4DBA" w14:textId="77777777" w:rsidR="00844653" w:rsidRDefault="00844653" w:rsidP="00844653">
      <w:pPr>
        <w:rPr>
          <w:rStyle w:val="StyleUnderline"/>
        </w:rPr>
      </w:pPr>
      <w:r w:rsidRPr="009A63B1">
        <w:rPr>
          <w:rStyle w:val="Emphasis"/>
          <w:highlight w:val="green"/>
        </w:rPr>
        <w:t xml:space="preserve">A different approach is </w:t>
      </w:r>
      <w:r w:rsidRPr="007310D7">
        <w:rPr>
          <w:rStyle w:val="Emphasis"/>
        </w:rPr>
        <w:t xml:space="preserve">possible, one </w:t>
      </w:r>
      <w:r w:rsidRPr="009A63B1">
        <w:rPr>
          <w:rStyle w:val="Emphasis"/>
          <w:highlight w:val="green"/>
        </w:rPr>
        <w:t>capable of reversing the global antidemocratic tide</w:t>
      </w:r>
      <w:r w:rsidRPr="007310D7">
        <w:rPr>
          <w:rStyle w:val="Emphasis"/>
        </w:rPr>
        <w:t xml:space="preserve"> by opening new opportunities for people around the world</w:t>
      </w:r>
      <w:r>
        <w:t xml:space="preserve">. </w:t>
      </w:r>
      <w:r w:rsidRPr="007310D7">
        <w:rPr>
          <w:rStyle w:val="StyleUnderline"/>
        </w:rPr>
        <w:t xml:space="preserve">It </w:t>
      </w:r>
      <w:r w:rsidRPr="00CC2703">
        <w:rPr>
          <w:rStyle w:val="StyleUnderline"/>
        </w:rPr>
        <w:t xml:space="preserve">will </w:t>
      </w:r>
      <w:r w:rsidRPr="009A63B1">
        <w:rPr>
          <w:rStyle w:val="StyleUnderline"/>
          <w:highlight w:val="green"/>
        </w:rPr>
        <w:t>require a better framework</w:t>
      </w:r>
      <w:r w:rsidRPr="007310D7">
        <w:rPr>
          <w:rStyle w:val="StyleUnderline"/>
        </w:rPr>
        <w:t xml:space="preserve"> for understanding today’s conflicts, one more capacious than a myopic binary that pits liberal democracy against its authoritarian other.</w:t>
      </w:r>
    </w:p>
    <w:p w14:paraId="37B8CE49" w14:textId="77777777" w:rsidR="00844653" w:rsidRDefault="00844653" w:rsidP="00844653">
      <w:r>
        <w:lastRenderedPageBreak/>
        <w:t>INVISIBLE DEMOCRACIES</w:t>
      </w:r>
    </w:p>
    <w:p w14:paraId="47CE87C8" w14:textId="77777777" w:rsidR="00844653" w:rsidRDefault="00844653" w:rsidP="00844653">
      <w:r w:rsidRPr="007310D7">
        <w:rPr>
          <w:rStyle w:val="Emphasis"/>
        </w:rPr>
        <w:t>The claim that the United States is at odds with most democracies may feel jarring</w:t>
      </w:r>
      <w:r>
        <w:t xml:space="preserve">, but that is </w:t>
      </w:r>
      <w:r w:rsidRPr="007310D7">
        <w:rPr>
          <w:rStyle w:val="Emphasis"/>
        </w:rPr>
        <w:t xml:space="preserve">only because </w:t>
      </w:r>
      <w:r w:rsidRPr="009A63B1">
        <w:rPr>
          <w:rStyle w:val="Emphasis"/>
          <w:highlight w:val="green"/>
        </w:rPr>
        <w:t>U.S. leaders</w:t>
      </w:r>
      <w:r w:rsidRPr="007310D7">
        <w:rPr>
          <w:rStyle w:val="Emphasis"/>
        </w:rPr>
        <w:t xml:space="preserve"> and media so often </w:t>
      </w:r>
      <w:r w:rsidRPr="009A63B1">
        <w:rPr>
          <w:rStyle w:val="Emphasis"/>
          <w:highlight w:val="green"/>
        </w:rPr>
        <w:t>conflate the “world’s democracies” with</w:t>
      </w:r>
      <w:r w:rsidRPr="007310D7">
        <w:rPr>
          <w:rStyle w:val="Emphasis"/>
        </w:rPr>
        <w:t xml:space="preserve"> the handful of </w:t>
      </w:r>
      <w:r w:rsidRPr="009A63B1">
        <w:rPr>
          <w:rStyle w:val="Emphasis"/>
          <w:highlight w:val="green"/>
        </w:rPr>
        <w:t>rich countries</w:t>
      </w:r>
      <w:r w:rsidRPr="007310D7">
        <w:rPr>
          <w:rStyle w:val="Emphasis"/>
        </w:rPr>
        <w:t>, including former colonial powers</w:t>
      </w:r>
      <w:r>
        <w:t xml:space="preserve"> in Europe (and Japan) and states that began as settler colonies, such as Australia and Canada. A 2020 New York Times article, for example, headlined the findings of a Pew Research Center poll this way: “Distrust of China Jumps to New Highs in Democratic Nations.” The poll was not, however, about “democratic nations.” Most of the world’s largest democracies—countries such as Brazil, India, Indonesia, Mexico, and South Africa—were not included, nor were many smaller democracies such as Botswana, Papua New Guinea, and Sri Lanka. It was instead a poll of people in (as Pew itself put it) “advanced economies.”</w:t>
      </w:r>
    </w:p>
    <w:p w14:paraId="593BE583" w14:textId="77777777" w:rsidR="00844653" w:rsidRPr="007310D7" w:rsidRDefault="00844653" w:rsidP="00844653">
      <w:pPr>
        <w:rPr>
          <w:rStyle w:val="StyleUnderline"/>
        </w:rPr>
      </w:pPr>
      <w:r>
        <w:t xml:space="preserve">According to the Economist Intelligence Unit’s Democracy Index, </w:t>
      </w:r>
      <w:r w:rsidRPr="007310D7">
        <w:rPr>
          <w:rStyle w:val="StyleUnderline"/>
        </w:rPr>
        <w:t>democratic developing countries are home to twice as many people as rich democracies</w:t>
      </w:r>
      <w:r>
        <w:t xml:space="preserve">—three times as many, if one counts semidemocratic “hybrid regimes” such as those in Bangladesh, Nigeria, and Turkey. </w:t>
      </w:r>
      <w:r w:rsidRPr="007310D7">
        <w:rPr>
          <w:rStyle w:val="StyleUnderline"/>
        </w:rPr>
        <w:t>Yet the world’s many poor democracies remain largely peripheral to the worldview of U.S. policymakers. They enter into Beltway conversations only when they threaten regional stability or become useful in wider geopolitical conflicts.</w:t>
      </w:r>
    </w:p>
    <w:p w14:paraId="69E0B4F8" w14:textId="77777777" w:rsidR="00844653" w:rsidRPr="007310D7" w:rsidRDefault="00844653" w:rsidP="00844653">
      <w:pPr>
        <w:rPr>
          <w:rStyle w:val="StyleUnderline"/>
        </w:rPr>
      </w:pPr>
      <w:r>
        <w:t xml:space="preserve">This invisibility is understandable. Precisely because they are poor, </w:t>
      </w:r>
      <w:r w:rsidRPr="007310D7">
        <w:rPr>
          <w:rStyle w:val="StyleUnderline"/>
        </w:rPr>
        <w:t>the democracies of the global South exert far less influence over world politics and the global economy than their wealthy counterparts. The rich democracies account for about 15 percent of world population but enjoy 43 percent of global GDP as measured by purchasing power (59 percent in dollar terms), and their military budgets amount to nearly two-thirds of the world’s war spending. Many Americans also share a feeling of cultural or ethnic affinity with the rich democracies that does not extend to the poor democracies.</w:t>
      </w:r>
    </w:p>
    <w:p w14:paraId="6C8B7AE3" w14:textId="77777777" w:rsidR="00844653" w:rsidRPr="007310D7" w:rsidRDefault="00844653" w:rsidP="00844653">
      <w:pPr>
        <w:rPr>
          <w:rStyle w:val="StyleUnderline"/>
        </w:rPr>
      </w:pPr>
      <w:r w:rsidRPr="009A63B1">
        <w:rPr>
          <w:rStyle w:val="Emphasis"/>
          <w:highlight w:val="green"/>
        </w:rPr>
        <w:t>Confusing democracy with wealth</w:t>
      </w:r>
      <w:r w:rsidRPr="007310D7">
        <w:rPr>
          <w:rStyle w:val="Emphasis"/>
        </w:rPr>
        <w:t xml:space="preserve"> fundamentally </w:t>
      </w:r>
      <w:r w:rsidRPr="009A63B1">
        <w:rPr>
          <w:rStyle w:val="Emphasis"/>
          <w:highlight w:val="green"/>
        </w:rPr>
        <w:t>distorts strategic thinking</w:t>
      </w:r>
      <w:r w:rsidRPr="007310D7">
        <w:rPr>
          <w:rStyle w:val="Emphasis"/>
        </w:rPr>
        <w:t xml:space="preserve"> about what U.S. leaders so often proclaim to be a top priority: ensuring that democracy flourishes around the world</w:t>
      </w:r>
      <w:r>
        <w:t xml:space="preserve">. Poor and rich democracies alike have been moving in an illiberal direction in recent years. But a foreign policy aimed at renewing and supporting democracy will fail if it is based solely on the preferences of rich countries. </w:t>
      </w:r>
      <w:r w:rsidRPr="007310D7">
        <w:rPr>
          <w:rStyle w:val="StyleUnderline"/>
        </w:rPr>
        <w:t>That’s because the democracies of the global South, more often than not, have interests that are very different from those of the rich democracies—interests that frequently align with more authoritarian developing countries. In other words, one effect of framing the major struggle in the world today as a fight between democrats and authoritarians is to render invisible the inequality that characterizes the global economy, which is often the more consequential division.</w:t>
      </w:r>
    </w:p>
    <w:p w14:paraId="3DF64CC7" w14:textId="77777777" w:rsidR="00844653" w:rsidRPr="00FA2192" w:rsidRDefault="00844653" w:rsidP="00844653">
      <w:pPr>
        <w:pStyle w:val="Heading4"/>
      </w:pPr>
      <w:r w:rsidRPr="00FA2192">
        <w:t>A right to strike solves 3 warrants—</w:t>
      </w:r>
    </w:p>
    <w:p w14:paraId="2CEC40F1" w14:textId="77777777" w:rsidR="00844653" w:rsidRPr="00607E06" w:rsidRDefault="00844653" w:rsidP="00844653">
      <w:pPr>
        <w:pStyle w:val="Heading4"/>
        <w:numPr>
          <w:ilvl w:val="0"/>
          <w:numId w:val="16"/>
        </w:numPr>
        <w:tabs>
          <w:tab w:val="num" w:pos="1800"/>
        </w:tabs>
        <w:ind w:left="1800"/>
      </w:pPr>
      <w:r>
        <w:t xml:space="preserve">Worker strikes withhold labor from wealthy elites to make way for new progressive legislature. </w:t>
      </w:r>
    </w:p>
    <w:p w14:paraId="7E841E6F" w14:textId="77777777" w:rsidR="00844653" w:rsidRPr="00924A80" w:rsidRDefault="00844653" w:rsidP="00844653">
      <w:r w:rsidRPr="00924A80">
        <w:rPr>
          <w:rStyle w:val="Style13ptBold"/>
        </w:rPr>
        <w:t>Pope 18</w:t>
      </w:r>
      <w:r>
        <w:t xml:space="preserve"> [(James Gray, </w:t>
      </w:r>
      <w:r w:rsidRPr="00924A80">
        <w:t>a distinguished professor of law at Rutgers Law School and serves on the executive council of the Rutgers Council of AAUP/AFT Chapters, AFL-CIO.</w:t>
      </w:r>
      <w:r>
        <w:t>) “</w:t>
      </w:r>
      <w:r w:rsidRPr="00924A80">
        <w:t>Labor’s right to strike is essential</w:t>
      </w:r>
      <w:r>
        <w:t xml:space="preserve">,” PSC Cuny, September 2018. </w:t>
      </w:r>
      <w:hyperlink r:id="rId13" w:history="1">
        <w:r w:rsidRPr="002A4A64">
          <w:rPr>
            <w:rStyle w:val="Hyperlink"/>
          </w:rPr>
          <w:t>https://www.psc-cuny.org/clarion/september-2018/labor%E2%80%99s-right-strike-essential</w:t>
        </w:r>
      </w:hyperlink>
      <w:r>
        <w:t>] RR</w:t>
      </w:r>
    </w:p>
    <w:p w14:paraId="2D909411" w14:textId="77777777" w:rsidR="00844653" w:rsidRDefault="00844653" w:rsidP="00844653">
      <w:r>
        <w:t>POLITICAL CLIMATE</w:t>
      </w:r>
    </w:p>
    <w:p w14:paraId="1E8D20E0" w14:textId="77777777" w:rsidR="00844653" w:rsidRDefault="00844653" w:rsidP="00844653">
      <w:r>
        <w:t>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w:t>
      </w:r>
    </w:p>
    <w:p w14:paraId="2732FCE8" w14:textId="77777777" w:rsidR="00844653" w:rsidRPr="00927757" w:rsidRDefault="00844653" w:rsidP="00844653">
      <w:pPr>
        <w:rPr>
          <w:rStyle w:val="StyleUnderline"/>
        </w:rPr>
      </w:pPr>
      <w:r w:rsidRPr="0075291B">
        <w:rPr>
          <w:rStyle w:val="StyleUnderline"/>
        </w:rPr>
        <w:lastRenderedPageBreak/>
        <w:t>The right to strike</w:t>
      </w:r>
      <w:r w:rsidRPr="00607E06">
        <w:rPr>
          <w:rStyle w:val="StyleUnderline"/>
        </w:rPr>
        <w:t xml:space="preserve"> should be a no-brainer</w:t>
      </w:r>
      <w:r w:rsidRPr="00927757">
        <w:rPr>
          <w:rStyle w:val="StyleUnderline"/>
        </w:rPr>
        <w:t xml:space="preserve"> for any self-respecting candidate who claims to care about working people</w:t>
      </w:r>
      <w:r>
        <w:t xml:space="preserve">. It isn’t some transitory policy fix; </w:t>
      </w:r>
      <w:r w:rsidRPr="0075291B">
        <w:rPr>
          <w:rStyle w:val="StyleUnderline"/>
        </w:rPr>
        <w:t>it’s a fundamental human right,</w:t>
      </w:r>
      <w:r w:rsidRPr="00927757">
        <w:rPr>
          <w:rStyle w:val="StyleUnderline"/>
        </w:rPr>
        <w:t xml:space="preserve"> recognized in international law.</w:t>
      </w:r>
      <w:r>
        <w:t xml:space="preserve"> </w:t>
      </w:r>
      <w:r w:rsidRPr="00607E06">
        <w:rPr>
          <w:rStyle w:val="StyleUnderline"/>
          <w:highlight w:val="green"/>
        </w:rPr>
        <w:t>Without the right to strike</w:t>
      </w:r>
      <w:r w:rsidRPr="00927757">
        <w:rPr>
          <w:rStyle w:val="StyleUnderline"/>
        </w:rPr>
        <w:t xml:space="preserve">, </w:t>
      </w:r>
      <w:r w:rsidRPr="00607E06">
        <w:rPr>
          <w:rStyle w:val="StyleUnderline"/>
          <w:highlight w:val="green"/>
        </w:rPr>
        <w:t>workers have no effective recourse against unhealthy conditions,</w:t>
      </w:r>
      <w:r w:rsidRPr="00927757">
        <w:rPr>
          <w:rStyle w:val="StyleUnderline"/>
        </w:rPr>
        <w:t xml:space="preserve"> </w:t>
      </w:r>
      <w:r w:rsidRPr="00607E06">
        <w:rPr>
          <w:rStyle w:val="StyleUnderline"/>
          <w:highlight w:val="green"/>
        </w:rPr>
        <w:t>inadequate wages</w:t>
      </w:r>
      <w:r w:rsidRPr="00927757">
        <w:rPr>
          <w:rStyle w:val="StyleUnderline"/>
        </w:rPr>
        <w:t xml:space="preserve">, </w:t>
      </w:r>
      <w:r w:rsidRPr="00607E06">
        <w:rPr>
          <w:rStyle w:val="StyleUnderline"/>
          <w:highlight w:val="green"/>
        </w:rPr>
        <w:t>or</w:t>
      </w:r>
      <w:r w:rsidRPr="00927757">
        <w:rPr>
          <w:rStyle w:val="StyleUnderline"/>
        </w:rPr>
        <w:t xml:space="preserve"> employer </w:t>
      </w:r>
      <w:r w:rsidRPr="00607E06">
        <w:rPr>
          <w:rStyle w:val="StyleUnderline"/>
          <w:highlight w:val="green"/>
        </w:rPr>
        <w:t>tyranny</w:t>
      </w:r>
      <w:r w:rsidRPr="00927757">
        <w:rPr>
          <w:rStyle w:val="StyleUnderline"/>
        </w:rPr>
        <w:t>.</w:t>
      </w:r>
      <w:r>
        <w:t xml:space="preserve"> Before the American labor movement began its long decline, unions made the right to strike a litmus test for supporting candidates. Labor leaders held that </w:t>
      </w:r>
      <w:r w:rsidRPr="00386C19">
        <w:rPr>
          <w:rStyle w:val="StyleUnderline"/>
        </w:rPr>
        <w:t>anti-strike laws imposed “involuntary servitude” in violation of the Thirteenth Amendment</w:t>
      </w:r>
      <w:r>
        <w:t xml:space="preserve"> to the United States Constitution. Corporate interests ridiculed this claim, arguing that the Amendment guaranteed only the individual right to quit and go elsewhere. But workers and unions held their ground. “The simple fact is </w:t>
      </w:r>
      <w:r w:rsidRPr="004A4D55">
        <w:t xml:space="preserve">that </w:t>
      </w:r>
      <w:r w:rsidRPr="004A4D55">
        <w:rPr>
          <w:rStyle w:val="StyleUnderline"/>
        </w:rPr>
        <w:t>the right</w:t>
      </w:r>
      <w:r w:rsidRPr="00386C19">
        <w:rPr>
          <w:rStyle w:val="StyleUnderline"/>
        </w:rPr>
        <w:t xml:space="preserve"> of individual </w:t>
      </w:r>
      <w:r w:rsidRPr="004A4D55">
        <w:rPr>
          <w:rStyle w:val="StyleUnderline"/>
        </w:rPr>
        <w:t>workers to quit</w:t>
      </w:r>
      <w:r w:rsidRPr="00386C19">
        <w:rPr>
          <w:rStyle w:val="StyleUnderline"/>
        </w:rPr>
        <w:t xml:space="preserve"> their jobs </w:t>
      </w:r>
      <w:r w:rsidRPr="004A4D55">
        <w:rPr>
          <w:rStyle w:val="StyleUnderline"/>
        </w:rPr>
        <w:t>has meaning only when they</w:t>
      </w:r>
      <w:r w:rsidRPr="00386C19">
        <w:rPr>
          <w:rStyle w:val="StyleUnderline"/>
        </w:rPr>
        <w:t xml:space="preserve"> </w:t>
      </w:r>
      <w:r>
        <w:t xml:space="preserve">may </w:t>
      </w:r>
      <w:r w:rsidRPr="004A4D55">
        <w:rPr>
          <w:rStyle w:val="StyleUnderline"/>
        </w:rPr>
        <w:t>quit in concert</w:t>
      </w:r>
      <w:r w:rsidRPr="00386C19">
        <w:rPr>
          <w:rStyle w:val="StyleUnderline"/>
        </w:rPr>
        <w:t>,</w:t>
      </w:r>
      <w:r>
        <w:t xml:space="preserve"> so that in their quitting or in their threat to quit they have a real bargaining strength,” Congress of Industrial Organizations (CIO) General Counsel Lee Pressman explained. “</w:t>
      </w:r>
      <w:r w:rsidRPr="00927757">
        <w:rPr>
          <w:rStyle w:val="StyleUnderline"/>
        </w:rPr>
        <w:t>It is thus hypocritical to suggest that a prohibition on the right to strike is not in practical effect a prohibition on the right to quit individually.”</w:t>
      </w:r>
    </w:p>
    <w:p w14:paraId="6A1D075A" w14:textId="77777777" w:rsidR="00844653" w:rsidRDefault="00844653" w:rsidP="00844653">
      <w:r>
        <w:t>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w:t>
      </w:r>
    </w:p>
    <w:p w14:paraId="76AFF4F0" w14:textId="77777777" w:rsidR="00844653" w:rsidRPr="00CB19FC" w:rsidRDefault="00844653" w:rsidP="00844653">
      <w:pPr>
        <w:rPr>
          <w:rStyle w:val="StyleUnderline"/>
        </w:rPr>
      </w:pPr>
      <w:r w:rsidRPr="00CB19FC">
        <w:rPr>
          <w:rStyle w:val="StyleUnderline"/>
        </w:rPr>
        <w:t>A DEMOCRATIC NEED</w:t>
      </w:r>
    </w:p>
    <w:p w14:paraId="575494F2" w14:textId="77777777" w:rsidR="00844653" w:rsidRDefault="00844653" w:rsidP="00844653">
      <w:pPr>
        <w:rPr>
          <w:rStyle w:val="StyleUnderline"/>
        </w:rPr>
      </w:pPr>
      <w:r w:rsidRPr="004A4D55">
        <w:t xml:space="preserve">The </w:t>
      </w:r>
      <w:r w:rsidRPr="004A4D55">
        <w:rPr>
          <w:rStyle w:val="StyleUnderline"/>
          <w:highlight w:val="green"/>
        </w:rPr>
        <w:t>recent</w:t>
      </w:r>
      <w:r w:rsidRPr="00CB19FC">
        <w:rPr>
          <w:rStyle w:val="StyleUnderline"/>
        </w:rPr>
        <w:t xml:space="preserve"> teacher </w:t>
      </w:r>
      <w:r w:rsidRPr="00924A80">
        <w:rPr>
          <w:rStyle w:val="StyleUnderline"/>
          <w:highlight w:val="green"/>
        </w:rPr>
        <w:t xml:space="preserve">strikes underscore </w:t>
      </w:r>
      <w:r w:rsidRPr="004A4D55">
        <w:rPr>
          <w:rStyle w:val="StyleUnderline"/>
        </w:rPr>
        <w:t>another</w:t>
      </w:r>
      <w:r>
        <w:t xml:space="preserve">, </w:t>
      </w:r>
      <w:r w:rsidRPr="00CB19FC">
        <w:rPr>
          <w:rStyle w:val="StyleUnderline"/>
        </w:rPr>
        <w:t xml:space="preserve">equally vital function of the strike: </w:t>
      </w:r>
      <w:r w:rsidRPr="00924A80">
        <w:rPr>
          <w:rStyle w:val="Emphasis"/>
          <w:highlight w:val="green"/>
        </w:rPr>
        <w:t>political democracy</w:t>
      </w:r>
      <w:r>
        <w:t xml:space="preserve">. </w:t>
      </w:r>
      <w:r w:rsidRPr="00CB19FC">
        <w:rPr>
          <w:rStyle w:val="StyleUnderline"/>
        </w:rPr>
        <w:t xml:space="preserve">It is no accident that </w:t>
      </w:r>
      <w:r w:rsidRPr="00924A80">
        <w:rPr>
          <w:rStyle w:val="StyleUnderline"/>
          <w:highlight w:val="green"/>
        </w:rPr>
        <w:t>strikers</w:t>
      </w:r>
      <w:r w:rsidRPr="00CB19FC">
        <w:rPr>
          <w:rStyle w:val="StyleUnderline"/>
        </w:rPr>
        <w:t xml:space="preserve"> often </w:t>
      </w:r>
      <w:r w:rsidRPr="00924A80">
        <w:rPr>
          <w:rStyle w:val="StyleUnderline"/>
          <w:highlight w:val="green"/>
        </w:rPr>
        <w:t>serve as midwives of democracy</w:t>
      </w:r>
      <w:r w:rsidRPr="00CB19FC">
        <w:rPr>
          <w:rStyle w:val="StyleUnderline"/>
        </w:rPr>
        <w:t>.</w:t>
      </w:r>
      <w:r>
        <w:t xml:space="preserve"> Examples include </w:t>
      </w:r>
      <w:r w:rsidRPr="00CB19FC">
        <w:rPr>
          <w:rStyle w:val="StyleUnderline"/>
        </w:rPr>
        <w:t xml:space="preserve">Poland in the 1970s, where shipyard strikers brought down the dictatorship, and South Africa in the 1970s and 1980s, where strikers were central to the defeat of apartheid. </w:t>
      </w:r>
      <w:r w:rsidRPr="00924A80">
        <w:rPr>
          <w:rStyle w:val="Emphasis"/>
          <w:highlight w:val="green"/>
        </w:rPr>
        <w:t>Even in</w:t>
      </w:r>
      <w:r w:rsidRPr="00CB19FC">
        <w:rPr>
          <w:rStyle w:val="Emphasis"/>
        </w:rPr>
        <w:t xml:space="preserve"> relatively </w:t>
      </w:r>
      <w:r w:rsidRPr="007D47DE">
        <w:rPr>
          <w:rStyle w:val="Emphasis"/>
        </w:rPr>
        <w:t xml:space="preserve">democratic countries like </w:t>
      </w:r>
      <w:r w:rsidRPr="00924A80">
        <w:rPr>
          <w:rStyle w:val="Emphasis"/>
          <w:highlight w:val="green"/>
        </w:rPr>
        <w:t>the</w:t>
      </w:r>
      <w:r w:rsidRPr="00CB19FC">
        <w:rPr>
          <w:rStyle w:val="Emphasis"/>
        </w:rPr>
        <w:t xml:space="preserve"> </w:t>
      </w:r>
      <w:r w:rsidRPr="00924A80">
        <w:rPr>
          <w:rStyle w:val="Emphasis"/>
          <w:highlight w:val="green"/>
        </w:rPr>
        <w:t>United</w:t>
      </w:r>
      <w:r w:rsidRPr="00CB19FC">
        <w:rPr>
          <w:rStyle w:val="Emphasis"/>
        </w:rPr>
        <w:t xml:space="preserve"> </w:t>
      </w:r>
      <w:r w:rsidRPr="00924A80">
        <w:rPr>
          <w:rStyle w:val="Emphasis"/>
          <w:highlight w:val="green"/>
        </w:rPr>
        <w:t>S</w:t>
      </w:r>
      <w:r w:rsidRPr="00CB19FC">
        <w:rPr>
          <w:rStyle w:val="Emphasis"/>
        </w:rPr>
        <w:t>tates</w:t>
      </w:r>
      <w:r w:rsidRPr="00CB19FC">
        <w:rPr>
          <w:rStyle w:val="StyleUnderline"/>
        </w:rPr>
        <w:t xml:space="preserve">, </w:t>
      </w:r>
      <w:r w:rsidRPr="00924A80">
        <w:rPr>
          <w:rStyle w:val="StyleUnderline"/>
          <w:highlight w:val="green"/>
        </w:rPr>
        <w:t>workers</w:t>
      </w:r>
      <w:r w:rsidRPr="00CB19FC">
        <w:rPr>
          <w:rStyle w:val="StyleUnderline"/>
        </w:rPr>
        <w:t xml:space="preserve"> often </w:t>
      </w:r>
      <w:r w:rsidRPr="0075291B">
        <w:rPr>
          <w:rStyle w:val="StyleUnderline"/>
        </w:rPr>
        <w:t>find it necessary to</w:t>
      </w:r>
      <w:r w:rsidRPr="00CB19FC">
        <w:rPr>
          <w:rStyle w:val="StyleUnderline"/>
        </w:rPr>
        <w:t xml:space="preserve"> </w:t>
      </w:r>
      <w:r w:rsidRPr="00924A80">
        <w:rPr>
          <w:rStyle w:val="StyleUnderline"/>
          <w:highlight w:val="green"/>
        </w:rPr>
        <w:t>withhold their labor</w:t>
      </w:r>
      <w:r w:rsidRPr="00CB19FC">
        <w:rPr>
          <w:rStyle w:val="StyleUnderline"/>
        </w:rPr>
        <w:t xml:space="preserve"> in order </w:t>
      </w:r>
      <w:r w:rsidRPr="00924A80">
        <w:rPr>
          <w:rStyle w:val="StyleUnderline"/>
          <w:highlight w:val="green"/>
        </w:rPr>
        <w:t>to offset</w:t>
      </w:r>
      <w:r w:rsidRPr="00CB19FC">
        <w:rPr>
          <w:rStyle w:val="StyleUnderline"/>
        </w:rPr>
        <w:t xml:space="preserve"> </w:t>
      </w:r>
      <w:r w:rsidRPr="00924A80">
        <w:rPr>
          <w:rStyle w:val="StyleUnderline"/>
          <w:highlight w:val="green"/>
        </w:rPr>
        <w:t>the</w:t>
      </w:r>
      <w:r w:rsidRPr="00CB19FC">
        <w:rPr>
          <w:rStyle w:val="StyleUnderline"/>
        </w:rPr>
        <w:t xml:space="preserve"> disproportionate </w:t>
      </w:r>
      <w:r w:rsidRPr="00924A80">
        <w:rPr>
          <w:rStyle w:val="StyleUnderline"/>
          <w:highlight w:val="green"/>
        </w:rPr>
        <w:t>power of wealthy interests</w:t>
      </w:r>
      <w:r w:rsidRPr="00CB19FC">
        <w:rPr>
          <w:rStyle w:val="StyleUnderline"/>
        </w:rPr>
        <w:t xml:space="preserve"> and racial elites</w:t>
      </w:r>
      <w:r>
        <w:t xml:space="preserve">. During the 1930s, for example, it took mass strikes to overcome judicial resistance to progressive economic regulation. Today, </w:t>
      </w:r>
      <w:r w:rsidRPr="007D47DE">
        <w:rPr>
          <w:rStyle w:val="StyleUnderline"/>
          <w:highlight w:val="green"/>
        </w:rPr>
        <w:t>workers confront a political system</w:t>
      </w:r>
      <w:r w:rsidRPr="00927757">
        <w:rPr>
          <w:rStyle w:val="StyleUnderline"/>
        </w:rPr>
        <w:t xml:space="preserve"> that has been </w:t>
      </w:r>
      <w:r w:rsidRPr="007D47DE">
        <w:rPr>
          <w:rStyle w:val="StyleUnderline"/>
          <w:highlight w:val="green"/>
        </w:rPr>
        <w:t>warped by voter suppression</w:t>
      </w:r>
      <w:r w:rsidRPr="00927757">
        <w:rPr>
          <w:rStyle w:val="StyleUnderline"/>
        </w:rPr>
        <w:t>, g</w:t>
      </w:r>
      <w:r w:rsidRPr="007D47DE">
        <w:rPr>
          <w:rStyle w:val="StyleUnderline"/>
          <w:highlight w:val="green"/>
        </w:rPr>
        <w:t>errymandering</w:t>
      </w:r>
      <w:r w:rsidRPr="00927757">
        <w:rPr>
          <w:rStyle w:val="StyleUnderline"/>
        </w:rPr>
        <w:t xml:space="preserve"> </w:t>
      </w:r>
      <w:r w:rsidRPr="007D47DE">
        <w:rPr>
          <w:rStyle w:val="StyleUnderline"/>
          <w:highlight w:val="green"/>
        </w:rPr>
        <w:t>and</w:t>
      </w:r>
      <w:r w:rsidRPr="00927757">
        <w:rPr>
          <w:rStyle w:val="StyleUnderline"/>
        </w:rPr>
        <w:t xml:space="preserve"> the judicial </w:t>
      </w:r>
      <w:r w:rsidRPr="007D47DE">
        <w:rPr>
          <w:rStyle w:val="StyleUnderline"/>
          <w:highlight w:val="green"/>
        </w:rPr>
        <w:t>protection of</w:t>
      </w:r>
      <w:r w:rsidRPr="00927757">
        <w:rPr>
          <w:rStyle w:val="StyleUnderline"/>
        </w:rPr>
        <w:t xml:space="preserve"> corporate </w:t>
      </w:r>
      <w:r w:rsidRPr="007D47DE">
        <w:rPr>
          <w:rStyle w:val="StyleUnderline"/>
          <w:highlight w:val="green"/>
        </w:rPr>
        <w:t>political expenditures as “freedom of speech.”</w:t>
      </w:r>
      <w:r>
        <w:t xml:space="preserve"> With corporate lackeys holding a majority of seats on the Supreme Court, </w:t>
      </w:r>
      <w:r w:rsidRPr="00607E06">
        <w:rPr>
          <w:rStyle w:val="StyleUnderline"/>
          <w:highlight w:val="green"/>
        </w:rPr>
        <w:t>worker</w:t>
      </w:r>
      <w:r w:rsidRPr="00607E06">
        <w:rPr>
          <w:rStyle w:val="StyleUnderline"/>
        </w:rPr>
        <w:t xml:space="preserve">s may soon need </w:t>
      </w:r>
      <w:r w:rsidRPr="00607E06">
        <w:rPr>
          <w:rStyle w:val="StyleUnderline"/>
          <w:highlight w:val="green"/>
        </w:rPr>
        <w:t>strikes to clear the way for progressive legislation</w:t>
      </w:r>
      <w:r w:rsidRPr="00607E06">
        <w:rPr>
          <w:rStyle w:val="StyleUnderline"/>
        </w:rPr>
        <w:t xml:space="preserve"> just as they did in the 1930s.</w:t>
      </w:r>
    </w:p>
    <w:p w14:paraId="62E2E832" w14:textId="02373631" w:rsidR="00844653" w:rsidRDefault="00844653" w:rsidP="00844653">
      <w:pPr>
        <w:pStyle w:val="Heading4"/>
        <w:numPr>
          <w:ilvl w:val="0"/>
          <w:numId w:val="16"/>
        </w:numPr>
        <w:tabs>
          <w:tab w:val="num" w:pos="1800"/>
        </w:tabs>
        <w:ind w:left="1800"/>
      </w:pPr>
      <w:r>
        <w:t xml:space="preserve">Strikes are key political tools— they incentivize being active in political institutions and transform conditions. </w:t>
      </w:r>
    </w:p>
    <w:p w14:paraId="35F2AFAA" w14:textId="77777777" w:rsidR="00844653" w:rsidRPr="00D74A7F" w:rsidRDefault="00844653" w:rsidP="00844653">
      <w:r w:rsidRPr="00D74A7F">
        <w:rPr>
          <w:rStyle w:val="Style13ptBold"/>
        </w:rPr>
        <w:t>Reddy 1/6</w:t>
      </w:r>
      <w:r>
        <w:t xml:space="preserve"> [(Diana S., </w:t>
      </w:r>
      <w:r w:rsidRPr="00D74A7F">
        <w:t>a Doctoral Fellow at the Law, Economics, and Politics Center at UC Berkeley Law, and a PhD candidate in UCB's Jurisprudence and Social Policy Program.</w:t>
      </w:r>
      <w:r>
        <w:t>) “</w:t>
      </w:r>
      <w:r w:rsidRPr="00D74A7F">
        <w:t>“There Is No Such Thing as an Illegal Strike”: Reconceptualizing the Strike in Law and Political Economy</w:t>
      </w:r>
      <w:r>
        <w:t xml:space="preserve">,” The Yale Law Journal, 1/6/21. </w:t>
      </w:r>
      <w:hyperlink r:id="rId14" w:history="1">
        <w:r w:rsidRPr="003600C8">
          <w:rPr>
            <w:rStyle w:val="Hyperlink"/>
          </w:rPr>
          <w:t>https://www.yalelawjournal.org/forum/there-is-no-such-thing-as-an-illegal-strike-reconceptualizing-the-strike-in-law-and-political-economy</w:t>
        </w:r>
      </w:hyperlink>
      <w:r>
        <w:t>] RR</w:t>
      </w:r>
    </w:p>
    <w:p w14:paraId="3A49DD02" w14:textId="77777777" w:rsidR="00844653" w:rsidRPr="00D74A7F" w:rsidRDefault="00844653" w:rsidP="00844653">
      <w:pPr>
        <w:rPr>
          <w:rStyle w:val="Emphasis"/>
        </w:rPr>
      </w:pPr>
      <w:r w:rsidRPr="00D74A7F">
        <w:rPr>
          <w:rStyle w:val="Emphasis"/>
        </w:rPr>
        <w:t xml:space="preserve">B. </w:t>
      </w:r>
      <w:r w:rsidRPr="0075291B">
        <w:rPr>
          <w:rStyle w:val="Emphasis"/>
        </w:rPr>
        <w:t>Striking as Political</w:t>
      </w:r>
    </w:p>
    <w:p w14:paraId="3EB05DCF" w14:textId="77777777" w:rsidR="00844653" w:rsidRDefault="00844653" w:rsidP="00844653">
      <w:r>
        <w:t xml:space="preserve">For those who believe that </w:t>
      </w:r>
      <w:r w:rsidRPr="00D74A7F">
        <w:rPr>
          <w:rStyle w:val="StyleUnderline"/>
          <w:highlight w:val="green"/>
        </w:rPr>
        <w:t>a stronger labor movement is needed to counterbalance</w:t>
      </w:r>
      <w:r w:rsidRPr="00D74A7F">
        <w:rPr>
          <w:rStyle w:val="StyleUnderline"/>
        </w:rPr>
        <w:t xml:space="preserve"> the concentrations of </w:t>
      </w:r>
      <w:r w:rsidRPr="004C02E8">
        <w:rPr>
          <w:rStyle w:val="StyleUnderline"/>
        </w:rPr>
        <w:t>economic and</w:t>
      </w:r>
      <w:r w:rsidRPr="00D74A7F">
        <w:rPr>
          <w:rStyle w:val="StyleUnderline"/>
        </w:rPr>
        <w:t xml:space="preserve"> </w:t>
      </w:r>
      <w:r w:rsidRPr="00D74A7F">
        <w:rPr>
          <w:rStyle w:val="StyleUnderline"/>
          <w:highlight w:val="green"/>
        </w:rPr>
        <w:t>political power</w:t>
      </w:r>
      <w:r w:rsidRPr="00D74A7F">
        <w:rPr>
          <w:rStyle w:val="StyleUnderline"/>
        </w:rPr>
        <w:t xml:space="preserve"> in this new Gilded Age, the question is not just whether the law is bad</w:t>
      </w:r>
      <w:r>
        <w:t xml:space="preserve"> (it is), </w:t>
      </w:r>
      <w:r w:rsidRPr="00D74A7F">
        <w:rPr>
          <w:rStyle w:val="StyleUnderline"/>
        </w:rPr>
        <w:t>but whether strikes can be effective nonetheless</w:t>
      </w:r>
      <w:r>
        <w:t xml:space="preserve">. </w:t>
      </w:r>
      <w:r w:rsidRPr="00D74A7F">
        <w:rPr>
          <w:rStyle w:val="StyleUnderline"/>
        </w:rPr>
        <w:t xml:space="preserve">If labor activists are correct that there is “no such thing” as an illegal strike, just an unsuccessful strike, </w:t>
      </w:r>
      <w:r w:rsidRPr="00D74A7F">
        <w:rPr>
          <w:rStyle w:val="StyleUnderline"/>
        </w:rPr>
        <w:lastRenderedPageBreak/>
        <w:t xml:space="preserve">the question follows: </w:t>
      </w:r>
      <w:r w:rsidRPr="004A4D55">
        <w:rPr>
          <w:rStyle w:val="StyleUnderline"/>
        </w:rPr>
        <w:t>what makes a strike successful</w:t>
      </w:r>
      <w:r w:rsidRPr="00D74A7F">
        <w:rPr>
          <w:rStyle w:val="StyleUnderline"/>
        </w:rPr>
        <w:t xml:space="preserve"> enough, under current conditions</w:t>
      </w:r>
      <w:r w:rsidRPr="004A4D55">
        <w:rPr>
          <w:rStyle w:val="StyleUnderline"/>
        </w:rPr>
        <w:t>, to transcend legal constraints</w:t>
      </w:r>
      <w:r w:rsidRPr="00D74A7F">
        <w:rPr>
          <w:rStyle w:val="StyleUnderline"/>
        </w:rPr>
        <w:t>?</w:t>
      </w:r>
      <w:r>
        <w:t xml:space="preserve">154 To some extent this is an empirical question, and one on which </w:t>
      </w:r>
      <w:r w:rsidRPr="00D74A7F">
        <w:rPr>
          <w:rStyle w:val="StyleUnderline"/>
        </w:rPr>
        <w:t>there are many opportunities for generative research</w:t>
      </w:r>
      <w:r>
        <w:t xml:space="preserve">. Beginning with the theoretical, however, I suggest that </w:t>
      </w:r>
      <w:r w:rsidRPr="00D74A7F">
        <w:rPr>
          <w:rStyle w:val="StyleUnderline"/>
          <w:highlight w:val="green"/>
        </w:rPr>
        <w:t>t</w:t>
      </w:r>
      <w:r w:rsidRPr="0075291B">
        <w:rPr>
          <w:rStyle w:val="StyleUnderline"/>
        </w:rPr>
        <w:t>h</w:t>
      </w:r>
      <w:r w:rsidRPr="00D74A7F">
        <w:rPr>
          <w:rStyle w:val="StyleUnderline"/>
          <w:highlight w:val="green"/>
        </w:rPr>
        <w:t>e success of strikes must be measured in</w:t>
      </w:r>
      <w:r w:rsidRPr="00D74A7F">
        <w:rPr>
          <w:rStyle w:val="StyleUnderline"/>
        </w:rPr>
        <w:t xml:space="preserve"> more than economic wins in the private sphere</w:t>
      </w:r>
      <w:r>
        <w:t xml:space="preserve">. Like their Progressive Era progenitors, </w:t>
      </w:r>
      <w:r w:rsidRPr="00D74A7F">
        <w:rPr>
          <w:rStyle w:val="StyleUnderline"/>
        </w:rPr>
        <w:t xml:space="preserve">their success must be in </w:t>
      </w:r>
      <w:r w:rsidRPr="00D74A7F">
        <w:rPr>
          <w:rStyle w:val="StyleUnderline"/>
          <w:highlight w:val="green"/>
        </w:rPr>
        <w:t xml:space="preserve">raising </w:t>
      </w:r>
      <w:r w:rsidRPr="004A4D55">
        <w:rPr>
          <w:rStyle w:val="StyleUnderline"/>
          <w:highlight w:val="green"/>
        </w:rPr>
        <w:t>political consciousness</w:t>
      </w:r>
      <w:r w:rsidRPr="004A4D55">
        <w:rPr>
          <w:rStyle w:val="StyleUnderline"/>
        </w:rPr>
        <w:t xml:space="preserve"> in the public sphere</w:t>
      </w:r>
      <w:r>
        <w:t>—in making the stakes of the twenty-first century labor question apparent.155</w:t>
      </w:r>
    </w:p>
    <w:p w14:paraId="0F0B9E00" w14:textId="77777777" w:rsidR="00844653" w:rsidRPr="00D74A7F" w:rsidRDefault="00844653" w:rsidP="00844653">
      <w:pPr>
        <w:rPr>
          <w:rStyle w:val="StyleUnderline"/>
        </w:rPr>
      </w:pPr>
      <w:r>
        <w:t xml:space="preserve">As noted above, </w:t>
      </w:r>
      <w:r w:rsidRPr="007D47DE">
        <w:rPr>
          <w:rStyle w:val="StyleUnderline"/>
        </w:rPr>
        <w:t>under current labor law</w:t>
      </w:r>
      <w:r w:rsidRPr="007D47DE">
        <w:t xml:space="preserve">, </w:t>
      </w:r>
      <w:r w:rsidRPr="007D47DE">
        <w:rPr>
          <w:rStyle w:val="StyleUnderline"/>
        </w:rPr>
        <w:t>strikes are conceptualized as “economic weapons</w:t>
      </w:r>
      <w:r w:rsidRPr="007D47DE">
        <w:t>,”</w:t>
      </w:r>
      <w:r>
        <w:t xml:space="preserve"> as hard bargaining.156 And while legal terminology is distinct from on-the-ground understandings, </w:t>
      </w:r>
      <w:r w:rsidRPr="0075291B">
        <w:rPr>
          <w:rStyle w:val="StyleUnderline"/>
        </w:rPr>
        <w:t>unions have often emphasized the economic nature of the strike</w:t>
      </w:r>
      <w:r w:rsidRPr="00D74A7F">
        <w:rPr>
          <w:rStyle w:val="StyleUnderline"/>
        </w:rPr>
        <w:t xml:space="preserve"> as well</w:t>
      </w:r>
      <w:r>
        <w:t xml:space="preserve">. </w:t>
      </w:r>
      <w:r w:rsidRPr="00D74A7F">
        <w:rPr>
          <w:rStyle w:val="StyleUnderline"/>
          <w:highlight w:val="green"/>
        </w:rPr>
        <w:t>Strikes</w:t>
      </w:r>
      <w:r w:rsidRPr="00D74A7F">
        <w:rPr>
          <w:rStyle w:val="StyleUnderline"/>
        </w:rPr>
        <w:t xml:space="preserve"> are “[t]he power to </w:t>
      </w:r>
      <w:r w:rsidRPr="00D74A7F">
        <w:rPr>
          <w:rStyle w:val="StyleUnderline"/>
          <w:highlight w:val="green"/>
        </w:rPr>
        <w:t>stop production</w:t>
      </w:r>
      <w:r w:rsidRPr="00D74A7F">
        <w:rPr>
          <w:rStyle w:val="StyleUnderline"/>
        </w:rPr>
        <w:t xml:space="preserve">, </w:t>
      </w:r>
      <w:r w:rsidRPr="00D74A7F">
        <w:rPr>
          <w:rStyle w:val="StyleUnderline"/>
          <w:highlight w:val="green"/>
        </w:rPr>
        <w:t>distribution and exchange,</w:t>
      </w:r>
      <w:r w:rsidRPr="00D74A7F">
        <w:rPr>
          <w:rStyle w:val="StyleUnderline"/>
        </w:rPr>
        <w:t xml:space="preserve"> whether of goods or services.”</w:t>
      </w:r>
      <w:r>
        <w:t xml:space="preserve">157 </w:t>
      </w:r>
      <w:r w:rsidRPr="00D74A7F">
        <w:rPr>
          <w:rStyle w:val="StyleUnderline"/>
        </w:rPr>
        <w:t>A strike works because “we withhold something that the employer needs</w:t>
      </w:r>
      <w:r>
        <w:t>.”158 At the same time, there has been a corresponding tendency to dismiss the more symbolic aspects of the strike. To quote White again, “</w:t>
      </w:r>
      <w:r w:rsidRPr="00D74A7F">
        <w:rPr>
          <w:rStyle w:val="StyleUnderline"/>
        </w:rPr>
        <w:t>while publicity and morale are not irrelevant, in the end, they are not effective weapons in their own right.”159</w:t>
      </w:r>
    </w:p>
    <w:p w14:paraId="4BB92AA2" w14:textId="77777777" w:rsidR="00844653" w:rsidRPr="00D74A7F" w:rsidRDefault="00844653" w:rsidP="00844653">
      <w:pPr>
        <w:rPr>
          <w:rStyle w:val="Emphasis"/>
        </w:rPr>
      </w:pPr>
      <w:r>
        <w:t xml:space="preserve">These arguments are important. </w:t>
      </w:r>
      <w:r w:rsidRPr="00D74A7F">
        <w:rPr>
          <w:rStyle w:val="Emphasis"/>
          <w:highlight w:val="green"/>
        </w:rPr>
        <w:t>A strike is</w:t>
      </w:r>
      <w:r>
        <w:t xml:space="preserve"> </w:t>
      </w:r>
      <w:r w:rsidRPr="00D74A7F">
        <w:rPr>
          <w:rStyle w:val="StyleUnderline"/>
        </w:rPr>
        <w:t>not simply protest; it is</w:t>
      </w:r>
      <w:r>
        <w:t xml:space="preserve"> </w:t>
      </w:r>
      <w:r w:rsidRPr="00D74A7F">
        <w:rPr>
          <w:rStyle w:val="Emphasis"/>
          <w:highlight w:val="green"/>
        </w:rPr>
        <w:t>direct action</w:t>
      </w:r>
      <w:r>
        <w:t xml:space="preserve">, </w:t>
      </w:r>
      <w:r w:rsidRPr="00D74A7F">
        <w:rPr>
          <w:rStyle w:val="StyleUnderline"/>
        </w:rPr>
        <w:t>material pressure</w:t>
      </w:r>
      <w:r>
        <w:t xml:space="preserve">. </w:t>
      </w:r>
      <w:r w:rsidRPr="004C02E8">
        <w:rPr>
          <w:rStyle w:val="StyleUnderline"/>
        </w:rPr>
        <w:t>But with union density lower than ever, ongoing automation of work tasks that renders employees increasingly replaceable,</w:t>
      </w:r>
      <w:r w:rsidRPr="00D74A7F">
        <w:rPr>
          <w:rStyle w:val="StyleUnderline"/>
        </w:rPr>
        <w:t xml:space="preserve"> and decades of neoliberal cultural tropes celebrating capital as the driver of all economic growth and innovation, </w:t>
      </w:r>
      <w:r>
        <w:t xml:space="preserve">it is a mistake to think of publicity and morale as nice-to-haves, rather than necessities. Instead, </w:t>
      </w:r>
      <w:r w:rsidRPr="0075291B">
        <w:rPr>
          <w:rStyle w:val="StyleUnderline"/>
        </w:rPr>
        <w:t>striking must be part of building what sociologists have described as the “moral economy,” cultural</w:t>
      </w:r>
      <w:r w:rsidRPr="00D74A7F">
        <w:rPr>
          <w:rStyle w:val="StyleUnderline"/>
        </w:rPr>
        <w:t xml:space="preserve"> beliefs about fair distribution untethered to technocratic arguments about what is most efficient.</w:t>
      </w:r>
      <w:r>
        <w:t>160 And in that way</w:t>
      </w:r>
      <w:r w:rsidRPr="00D74A7F">
        <w:rPr>
          <w:rStyle w:val="Emphasis"/>
        </w:rPr>
        <w:t xml:space="preserve">, </w:t>
      </w:r>
      <w:r w:rsidRPr="00D74A7F">
        <w:rPr>
          <w:rStyle w:val="Emphasis"/>
          <w:highlight w:val="green"/>
        </w:rPr>
        <w:t>striking</w:t>
      </w:r>
      <w:r w:rsidRPr="00D74A7F">
        <w:rPr>
          <w:rStyle w:val="Emphasis"/>
        </w:rPr>
        <w:t xml:space="preserve"> is and </w:t>
      </w:r>
      <w:r w:rsidRPr="00D74A7F">
        <w:rPr>
          <w:rStyle w:val="Emphasis"/>
          <w:highlight w:val="green"/>
        </w:rPr>
        <w:t>must be understood as political.</w:t>
      </w:r>
    </w:p>
    <w:p w14:paraId="19A57161" w14:textId="77777777" w:rsidR="00844653" w:rsidRPr="00D74A7F" w:rsidRDefault="00844653" w:rsidP="00844653">
      <w:pPr>
        <w:rPr>
          <w:rStyle w:val="StyleUnderline"/>
        </w:rPr>
      </w:pPr>
      <w:r>
        <w:t xml:space="preserve">The term political, of course, has many meanings—engendered by law, culture, and the relationship between the two. 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movement.161 Under current law, what precisely constitutes the political is less than clear, though. In distinguishing “political” speech from other kinds of speech for the purpose of First Amendment analysis, </w:t>
      </w:r>
      <w:r w:rsidRPr="00D74A7F">
        <w:rPr>
          <w:rStyle w:val="StyleUnderline"/>
        </w:rPr>
        <w:t>the Supreme Court has at times equated the political with: electioneering;</w:t>
      </w:r>
      <w:r>
        <w:t xml:space="preserve">162 speech directed to or about the government;163 or most broadly, “speech and debate on public policy issues.”164 Within labor parlance, by contrast, </w:t>
      </w:r>
      <w:r w:rsidRPr="00D74A7F">
        <w:rPr>
          <w:rStyle w:val="StyleUnderline"/>
        </w:rPr>
        <w:t>the term “</w:t>
      </w:r>
      <w:r w:rsidRPr="00D74A7F">
        <w:rPr>
          <w:rStyle w:val="StyleUnderline"/>
          <w:highlight w:val="green"/>
        </w:rPr>
        <w:t>political strike”</w:t>
      </w:r>
      <w:r w:rsidRPr="00D74A7F">
        <w:rPr>
          <w:rStyle w:val="StyleUnderline"/>
        </w:rPr>
        <w:t xml:space="preserve"> is specifically used to </w:t>
      </w:r>
      <w:r w:rsidRPr="00D74A7F">
        <w:rPr>
          <w:rStyle w:val="StyleUnderline"/>
          <w:highlight w:val="green"/>
        </w:rPr>
        <w:t>refer to strikes</w:t>
      </w:r>
      <w:r w:rsidRPr="00D74A7F">
        <w:rPr>
          <w:rStyle w:val="StyleUnderline"/>
        </w:rPr>
        <w:t xml:space="preserve"> that are “</w:t>
      </w:r>
      <w:r w:rsidRPr="00D74A7F">
        <w:rPr>
          <w:rStyle w:val="StyleUnderline"/>
          <w:highlight w:val="green"/>
        </w:rPr>
        <w:t>designed to win</w:t>
      </w:r>
      <w:r w:rsidRPr="00D74A7F">
        <w:rPr>
          <w:rStyle w:val="StyleUnderline"/>
        </w:rPr>
        <w:t xml:space="preserve"> a specific </w:t>
      </w:r>
      <w:r w:rsidRPr="00D74A7F">
        <w:rPr>
          <w:rStyle w:val="StyleUnderline"/>
          <w:highlight w:val="green"/>
        </w:rPr>
        <w:t>political outcome</w:t>
      </w:r>
      <w:r w:rsidRPr="00D74A7F">
        <w:rPr>
          <w:rStyle w:val="StyleUnderline"/>
        </w:rPr>
        <w:t xml:space="preserve">, </w:t>
      </w:r>
      <w:r w:rsidRPr="00D74A7F">
        <w:rPr>
          <w:rStyle w:val="StyleUnderline"/>
          <w:highlight w:val="green"/>
        </w:rPr>
        <w:t>such as</w:t>
      </w:r>
      <w:r w:rsidRPr="00D74A7F">
        <w:rPr>
          <w:rStyle w:val="StyleUnderline"/>
        </w:rPr>
        <w:t xml:space="preserve"> the </w:t>
      </w:r>
      <w:r w:rsidRPr="00D74A7F">
        <w:rPr>
          <w:rStyle w:val="StyleUnderline"/>
          <w:highlight w:val="green"/>
        </w:rPr>
        <w:t>passage of legislation</w:t>
      </w:r>
      <w:r w:rsidRPr="00D74A7F">
        <w:rPr>
          <w:rStyle w:val="StyleUnderline"/>
        </w:rPr>
        <w:t xml:space="preserve"> </w:t>
      </w:r>
      <w:r w:rsidRPr="004A4D55">
        <w:rPr>
          <w:rStyle w:val="StyleUnderline"/>
        </w:rPr>
        <w:t>or a change in</w:t>
      </w:r>
    </w:p>
    <w:p w14:paraId="7AFB589F" w14:textId="77777777" w:rsidR="00844653" w:rsidRPr="00D74A7F" w:rsidRDefault="00844653" w:rsidP="00844653">
      <w:pPr>
        <w:rPr>
          <w:rStyle w:val="StyleUnderline"/>
        </w:rPr>
      </w:pPr>
      <w:r w:rsidRPr="004A4D55">
        <w:rPr>
          <w:rStyle w:val="StyleUnderline"/>
        </w:rPr>
        <w:t>regulation.”</w:t>
      </w:r>
      <w:r>
        <w:t xml:space="preserve">165 Consistent with the NLRA’s construction of unions as economic entities, </w:t>
      </w:r>
      <w:r w:rsidRPr="00D74A7F">
        <w:rPr>
          <w:rStyle w:val="StyleUnderline"/>
        </w:rPr>
        <w:t>strikes which are solely “political” and without sufficient nexus to the employment relationship, are deemed unlawful secondary boycotts.166</w:t>
      </w:r>
    </w:p>
    <w:p w14:paraId="1783C96B" w14:textId="77777777" w:rsidR="00844653" w:rsidRDefault="00844653" w:rsidP="00844653">
      <w:r>
        <w:t xml:space="preserve">But my argument here for </w:t>
      </w:r>
      <w:r w:rsidRPr="00D74A7F">
        <w:rPr>
          <w:rStyle w:val="StyleUnderline"/>
        </w:rPr>
        <w:t>reconceptualizing the strike as political is not about more “political strikes</w:t>
      </w:r>
      <w:r>
        <w:t xml:space="preserve">,” </w:t>
      </w:r>
      <w:r w:rsidRPr="00D74A7F">
        <w:rPr>
          <w:rStyle w:val="StyleUnderline"/>
        </w:rPr>
        <w:t>or about electoral politics</w:t>
      </w:r>
      <w:r>
        <w:t xml:space="preserve">, </w:t>
      </w:r>
      <w:r w:rsidRPr="00D74A7F">
        <w:rPr>
          <w:rStyle w:val="StyleUnderline"/>
        </w:rPr>
        <w:t>or even</w:t>
      </w:r>
      <w:r>
        <w:t xml:space="preserve"> necessarily </w:t>
      </w:r>
      <w:r w:rsidRPr="00D74A7F">
        <w:rPr>
          <w:rStyle w:val="StyleUnderline"/>
        </w:rPr>
        <w:t>about state action</w:t>
      </w:r>
      <w:r>
        <w:t xml:space="preserve">. </w:t>
      </w:r>
      <w:r w:rsidRPr="00D74A7F">
        <w:rPr>
          <w:rStyle w:val="StyleUnderline"/>
        </w:rPr>
        <w:t>Based on a vision of the “political” as normative engagement directed towards collective decision-making</w:t>
      </w:r>
      <w:r>
        <w:t>—</w:t>
      </w:r>
      <w:r w:rsidRPr="00D74A7F">
        <w:rPr>
          <w:rStyle w:val="StyleUnderline"/>
        </w:rPr>
        <w:t>it is about destabilizing jurisprudential line drawing between the economic and the political in the first place.</w:t>
      </w:r>
      <w:r>
        <w:t xml:space="preserve">167 It is recognizing that </w:t>
      </w:r>
      <w:r w:rsidRPr="00D74A7F">
        <w:rPr>
          <w:rStyle w:val="Emphasis"/>
          <w:highlight w:val="green"/>
        </w:rPr>
        <w:t>all strikes are political</w:t>
      </w:r>
      <w:r w:rsidRPr="00D74A7F">
        <w:rPr>
          <w:rStyle w:val="Emphasis"/>
        </w:rPr>
        <w:t xml:space="preserve"> or have the potential to be</w:t>
      </w:r>
      <w:r w:rsidRPr="00D74A7F">
        <w:rPr>
          <w:rStyle w:val="StyleUnderline"/>
        </w:rPr>
        <w:t xml:space="preserve">—in that </w:t>
      </w:r>
      <w:r w:rsidRPr="004A4D55">
        <w:rPr>
          <w:rStyle w:val="StyleUnderline"/>
        </w:rPr>
        <w:t>all strikes</w:t>
      </w:r>
      <w:r w:rsidRPr="00D74A7F">
        <w:rPr>
          <w:rStyle w:val="StyleUnderline"/>
        </w:rPr>
        <w:t xml:space="preserve"> are protest </w:t>
      </w:r>
      <w:r w:rsidRPr="004C02E8">
        <w:rPr>
          <w:rStyle w:val="StyleUnderline"/>
        </w:rPr>
        <w:t>meant to transform collective conditions</w:t>
      </w:r>
      <w:r w:rsidRPr="00D74A7F">
        <w:rPr>
          <w:rStyle w:val="StyleUnderline"/>
        </w:rPr>
        <w:t xml:space="preserve">, not merely bargaining towards immediate, transactional ends. </w:t>
      </w:r>
      <w:r>
        <w:t xml:space="preserve">To use political science terminology, strikes are contentious politics: “[E]pisodic, public, collective interaction among makers of claims and their objects.”168 </w:t>
      </w:r>
      <w:r w:rsidRPr="00D74A7F">
        <w:rPr>
          <w:rStyle w:val="Emphasis"/>
          <w:highlight w:val="green"/>
        </w:rPr>
        <w:t>They</w:t>
      </w:r>
      <w:r w:rsidRPr="00D74A7F">
        <w:rPr>
          <w:rStyle w:val="Emphasis"/>
        </w:rPr>
        <w:t xml:space="preserve"> </w:t>
      </w:r>
      <w:r w:rsidRPr="00D74A7F">
        <w:rPr>
          <w:rStyle w:val="Emphasis"/>
          <w:highlight w:val="green"/>
        </w:rPr>
        <w:t>are a way through</w:t>
      </w:r>
      <w:r w:rsidRPr="00D74A7F">
        <w:rPr>
          <w:rStyle w:val="Emphasis"/>
        </w:rPr>
        <w:t xml:space="preserve"> which </w:t>
      </w:r>
      <w:r w:rsidRPr="00D74A7F">
        <w:rPr>
          <w:rStyle w:val="Emphasis"/>
          <w:highlight w:val="green"/>
        </w:rPr>
        <w:t xml:space="preserve">workers </w:t>
      </w:r>
      <w:r w:rsidRPr="00D74A7F">
        <w:rPr>
          <w:rStyle w:val="Emphasis"/>
          <w:highlight w:val="green"/>
        </w:rPr>
        <w:lastRenderedPageBreak/>
        <w:t>engage in claims</w:t>
      </w:r>
      <w:r w:rsidRPr="00D74A7F">
        <w:rPr>
          <w:rStyle w:val="Emphasis"/>
        </w:rPr>
        <w:t xml:space="preserve">-making </w:t>
      </w:r>
      <w:r w:rsidRPr="00D74A7F">
        <w:rPr>
          <w:rStyle w:val="Emphasis"/>
          <w:highlight w:val="green"/>
        </w:rPr>
        <w:t xml:space="preserve">when </w:t>
      </w:r>
      <w:r w:rsidRPr="00D74A7F">
        <w:rPr>
          <w:rStyle w:val="Emphasis"/>
        </w:rPr>
        <w:t xml:space="preserve">business and </w:t>
      </w:r>
      <w:r w:rsidRPr="00D74A7F">
        <w:rPr>
          <w:rStyle w:val="Emphasis"/>
          <w:highlight w:val="green"/>
        </w:rPr>
        <w:t xml:space="preserve">politics </w:t>
      </w:r>
      <w:r w:rsidRPr="00D74A7F">
        <w:rPr>
          <w:rStyle w:val="Emphasis"/>
        </w:rPr>
        <w:t>as</w:t>
      </w:r>
      <w:r w:rsidRPr="00D74A7F">
        <w:rPr>
          <w:rStyle w:val="Emphasis"/>
          <w:highlight w:val="green"/>
        </w:rPr>
        <w:t xml:space="preserve"> </w:t>
      </w:r>
      <w:r w:rsidRPr="00D74A7F">
        <w:rPr>
          <w:rStyle w:val="Emphasis"/>
        </w:rPr>
        <w:t xml:space="preserve">usual </w:t>
      </w:r>
      <w:r w:rsidRPr="00D74A7F">
        <w:rPr>
          <w:rStyle w:val="Emphasis"/>
          <w:highlight w:val="green"/>
        </w:rPr>
        <w:t>have proven nonresponsive</w:t>
      </w:r>
      <w:r>
        <w:t xml:space="preserve">.169 </w:t>
      </w:r>
      <w:r w:rsidRPr="00D74A7F">
        <w:rPr>
          <w:rStyle w:val="StyleUnderline"/>
          <w:highlight w:val="green"/>
        </w:rPr>
        <w:t>They</w:t>
      </w:r>
      <w:r w:rsidRPr="00D74A7F">
        <w:rPr>
          <w:rStyle w:val="StyleUnderline"/>
        </w:rPr>
        <w:t xml:space="preserve"> do not only address the employer; they </w:t>
      </w:r>
      <w:r w:rsidRPr="00D74A7F">
        <w:rPr>
          <w:rStyle w:val="StyleUnderline"/>
          <w:highlight w:val="green"/>
        </w:rPr>
        <w:t>engage the polity</w:t>
      </w:r>
      <w:r w:rsidRPr="00D74A7F">
        <w:rPr>
          <w:highlight w:val="green"/>
        </w:rPr>
        <w:t>.</w:t>
      </w:r>
    </w:p>
    <w:p w14:paraId="35D2D8E0" w14:textId="77777777" w:rsidR="00844653" w:rsidRDefault="00844653" w:rsidP="00844653">
      <w:r w:rsidRPr="00D74A7F">
        <w:rPr>
          <w:rStyle w:val="StyleUnderline"/>
        </w:rPr>
        <w:t>The need to reconceptualize the strike as outward-facing towards the public</w:t>
      </w:r>
      <w:r>
        <w:t>, not just inward-facing towards the employer</w:t>
      </w:r>
      <w:r w:rsidRPr="00D74A7F">
        <w:rPr>
          <w:rStyle w:val="StyleUnderline"/>
        </w:rPr>
        <w:t>, is partly a function of material changes, both in economic production and union density.</w:t>
      </w:r>
      <w:r>
        <w:t xml:space="preserve"> As labor scholar Jane McAlevey points out, “</w:t>
      </w:r>
      <w:r w:rsidRPr="00D74A7F">
        <w:rPr>
          <w:rStyle w:val="StyleUnderline"/>
        </w:rPr>
        <w:t>Today’s service worker has a radically different relationship to the consuming public than last century’s manufacturing worker had</w:t>
      </w:r>
      <w:r>
        <w:t xml:space="preserve"> . . . In large swaths of the service economy, the point of production is the community.”170 For this reason, she argues that </w:t>
      </w:r>
      <w:r w:rsidRPr="00D74A7F">
        <w:rPr>
          <w:rStyle w:val="Emphasis"/>
          <w:highlight w:val="green"/>
        </w:rPr>
        <w:t>effective strikes</w:t>
      </w:r>
      <w:r w:rsidRPr="00D74A7F">
        <w:rPr>
          <w:rStyle w:val="Emphasis"/>
        </w:rPr>
        <w:t xml:space="preserve"> today </w:t>
      </w:r>
      <w:r w:rsidRPr="00D74A7F">
        <w:rPr>
          <w:rStyle w:val="Emphasis"/>
          <w:highlight w:val="green"/>
        </w:rPr>
        <w:t>must engage the public to be successful</w:t>
      </w:r>
      <w:r>
        <w:t xml:space="preserve">.171 </w:t>
      </w:r>
      <w:r w:rsidRPr="00D74A7F">
        <w:t>Union density is also many times higher now in the public sector than in the private one,</w:t>
      </w:r>
      <w:r>
        <w:t xml:space="preserve"> </w:t>
      </w:r>
      <w:r w:rsidRPr="00D74A7F">
        <w:rPr>
          <w:rStyle w:val="StyleUnderline"/>
        </w:rPr>
        <w:t>an upending of the realities of unionization mid-century</w:t>
      </w:r>
      <w:r>
        <w:t xml:space="preserve">.172 As illustrated by the Supreme Court’s decision in Janus v. AFSCME, </w:t>
      </w:r>
      <w:r w:rsidRPr="00D74A7F">
        <w:rPr>
          <w:rStyle w:val="StyleUnderline"/>
          <w:highlight w:val="green"/>
        </w:rPr>
        <w:t>it is easier to see</w:t>
      </w:r>
      <w:r w:rsidRPr="00D74A7F">
        <w:rPr>
          <w:rStyle w:val="StyleUnderline"/>
        </w:rPr>
        <w:t xml:space="preserve"> the economic </w:t>
      </w:r>
      <w:r w:rsidRPr="00D74A7F">
        <w:rPr>
          <w:rStyle w:val="StyleUnderline"/>
          <w:highlight w:val="green"/>
        </w:rPr>
        <w:t>work of unions as political</w:t>
      </w:r>
      <w:r>
        <w:t xml:space="preserve"> (qua affecting government policy, spending, and debt) </w:t>
      </w:r>
      <w:r w:rsidRPr="00D74A7F">
        <w:rPr>
          <w:rStyle w:val="StyleUnderline"/>
        </w:rPr>
        <w:t>i</w:t>
      </w:r>
      <w:r w:rsidRPr="00D74A7F">
        <w:rPr>
          <w:rStyle w:val="StyleUnderline"/>
          <w:highlight w:val="green"/>
        </w:rPr>
        <w:t>n</w:t>
      </w:r>
      <w:r w:rsidRPr="00D74A7F">
        <w:rPr>
          <w:rStyle w:val="StyleUnderline"/>
        </w:rPr>
        <w:t xml:space="preserve"> </w:t>
      </w:r>
      <w:r w:rsidRPr="00D74A7F">
        <w:rPr>
          <w:rStyle w:val="StyleUnderline"/>
          <w:highlight w:val="green"/>
        </w:rPr>
        <w:t>the public sector</w:t>
      </w:r>
      <w:r w:rsidRPr="00D74A7F">
        <w:rPr>
          <w:rStyle w:val="StyleUnderline"/>
        </w:rPr>
        <w:t>.</w:t>
      </w:r>
      <w:r>
        <w:t>173</w:t>
      </w:r>
    </w:p>
    <w:p w14:paraId="74D6DC65" w14:textId="77777777" w:rsidR="00844653" w:rsidRPr="00D74A7F" w:rsidRDefault="00844653" w:rsidP="00844653">
      <w:pPr>
        <w:rPr>
          <w:rStyle w:val="StyleUnderline"/>
        </w:rPr>
      </w:pPr>
      <w:r w:rsidRPr="00D74A7F">
        <w:t>Yet</w:t>
      </w:r>
      <w:r w:rsidRPr="004A4D55">
        <w:rPr>
          <w:rStyle w:val="StyleUnderline"/>
        </w:rPr>
        <w:t>, the shift is also about recognizing</w:t>
      </w:r>
      <w:r w:rsidRPr="004A4D55">
        <w:t xml:space="preserve"> </w:t>
      </w:r>
      <w:r w:rsidRPr="004A4D55">
        <w:rPr>
          <w:rStyle w:val="StyleUnderline"/>
        </w:rPr>
        <w:t>that it was a legal and an ideological accommodation that made the work</w:t>
      </w:r>
      <w:r w:rsidRPr="00D74A7F">
        <w:rPr>
          <w:rStyle w:val="StyleUnderline"/>
        </w:rPr>
        <w:t xml:space="preserve"> of unions in their representative capacity appear as “economic,” and thus outside politics</w:t>
      </w:r>
      <w:r>
        <w:t xml:space="preserve">. The work of unions has been artificially “bifurcated” vis-à-vis the political realm.174 For years, as Reuel Schiller has argued, </w:t>
      </w:r>
      <w:r w:rsidRPr="00D74A7F">
        <w:rPr>
          <w:rStyle w:val="StyleUnderline"/>
        </w:rPr>
        <w:t>unions have engaged in “two sets of activities that appear barely related to one another”:</w:t>
      </w:r>
      <w:r>
        <w:t xml:space="preserve"> private, transaction bargaining in the workplace; combined with broad, public mobilization around electoral politics. But </w:t>
      </w:r>
      <w:r w:rsidRPr="00D74A7F">
        <w:rPr>
          <w:rStyle w:val="StyleUnderline"/>
        </w:rPr>
        <w:t>there were always alternate visions of the relationship between the economic and the political within union advocacy and workplace governance.</w:t>
      </w:r>
      <w:r>
        <w:t>175 If “</w:t>
      </w:r>
      <w:r w:rsidRPr="00D74A7F">
        <w:rPr>
          <w:rStyle w:val="StyleUnderline"/>
          <w:highlight w:val="green"/>
        </w:rPr>
        <w:t>establishing terms</w:t>
      </w:r>
      <w:r w:rsidRPr="00D74A7F">
        <w:rPr>
          <w:rStyle w:val="StyleUnderline"/>
        </w:rPr>
        <w:t xml:space="preserve"> and conditions </w:t>
      </w:r>
      <w:r w:rsidRPr="00D74A7F">
        <w:rPr>
          <w:rStyle w:val="StyleUnderline"/>
          <w:highlight w:val="green"/>
        </w:rPr>
        <w:t>of employment</w:t>
      </w:r>
      <w:r w:rsidRPr="00D74A7F">
        <w:rPr>
          <w:rStyle w:val="StyleUnderline"/>
        </w:rPr>
        <w:t xml:space="preserve"> </w:t>
      </w:r>
      <w:r>
        <w:t>[</w:t>
      </w:r>
      <w:r w:rsidRPr="00D74A7F">
        <w:rPr>
          <w:rStyle w:val="StyleUnderline"/>
          <w:highlight w:val="green"/>
        </w:rPr>
        <w:t>is]</w:t>
      </w:r>
      <w:r w:rsidRPr="00D74A7F">
        <w:rPr>
          <w:rStyle w:val="StyleUnderline"/>
        </w:rPr>
        <w:t xml:space="preserve"> </w:t>
      </w:r>
      <w:r w:rsidRPr="00D74A7F">
        <w:rPr>
          <w:rStyle w:val="StyleUnderline"/>
          <w:highlight w:val="green"/>
        </w:rPr>
        <w:t>a</w:t>
      </w:r>
      <w:r w:rsidRPr="00D74A7F">
        <w:rPr>
          <w:rStyle w:val="StyleUnderline"/>
        </w:rPr>
        <w:t xml:space="preserve"> </w:t>
      </w:r>
      <w:r w:rsidRPr="00D74A7F">
        <w:rPr>
          <w:rStyle w:val="StyleUnderline"/>
          <w:highlight w:val="green"/>
        </w:rPr>
        <w:t>political act involving</w:t>
      </w:r>
      <w:r w:rsidRPr="00D74A7F">
        <w:rPr>
          <w:rStyle w:val="StyleUnderline"/>
        </w:rPr>
        <w:t xml:space="preserve"> not just a worker and an employer, but also a union, </w:t>
      </w:r>
      <w:r w:rsidRPr="00D74A7F">
        <w:rPr>
          <w:rStyle w:val="StyleUnderline"/>
          <w:highlight w:val="green"/>
        </w:rPr>
        <w:t>an industry as a whole</w:t>
      </w:r>
      <w:r w:rsidRPr="00D74A7F">
        <w:rPr>
          <w:rStyle w:val="StyleUnderline"/>
        </w:rPr>
        <w:t>, and the state,” then union advocacy is a political act too.176 Strikes are part of the “contest of ideas.”</w:t>
      </w:r>
    </w:p>
    <w:p w14:paraId="71D1F26B" w14:textId="77777777" w:rsidR="00844653" w:rsidRDefault="00844653" w:rsidP="00844653">
      <w:pPr>
        <w:rPr>
          <w:rStyle w:val="Emphasis"/>
        </w:rPr>
      </w:pPr>
      <w:r w:rsidRPr="00D74A7F">
        <w:rPr>
          <w:rStyle w:val="StyleUnderline"/>
        </w:rPr>
        <w:t>Reconstructing a purposefully political philosophy</w:t>
      </w:r>
      <w:r w:rsidRPr="00D74A7F">
        <w:t>,</w:t>
      </w:r>
      <w:r>
        <w:t xml:space="preserve"> jurisprudence, and tactical repertoire of collective-labor advocacy </w:t>
      </w:r>
      <w:r w:rsidRPr="00D74A7F">
        <w:rPr>
          <w:rStyle w:val="StyleUnderline"/>
        </w:rPr>
        <w:t>is a project that is new again</w:t>
      </w:r>
      <w:r>
        <w:t xml:space="preserve">; and it will inevitably require deliberation, debate, and compromise.177 For the time being, though, one thing seems apparent. </w:t>
      </w:r>
      <w:r w:rsidRPr="00D74A7F">
        <w:rPr>
          <w:rStyle w:val="Emphasis"/>
          <w:highlight w:val="green"/>
        </w:rPr>
        <w:t>Strikes</w:t>
      </w:r>
      <w:r w:rsidRPr="00D74A7F">
        <w:rPr>
          <w:rStyle w:val="Emphasis"/>
        </w:rPr>
        <w:t xml:space="preserve"> </w:t>
      </w:r>
      <w:r w:rsidRPr="00D74A7F">
        <w:rPr>
          <w:rStyle w:val="Emphasis"/>
          <w:highlight w:val="green"/>
        </w:rPr>
        <w:t>must be a part of engaging</w:t>
      </w:r>
      <w:r w:rsidRPr="00D74A7F">
        <w:rPr>
          <w:rStyle w:val="Emphasis"/>
        </w:rPr>
        <w:t xml:space="preserve"> a broad swath of </w:t>
      </w:r>
      <w:r w:rsidRPr="00D74A7F">
        <w:rPr>
          <w:rStyle w:val="Emphasis"/>
          <w:highlight w:val="green"/>
        </w:rPr>
        <w:t>the public in reconceptualizing political economy</w:t>
      </w:r>
      <w:r w:rsidRPr="00D74A7F">
        <w:rPr>
          <w:rStyle w:val="Emphasis"/>
        </w:rPr>
        <w:t>.</w:t>
      </w:r>
    </w:p>
    <w:p w14:paraId="1E4DEA16" w14:textId="77777777" w:rsidR="00844653" w:rsidRDefault="00844653" w:rsidP="00844653">
      <w:pPr>
        <w:pStyle w:val="Heading4"/>
        <w:numPr>
          <w:ilvl w:val="0"/>
          <w:numId w:val="16"/>
        </w:numPr>
        <w:tabs>
          <w:tab w:val="num" w:pos="1800"/>
        </w:tabs>
        <w:ind w:left="1800"/>
      </w:pPr>
      <w:r>
        <w:t xml:space="preserve">Strikes are key to take decisive action if democracy is threatened. </w:t>
      </w:r>
    </w:p>
    <w:p w14:paraId="2E1A012B" w14:textId="77777777" w:rsidR="00844653" w:rsidRPr="007F3273" w:rsidRDefault="00844653" w:rsidP="00844653">
      <w:r w:rsidRPr="007F3273">
        <w:rPr>
          <w:rStyle w:val="Style13ptBold"/>
        </w:rPr>
        <w:t>Madeloni 20</w:t>
      </w:r>
      <w:r w:rsidRPr="007F3273">
        <w:t xml:space="preserve"> [(Barbara, is the education coordinator at Labor Notes and a former president of the Massachusetts Teachers Association.) “Unions Are Beginning to Talk About Staving Off a Possible Coup,” LaborNotes, 10/15/20. </w:t>
      </w:r>
      <w:hyperlink r:id="rId15" w:history="1">
        <w:r w:rsidRPr="007F3273">
          <w:rPr>
            <w:rStyle w:val="Hyperlink"/>
          </w:rPr>
          <w:t>https://labornotes.org/2020/10/unions-are-beginning-talk-about-staving-possible-coup</w:t>
        </w:r>
      </w:hyperlink>
      <w:r w:rsidRPr="007F3273">
        <w:t>] RR</w:t>
      </w:r>
    </w:p>
    <w:p w14:paraId="36ABAAC9" w14:textId="77777777" w:rsidR="00844653" w:rsidRPr="00447F63" w:rsidRDefault="00844653" w:rsidP="00844653">
      <w:pPr>
        <w:rPr>
          <w:rStyle w:val="StyleUnderline"/>
        </w:rPr>
      </w:pPr>
      <w:r w:rsidRPr="004C02E8">
        <w:rPr>
          <w:rStyle w:val="StyleUnderline"/>
        </w:rPr>
        <w:t>UNIONS ARE THE BEDROCK</w:t>
      </w:r>
    </w:p>
    <w:p w14:paraId="72C3A487" w14:textId="77777777" w:rsidR="00844653" w:rsidRDefault="00844653" w:rsidP="00844653">
      <w:r w:rsidRPr="00447F63">
        <w:rPr>
          <w:rStyle w:val="StyleUnderline"/>
        </w:rPr>
        <w:t xml:space="preserve">If these resolutions represent a growing realization that </w:t>
      </w:r>
      <w:r w:rsidRPr="00975D87">
        <w:rPr>
          <w:rStyle w:val="StyleUnderline"/>
          <w:highlight w:val="green"/>
        </w:rPr>
        <w:t>labor must act in the face of threats</w:t>
      </w:r>
      <w:r w:rsidRPr="00447F63">
        <w:rPr>
          <w:rStyle w:val="StyleUnderline"/>
        </w:rPr>
        <w:t xml:space="preserve"> </w:t>
      </w:r>
      <w:r w:rsidRPr="00975D87">
        <w:rPr>
          <w:rStyle w:val="StyleUnderline"/>
          <w:highlight w:val="green"/>
        </w:rPr>
        <w:t>to a peaceful transfer of power</w:t>
      </w:r>
      <w:r>
        <w:t>, we can expect to see similar resolutions pass in the days ahead. But if these resolutions are to have teeth, the leaders who voted to endorse these actions need a plan to talk with members, name the risk, and prepare workers.</w:t>
      </w:r>
    </w:p>
    <w:p w14:paraId="568BC222" w14:textId="77777777" w:rsidR="00844653" w:rsidRPr="00447F63" w:rsidRDefault="00844653" w:rsidP="00844653">
      <w:r w:rsidRPr="00975D87">
        <w:rPr>
          <w:rStyle w:val="StyleUnderline"/>
          <w:highlight w:val="green"/>
        </w:rPr>
        <w:t>Organized workers will be essential</w:t>
      </w:r>
      <w:r w:rsidRPr="00447F63">
        <w:rPr>
          <w:rStyle w:val="StyleUnderline"/>
        </w:rPr>
        <w:t xml:space="preserve"> </w:t>
      </w:r>
      <w:r w:rsidRPr="00D46979">
        <w:rPr>
          <w:rStyle w:val="StyleUnderline"/>
          <w:highlight w:val="green"/>
        </w:rPr>
        <w:t>to upholding</w:t>
      </w:r>
      <w:r w:rsidRPr="00447F63">
        <w:rPr>
          <w:rStyle w:val="StyleUnderline"/>
        </w:rPr>
        <w:t xml:space="preserve"> </w:t>
      </w:r>
      <w:r w:rsidRPr="00D46979">
        <w:rPr>
          <w:rStyle w:val="StyleUnderline"/>
          <w:highlight w:val="green"/>
        </w:rPr>
        <w:t>a</w:t>
      </w:r>
      <w:r w:rsidRPr="00447F63">
        <w:rPr>
          <w:rStyle w:val="StyleUnderline"/>
        </w:rPr>
        <w:t xml:space="preserve"> fair election and </w:t>
      </w:r>
      <w:r w:rsidRPr="00D46979">
        <w:rPr>
          <w:rStyle w:val="StyleUnderline"/>
          <w:highlight w:val="green"/>
        </w:rPr>
        <w:t>peaceful transfer of power.</w:t>
      </w:r>
      <w:r>
        <w:t xml:space="preserve"> “</w:t>
      </w:r>
      <w:r w:rsidRPr="00975D87">
        <w:rPr>
          <w:rStyle w:val="Emphasis"/>
          <w:highlight w:val="green"/>
        </w:rPr>
        <w:t>Labor unions are a bedrock institution in any democracy</w:t>
      </w:r>
      <w:r w:rsidRPr="00447F63">
        <w:rPr>
          <w:rStyle w:val="Emphasis"/>
        </w:rPr>
        <w:t xml:space="preserve"> </w:t>
      </w:r>
      <w:r w:rsidRPr="00D46979">
        <w:rPr>
          <w:rStyle w:val="StyleUnderline"/>
          <w:highlight w:val="green"/>
        </w:rPr>
        <w:t>and have</w:t>
      </w:r>
      <w:r w:rsidRPr="00447F63">
        <w:rPr>
          <w:rStyle w:val="StyleUnderline"/>
        </w:rPr>
        <w:t xml:space="preserve"> always had </w:t>
      </w:r>
      <w:r w:rsidRPr="00D46979">
        <w:rPr>
          <w:rStyle w:val="StyleUnderline"/>
          <w:highlight w:val="green"/>
        </w:rPr>
        <w:t>a special</w:t>
      </w:r>
      <w:r w:rsidRPr="00447F63">
        <w:rPr>
          <w:rStyle w:val="StyleUnderline"/>
        </w:rPr>
        <w:t xml:space="preserve"> role </w:t>
      </w:r>
      <w:r w:rsidRPr="00D46979">
        <w:rPr>
          <w:rStyle w:val="StyleUnderline"/>
          <w:highlight w:val="green"/>
        </w:rPr>
        <w:t>to play in defending</w:t>
      </w:r>
      <w:r w:rsidRPr="00447F63">
        <w:rPr>
          <w:rStyle w:val="StyleUnderline"/>
        </w:rPr>
        <w:t xml:space="preserve"> </w:t>
      </w:r>
      <w:r w:rsidRPr="00D46979">
        <w:rPr>
          <w:rStyle w:val="StyleUnderline"/>
          <w:highlight w:val="green"/>
        </w:rPr>
        <w:t>democracy in society</w:t>
      </w:r>
      <w:r w:rsidRPr="00447F63">
        <w:t>,” UE President Carl Rosen told me in an email.</w:t>
      </w:r>
    </w:p>
    <w:p w14:paraId="4AA36C31" w14:textId="77777777" w:rsidR="00844653" w:rsidRDefault="00844653" w:rsidP="00844653">
      <w:pPr>
        <w:rPr>
          <w:rStyle w:val="StyleUnderline"/>
        </w:rPr>
      </w:pPr>
      <w:r>
        <w:lastRenderedPageBreak/>
        <w:t xml:space="preserve">“This is especially true in the U.S. today. </w:t>
      </w:r>
      <w:r w:rsidRPr="00975D87">
        <w:rPr>
          <w:rStyle w:val="Emphasis"/>
          <w:highlight w:val="green"/>
        </w:rPr>
        <w:t>Unions should be at the front lines</w:t>
      </w:r>
      <w:r w:rsidRPr="00447F63">
        <w:rPr>
          <w:rStyle w:val="Emphasis"/>
        </w:rPr>
        <w:t xml:space="preserve"> in defense </w:t>
      </w:r>
      <w:r w:rsidRPr="00975D87">
        <w:rPr>
          <w:rStyle w:val="Emphasis"/>
          <w:highlight w:val="green"/>
        </w:rPr>
        <w:t>of American democracy</w:t>
      </w:r>
      <w:r w:rsidRPr="00447F63">
        <w:rPr>
          <w:rStyle w:val="Emphasis"/>
        </w:rPr>
        <w:t xml:space="preserve"> </w:t>
      </w:r>
      <w:r w:rsidRPr="00D46979">
        <w:rPr>
          <w:rStyle w:val="StyleUnderline"/>
          <w:highlight w:val="green"/>
        </w:rPr>
        <w:t>and</w:t>
      </w:r>
      <w:r w:rsidRPr="00447F63">
        <w:rPr>
          <w:rStyle w:val="StyleUnderline"/>
        </w:rPr>
        <w:t xml:space="preserve"> should </w:t>
      </w:r>
      <w:r w:rsidRPr="00D46979">
        <w:rPr>
          <w:rStyle w:val="StyleUnderline"/>
          <w:highlight w:val="green"/>
        </w:rPr>
        <w:t>be prepared to take decisive action if</w:t>
      </w:r>
      <w:r w:rsidRPr="00447F63">
        <w:rPr>
          <w:rStyle w:val="StyleUnderline"/>
        </w:rPr>
        <w:t xml:space="preserve"> our </w:t>
      </w:r>
      <w:r w:rsidRPr="00D46979">
        <w:rPr>
          <w:rStyle w:val="StyleUnderline"/>
          <w:highlight w:val="green"/>
        </w:rPr>
        <w:t>democratic traditions</w:t>
      </w:r>
      <w:r w:rsidRPr="00447F63">
        <w:rPr>
          <w:rStyle w:val="StyleUnderline"/>
        </w:rPr>
        <w:t xml:space="preserve"> </w:t>
      </w:r>
      <w:r w:rsidRPr="00D46979">
        <w:rPr>
          <w:rStyle w:val="StyleUnderline"/>
          <w:highlight w:val="green"/>
        </w:rPr>
        <w:t>are threatened</w:t>
      </w:r>
      <w:r w:rsidRPr="00447F63">
        <w:rPr>
          <w:rStyle w:val="StyleUnderline"/>
        </w:rPr>
        <w:t>.”</w:t>
      </w:r>
    </w:p>
    <w:p w14:paraId="7A7A6578" w14:textId="77777777" w:rsidR="00844653" w:rsidRDefault="00844653" w:rsidP="00844653">
      <w:pPr>
        <w:pStyle w:val="Heading4"/>
      </w:pPr>
      <w:r w:rsidRPr="00F2694A">
        <w:t xml:space="preserve">Democracies are key to solve climate change— US </w:t>
      </w:r>
      <w:r>
        <w:t xml:space="preserve">democratic </w:t>
      </w:r>
      <w:r w:rsidRPr="00F2694A">
        <w:t xml:space="preserve">leadership is key. </w:t>
      </w:r>
    </w:p>
    <w:p w14:paraId="4493AC59" w14:textId="77777777" w:rsidR="00844653" w:rsidRPr="00F2694A" w:rsidRDefault="00844653" w:rsidP="00844653">
      <w:r w:rsidRPr="00F2694A">
        <w:rPr>
          <w:rStyle w:val="Style13ptBold"/>
        </w:rPr>
        <w:t>Fiorino 9/22</w:t>
      </w:r>
      <w:r>
        <w:t xml:space="preserve"> [(Daniel J, </w:t>
      </w:r>
      <w:r w:rsidRPr="00F2694A">
        <w:t>is the Director of the Center for Environmental Policy at American University in Washington DC. He his author of Can Democracy Handle Climate Change? (Polity, 2018).</w:t>
      </w:r>
      <w:r>
        <w:t xml:space="preserve"> ) “</w:t>
      </w:r>
      <w:r w:rsidRPr="00F2694A">
        <w:t>Democracy is suited to tackle climate change</w:t>
      </w:r>
      <w:r>
        <w:t xml:space="preserve">,” Democracy Without Borders, 9/22/21. </w:t>
      </w:r>
      <w:hyperlink r:id="rId16" w:history="1">
        <w:r w:rsidRPr="003600C8">
          <w:rPr>
            <w:rStyle w:val="Hyperlink"/>
          </w:rPr>
          <w:t>https://www.democracywithoutborders.org/20869/democracy-is-suited-to-tackle-climate-change/</w:t>
        </w:r>
      </w:hyperlink>
      <w:r>
        <w:t>] RR</w:t>
      </w:r>
    </w:p>
    <w:p w14:paraId="7047A0A1" w14:textId="77777777" w:rsidR="00844653" w:rsidRDefault="00844653" w:rsidP="00844653">
      <w:r>
        <w:t>Comparing democratic and authoritarian systems</w:t>
      </w:r>
    </w:p>
    <w:p w14:paraId="06EA3994" w14:textId="77777777" w:rsidR="00844653" w:rsidRPr="00F2694A" w:rsidRDefault="00844653" w:rsidP="00844653">
      <w:pPr>
        <w:rPr>
          <w:rStyle w:val="StyleUnderline"/>
        </w:rPr>
      </w:pPr>
      <w:r w:rsidRPr="00F2694A">
        <w:rPr>
          <w:rStyle w:val="StyleUnderline"/>
          <w:highlight w:val="green"/>
        </w:rPr>
        <w:t>Climate change is</w:t>
      </w:r>
      <w:r w:rsidRPr="00F2694A">
        <w:rPr>
          <w:rStyle w:val="StyleUnderline"/>
        </w:rPr>
        <w:t xml:space="preserve"> </w:t>
      </w:r>
      <w:r w:rsidRPr="00F2694A">
        <w:rPr>
          <w:rStyle w:val="StyleUnderline"/>
          <w:highlight w:val="green"/>
        </w:rPr>
        <w:t>a</w:t>
      </w:r>
      <w:r w:rsidRPr="00F2694A">
        <w:rPr>
          <w:rStyle w:val="StyleUnderline"/>
        </w:rPr>
        <w:t xml:space="preserve"> complex </w:t>
      </w:r>
      <w:r w:rsidRPr="00F2694A">
        <w:rPr>
          <w:rStyle w:val="StyleUnderline"/>
          <w:highlight w:val="green"/>
        </w:rPr>
        <w:t>challenge,</w:t>
      </w:r>
      <w:r w:rsidRPr="00F2694A">
        <w:rPr>
          <w:rStyle w:val="StyleUnderline"/>
        </w:rPr>
        <w:t xml:space="preserve"> </w:t>
      </w:r>
      <w:r w:rsidRPr="00F2694A">
        <w:rPr>
          <w:rStyle w:val="StyleUnderline"/>
          <w:highlight w:val="green"/>
        </w:rPr>
        <w:t>the largest</w:t>
      </w:r>
      <w:r w:rsidRPr="00F2694A">
        <w:rPr>
          <w:rStyle w:val="StyleUnderline"/>
        </w:rPr>
        <w:t xml:space="preserve"> </w:t>
      </w:r>
      <w:r w:rsidRPr="00F2694A">
        <w:rPr>
          <w:rStyle w:val="StyleUnderline"/>
          <w:highlight w:val="green"/>
        </w:rPr>
        <w:t>collective</w:t>
      </w:r>
      <w:r w:rsidRPr="00F2694A">
        <w:rPr>
          <w:rStyle w:val="StyleUnderline"/>
        </w:rPr>
        <w:t xml:space="preserve"> action problem </w:t>
      </w:r>
      <w:r w:rsidRPr="00F2694A">
        <w:rPr>
          <w:rStyle w:val="StyleUnderline"/>
          <w:highlight w:val="green"/>
        </w:rPr>
        <w:t>in history</w:t>
      </w:r>
      <w:r>
        <w:t xml:space="preserve">, and a classic illustration of the concept of a wicked problem. </w:t>
      </w:r>
      <w:r w:rsidRPr="00F2694A">
        <w:rPr>
          <w:rStyle w:val="StyleUnderline"/>
        </w:rPr>
        <w:t>It is distinctive in many ways: unlike most forms of air or water pollution, the effects are not immediately obvious; harms occur mostly in the future, with a perceived temporal mismatch of costs and benefits.</w:t>
      </w:r>
      <w:r>
        <w:t xml:space="preserve"> </w:t>
      </w:r>
      <w:r w:rsidRPr="00F2694A">
        <w:rPr>
          <w:rStyle w:val="StyleUnderline"/>
        </w:rPr>
        <w:t>Scientific uncertainty allows opponents of action at least to raise doubt</w:t>
      </w:r>
      <w:r>
        <w:t xml:space="preserve">. Further, </w:t>
      </w:r>
      <w:r w:rsidRPr="00F2694A">
        <w:rPr>
          <w:rStyle w:val="StyleUnderline"/>
          <w:highlight w:val="green"/>
        </w:rPr>
        <w:t xml:space="preserve">acting </w:t>
      </w:r>
      <w:r w:rsidRPr="00CC2703">
        <w:rPr>
          <w:rStyle w:val="StyleUnderline"/>
        </w:rPr>
        <w:t>on the causes of the problem</w:t>
      </w:r>
      <w:r w:rsidRPr="00F2694A">
        <w:rPr>
          <w:rStyle w:val="StyleUnderline"/>
        </w:rPr>
        <w:t xml:space="preserve"> </w:t>
      </w:r>
      <w:r w:rsidRPr="00F2694A">
        <w:rPr>
          <w:rStyle w:val="StyleUnderline"/>
          <w:highlight w:val="green"/>
        </w:rPr>
        <w:t>requires basic changes in</w:t>
      </w:r>
      <w:r w:rsidRPr="00F2694A">
        <w:rPr>
          <w:rStyle w:val="StyleUnderline"/>
        </w:rPr>
        <w:t xml:space="preserve"> economic and </w:t>
      </w:r>
      <w:r w:rsidRPr="00F2694A">
        <w:rPr>
          <w:rStyle w:val="StyleUnderline"/>
          <w:highlight w:val="green"/>
        </w:rPr>
        <w:t>social systems</w:t>
      </w:r>
      <w:r w:rsidRPr="00F2694A">
        <w:rPr>
          <w:rStyle w:val="StyleUnderline"/>
        </w:rPr>
        <w:t>, not just incremental fine-tuning.</w:t>
      </w:r>
    </w:p>
    <w:p w14:paraId="62AF8442" w14:textId="77777777" w:rsidR="00844653" w:rsidRPr="00F2694A" w:rsidRDefault="00844653" w:rsidP="00844653">
      <w:pPr>
        <w:rPr>
          <w:rStyle w:val="Emphasis"/>
        </w:rPr>
      </w:pPr>
      <w:r w:rsidRPr="00F2694A">
        <w:rPr>
          <w:rStyle w:val="Emphasis"/>
          <w:highlight w:val="green"/>
        </w:rPr>
        <w:t>Democracies</w:t>
      </w:r>
      <w:r w:rsidRPr="00F2694A">
        <w:rPr>
          <w:rStyle w:val="Emphasis"/>
        </w:rPr>
        <w:t xml:space="preserve"> overall </w:t>
      </w:r>
      <w:r w:rsidRPr="00F2694A">
        <w:rPr>
          <w:rStyle w:val="Emphasis"/>
          <w:highlight w:val="green"/>
        </w:rPr>
        <w:t>are</w:t>
      </w:r>
      <w:r w:rsidRPr="00F2694A">
        <w:rPr>
          <w:rStyle w:val="Emphasis"/>
        </w:rPr>
        <w:t xml:space="preserve"> more </w:t>
      </w:r>
      <w:r w:rsidRPr="00F2694A">
        <w:rPr>
          <w:rStyle w:val="Emphasis"/>
          <w:highlight w:val="green"/>
        </w:rPr>
        <w:t>suited to handling climate change</w:t>
      </w:r>
    </w:p>
    <w:p w14:paraId="0271B93D" w14:textId="77777777" w:rsidR="00844653" w:rsidRDefault="00844653" w:rsidP="00844653">
      <w:r>
        <w:t xml:space="preserve">There is good reason to believe, however, </w:t>
      </w:r>
      <w:r w:rsidRPr="00F2694A">
        <w:rPr>
          <w:rStyle w:val="StyleUnderline"/>
        </w:rPr>
        <w:t xml:space="preserve">that democracies overall are more suited to handling climate change than their authoritarian counterparts. </w:t>
      </w:r>
      <w:r>
        <w:t xml:space="preserve">Among the reasons studied in the literature are the relatively </w:t>
      </w:r>
      <w:r w:rsidRPr="00F2694A">
        <w:rPr>
          <w:rStyle w:val="StyleUnderline"/>
          <w:highlight w:val="green"/>
        </w:rPr>
        <w:t>free</w:t>
      </w:r>
      <w:r w:rsidRPr="00F2694A">
        <w:rPr>
          <w:rStyle w:val="StyleUnderline"/>
        </w:rPr>
        <w:t xml:space="preserve"> flows of </w:t>
      </w:r>
      <w:r w:rsidRPr="00F2694A">
        <w:rPr>
          <w:rStyle w:val="StyleUnderline"/>
          <w:highlight w:val="green"/>
        </w:rPr>
        <w:t>information on</w:t>
      </w:r>
      <w:r w:rsidRPr="00F2694A">
        <w:rPr>
          <w:rStyle w:val="StyleUnderline"/>
        </w:rPr>
        <w:t xml:space="preserve"> </w:t>
      </w:r>
      <w:r w:rsidRPr="00F2694A">
        <w:rPr>
          <w:rStyle w:val="StyleUnderline"/>
          <w:highlight w:val="green"/>
        </w:rPr>
        <w:t>problems</w:t>
      </w:r>
      <w:r w:rsidRPr="00F2694A">
        <w:rPr>
          <w:rStyle w:val="StyleUnderline"/>
        </w:rPr>
        <w:t xml:space="preserve"> and solutions in democracies; their </w:t>
      </w:r>
      <w:r w:rsidRPr="00F2694A">
        <w:rPr>
          <w:rStyle w:val="StyleUnderline"/>
          <w:highlight w:val="green"/>
        </w:rPr>
        <w:t>administrative capacities</w:t>
      </w:r>
      <w:r w:rsidRPr="00F2694A">
        <w:rPr>
          <w:rStyle w:val="StyleUnderline"/>
        </w:rPr>
        <w:t xml:space="preserve"> </w:t>
      </w:r>
      <w:r w:rsidRPr="00F2694A">
        <w:rPr>
          <w:rStyle w:val="StyleUnderline"/>
          <w:highlight w:val="green"/>
        </w:rPr>
        <w:t>and</w:t>
      </w:r>
      <w:r w:rsidRPr="00F2694A">
        <w:rPr>
          <w:rStyle w:val="StyleUnderline"/>
        </w:rPr>
        <w:t xml:space="preserve"> </w:t>
      </w:r>
      <w:r w:rsidRPr="00F2694A">
        <w:rPr>
          <w:rStyle w:val="StyleUnderline"/>
          <w:highlight w:val="green"/>
        </w:rPr>
        <w:t>low</w:t>
      </w:r>
      <w:r w:rsidRPr="00F2694A">
        <w:rPr>
          <w:rStyle w:val="StyleUnderline"/>
        </w:rPr>
        <w:t xml:space="preserve">er levels of </w:t>
      </w:r>
      <w:r w:rsidRPr="00F2694A">
        <w:rPr>
          <w:rStyle w:val="StyleUnderline"/>
          <w:highlight w:val="green"/>
        </w:rPr>
        <w:t>corruption</w:t>
      </w:r>
      <w:r w:rsidRPr="00F2694A">
        <w:rPr>
          <w:rStyle w:val="StyleUnderline"/>
        </w:rPr>
        <w:t>; their more active engagement in global problem-solving</w:t>
      </w:r>
      <w:r>
        <w:t xml:space="preserve">; </w:t>
      </w:r>
      <w:r w:rsidRPr="00F2694A">
        <w:rPr>
          <w:rStyle w:val="StyleUnderline"/>
        </w:rPr>
        <w:t>multiple points of access in policy making (pluralism)</w:t>
      </w:r>
      <w:r>
        <w:t xml:space="preserve">; </w:t>
      </w:r>
      <w:r w:rsidRPr="00F2694A">
        <w:rPr>
          <w:rStyle w:val="StyleUnderline"/>
        </w:rPr>
        <w:t xml:space="preserve">superior scientific and </w:t>
      </w:r>
      <w:r w:rsidRPr="00F2694A">
        <w:rPr>
          <w:rStyle w:val="StyleUnderline"/>
          <w:highlight w:val="green"/>
        </w:rPr>
        <w:t>technical capacity</w:t>
      </w:r>
      <w:r w:rsidRPr="00F2694A">
        <w:rPr>
          <w:rStyle w:val="StyleUnderline"/>
        </w:rPr>
        <w:t xml:space="preserve">; and dynamic, </w:t>
      </w:r>
      <w:r w:rsidRPr="00F2694A">
        <w:rPr>
          <w:rStyle w:val="StyleUnderline"/>
          <w:highlight w:val="green"/>
        </w:rPr>
        <w:t>innovative economies</w:t>
      </w:r>
      <w:r>
        <w:t xml:space="preserve">. Overall </w:t>
      </w:r>
      <w:r w:rsidRPr="00F2694A">
        <w:rPr>
          <w:rStyle w:val="StyleUnderline"/>
          <w:highlight w:val="green"/>
        </w:rPr>
        <w:t>better governance</w:t>
      </w:r>
      <w:r w:rsidRPr="00F2694A">
        <w:rPr>
          <w:rStyle w:val="StyleUnderline"/>
        </w:rPr>
        <w:t xml:space="preserve"> capacities, such as less corruption, are part of their advantage</w:t>
      </w:r>
      <w:r>
        <w:t xml:space="preserve"> (see for instance Dasgupta and De Cian 2018 as well as Povitkina 2018).</w:t>
      </w:r>
    </w:p>
    <w:p w14:paraId="5FDC03CB" w14:textId="77777777" w:rsidR="00844653" w:rsidRDefault="00844653" w:rsidP="00844653">
      <w:r w:rsidRPr="00F2694A">
        <w:rPr>
          <w:rStyle w:val="StyleUnderline"/>
        </w:rPr>
        <w:t xml:space="preserve">The research on the </w:t>
      </w:r>
      <w:r w:rsidRPr="00F2694A">
        <w:rPr>
          <w:rStyle w:val="StyleUnderline"/>
          <w:highlight w:val="green"/>
        </w:rPr>
        <w:t>climate capacities of democracies</w:t>
      </w:r>
      <w:r>
        <w:t xml:space="preserve">  </w:t>
      </w:r>
      <w:r w:rsidRPr="00F2694A">
        <w:rPr>
          <w:rStyle w:val="StyleUnderline"/>
        </w:rPr>
        <w:t xml:space="preserve">strongly </w:t>
      </w:r>
      <w:r w:rsidRPr="00F2694A">
        <w:rPr>
          <w:rStyle w:val="StyleUnderline"/>
          <w:highlight w:val="green"/>
        </w:rPr>
        <w:t>suggests they are</w:t>
      </w:r>
      <w:r w:rsidRPr="00F2694A">
        <w:rPr>
          <w:rStyle w:val="StyleUnderline"/>
        </w:rPr>
        <w:t xml:space="preserve"> no less and probably </w:t>
      </w:r>
      <w:r w:rsidRPr="00F2694A">
        <w:rPr>
          <w:rStyle w:val="StyleUnderline"/>
          <w:highlight w:val="green"/>
        </w:rPr>
        <w:t>more</w:t>
      </w:r>
      <w:r w:rsidRPr="00F2694A">
        <w:rPr>
          <w:rStyle w:val="StyleUnderline"/>
        </w:rPr>
        <w:t xml:space="preserve"> </w:t>
      </w:r>
      <w:r w:rsidRPr="00F2694A">
        <w:rPr>
          <w:rStyle w:val="StyleUnderline"/>
          <w:highlight w:val="green"/>
        </w:rPr>
        <w:t>capable then authoritarian regimes</w:t>
      </w:r>
      <w:r w:rsidRPr="00F2694A">
        <w:rPr>
          <w:rStyle w:val="StyleUnderline"/>
        </w:rPr>
        <w:t>.</w:t>
      </w:r>
      <w:r>
        <w:t xml:space="preserve"> A 2013 study of national policies found that </w:t>
      </w:r>
      <w:r w:rsidRPr="00F2694A">
        <w:rPr>
          <w:rStyle w:val="StyleUnderline"/>
        </w:rPr>
        <w:t>countries with a history of and experience with democracy  generally have better climate mitigation laws and policies.</w:t>
      </w:r>
      <w:r>
        <w:t xml:space="preserve"> In another study of climate policy, </w:t>
      </w:r>
      <w:r w:rsidRPr="00F2694A">
        <w:rPr>
          <w:rStyle w:val="Emphasis"/>
        </w:rPr>
        <w:t>authoritarian regimes did not perform better than established democracies and actually lag far behind</w:t>
      </w:r>
      <w:r>
        <w:t>.</w:t>
      </w:r>
    </w:p>
    <w:p w14:paraId="168A6A27" w14:textId="77777777" w:rsidR="00844653" w:rsidRPr="00F2694A" w:rsidRDefault="00844653" w:rsidP="00844653">
      <w:pPr>
        <w:rPr>
          <w:rStyle w:val="StyleUnderline"/>
        </w:rPr>
      </w:pPr>
      <w:r>
        <w:t xml:space="preserve">Democracy critics often point to </w:t>
      </w:r>
      <w:r w:rsidRPr="00F2694A">
        <w:rPr>
          <w:rStyle w:val="StyleUnderline"/>
        </w:rPr>
        <w:t>recent experience in the United States</w:t>
      </w:r>
      <w:r>
        <w:t xml:space="preserve">, where the Trump administration had reversed nearly every climate initiative of the Obama administration and withdrew from the 2015 Paris agreement. These policy reversals do not bode well for democratic arguments about climate change. </w:t>
      </w:r>
      <w:r w:rsidRPr="00F2694A">
        <w:rPr>
          <w:rStyle w:val="StyleUnderline"/>
        </w:rPr>
        <w:t xml:space="preserve">Nonetheless, only </w:t>
      </w:r>
      <w:r>
        <w:t xml:space="preserve">hours after being sworn in, </w:t>
      </w:r>
      <w:r w:rsidRPr="00F2694A">
        <w:rPr>
          <w:rStyle w:val="StyleUnderline"/>
        </w:rPr>
        <w:t xml:space="preserve">President </w:t>
      </w:r>
      <w:r w:rsidRPr="00F2694A">
        <w:rPr>
          <w:rStyle w:val="StyleUnderline"/>
          <w:highlight w:val="green"/>
        </w:rPr>
        <w:t>Biden moved to reinstate</w:t>
      </w:r>
      <w:r w:rsidRPr="00F2694A">
        <w:rPr>
          <w:rStyle w:val="StyleUnderline"/>
        </w:rPr>
        <w:t xml:space="preserve"> the US to </w:t>
      </w:r>
      <w:r w:rsidRPr="00F2694A">
        <w:rPr>
          <w:rStyle w:val="StyleUnderline"/>
          <w:highlight w:val="green"/>
        </w:rPr>
        <w:t>the Paris accord</w:t>
      </w:r>
      <w:r>
        <w:t xml:space="preserve">. Overall, </w:t>
      </w:r>
      <w:r w:rsidRPr="00F2694A">
        <w:rPr>
          <w:rStyle w:val="Emphasis"/>
          <w:highlight w:val="green"/>
        </w:rPr>
        <w:t>the U</w:t>
      </w:r>
      <w:r w:rsidRPr="00F2694A">
        <w:rPr>
          <w:rStyle w:val="Emphasis"/>
        </w:rPr>
        <w:t xml:space="preserve">nited </w:t>
      </w:r>
      <w:r w:rsidRPr="00F2694A">
        <w:rPr>
          <w:rStyle w:val="Emphasis"/>
          <w:highlight w:val="green"/>
        </w:rPr>
        <w:t>S</w:t>
      </w:r>
      <w:r w:rsidRPr="00F2694A">
        <w:rPr>
          <w:rStyle w:val="Emphasis"/>
        </w:rPr>
        <w:t xml:space="preserve">tates also </w:t>
      </w:r>
      <w:r w:rsidRPr="00F2694A">
        <w:rPr>
          <w:rStyle w:val="Emphasis"/>
          <w:highlight w:val="green"/>
        </w:rPr>
        <w:t>illustrates the strengths of democracies</w:t>
      </w:r>
      <w:r w:rsidRPr="00F2694A">
        <w:rPr>
          <w:rStyle w:val="StyleUnderline"/>
        </w:rPr>
        <w:t>:</w:t>
      </w:r>
      <w:r>
        <w:t xml:space="preserve"> pluralism, innovation, open flows of information, and political accountability. In particular, </w:t>
      </w:r>
      <w:r w:rsidRPr="00CC2703">
        <w:rPr>
          <w:rStyle w:val="StyleUnderline"/>
        </w:rPr>
        <w:t>federalism enables</w:t>
      </w:r>
      <w:r w:rsidRPr="00CC2703">
        <w:rPr>
          <w:rStyle w:val="StyleUnderline"/>
          <w:highlight w:val="green"/>
        </w:rPr>
        <w:t xml:space="preserve"> states</w:t>
      </w:r>
      <w:r>
        <w:t>—California, New York, Washington, and Hawaii, among them—</w:t>
      </w:r>
      <w:r w:rsidRPr="00CC2703">
        <w:rPr>
          <w:rStyle w:val="StyleUnderline"/>
        </w:rPr>
        <w:t xml:space="preserve">to </w:t>
      </w:r>
      <w:r w:rsidRPr="00F2694A">
        <w:rPr>
          <w:rStyle w:val="StyleUnderline"/>
          <w:highlight w:val="green"/>
        </w:rPr>
        <w:t>act as innovative clean energy and climate leaders</w:t>
      </w:r>
      <w:r w:rsidRPr="00F2694A">
        <w:rPr>
          <w:rStyle w:val="StyleUnderline"/>
        </w:rPr>
        <w:t>.</w:t>
      </w:r>
    </w:p>
    <w:p w14:paraId="571717C2" w14:textId="77777777" w:rsidR="00844653" w:rsidRDefault="00844653" w:rsidP="00844653">
      <w:r>
        <w:t>Why the democracy issue matters</w:t>
      </w:r>
    </w:p>
    <w:p w14:paraId="2BF75328" w14:textId="77777777" w:rsidR="00844653" w:rsidRDefault="00844653" w:rsidP="00844653">
      <w:r>
        <w:t xml:space="preserve">Lovelock has said in this book that </w:t>
      </w:r>
      <w:r w:rsidRPr="00F2694A">
        <w:rPr>
          <w:rStyle w:val="StyleUnderline"/>
        </w:rPr>
        <w:t>surviving climate change “may require, as in a war, the suspension of democratic government for the duration of the survival emergency”</w:t>
      </w:r>
      <w:r>
        <w:t xml:space="preserve"> (p. 95). The problem is that this will be a perpetual war. </w:t>
      </w:r>
      <w:r w:rsidRPr="00F2694A">
        <w:rPr>
          <w:rStyle w:val="StyleUnderline"/>
        </w:rPr>
        <w:t xml:space="preserve">Climate change is not something one just solves. Mitigating its causes and </w:t>
      </w:r>
      <w:r w:rsidRPr="00F2694A">
        <w:rPr>
          <w:rStyle w:val="StyleUnderline"/>
        </w:rPr>
        <w:lastRenderedPageBreak/>
        <w:t>adapting to its effects is a constant struggle</w:t>
      </w:r>
      <w:r>
        <w:t xml:space="preserve">. And </w:t>
      </w:r>
      <w:r w:rsidRPr="00CC2703">
        <w:rPr>
          <w:rStyle w:val="Emphasis"/>
          <w:highlight w:val="green"/>
        </w:rPr>
        <w:t>dem</w:t>
      </w:r>
      <w:r w:rsidRPr="00F2694A">
        <w:rPr>
          <w:rStyle w:val="Emphasis"/>
          <w:highlight w:val="green"/>
        </w:rPr>
        <w:t>ocracy is not something we can put on the shelf</w:t>
      </w:r>
      <w:r w:rsidRPr="00F2694A">
        <w:rPr>
          <w:rStyle w:val="Emphasis"/>
        </w:rPr>
        <w:t xml:space="preserve"> </w:t>
      </w:r>
      <w:r w:rsidRPr="00CC2703">
        <w:rPr>
          <w:rStyle w:val="Emphasis"/>
        </w:rPr>
        <w:t>and revive when a crisis passes</w:t>
      </w:r>
      <w:r w:rsidRPr="00F2694A">
        <w:rPr>
          <w:rStyle w:val="Emphasis"/>
        </w:rPr>
        <w:t>, if it does</w:t>
      </w:r>
      <w:r>
        <w:t>.</w:t>
      </w:r>
    </w:p>
    <w:p w14:paraId="4A3DEBAA" w14:textId="77777777" w:rsidR="00844653" w:rsidRPr="00AC4611" w:rsidRDefault="00844653" w:rsidP="00844653">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4486B332" w14:textId="77777777" w:rsidR="00844653" w:rsidRPr="00AC4611" w:rsidRDefault="00844653" w:rsidP="00844653">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7E956837" w14:textId="77777777" w:rsidR="00844653" w:rsidRPr="00360D1B" w:rsidRDefault="00844653" w:rsidP="00844653">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44CC0B21" w14:textId="77777777" w:rsidR="00844653" w:rsidRPr="00360D1B" w:rsidRDefault="00844653" w:rsidP="00844653">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62D3C249" w14:textId="77777777" w:rsidR="00844653" w:rsidRPr="00360D1B" w:rsidRDefault="00844653" w:rsidP="00844653">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70D1476E" w14:textId="77777777" w:rsidR="00844653" w:rsidRPr="00360D1B" w:rsidRDefault="00844653" w:rsidP="00844653">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14:paraId="27AE29CB" w14:textId="77777777" w:rsidR="00844653" w:rsidRPr="00D73DBA" w:rsidRDefault="00844653" w:rsidP="00844653">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5F861AB3" w14:textId="77777777" w:rsidR="00844653" w:rsidRPr="00360D1B" w:rsidRDefault="00844653" w:rsidP="00844653">
      <w:pPr>
        <w:spacing w:line="276" w:lineRule="auto"/>
        <w:rPr>
          <w:sz w:val="14"/>
        </w:rPr>
      </w:pPr>
      <w:r w:rsidRPr="00D73DBA">
        <w:rPr>
          <w:b/>
          <w:bCs/>
          <w:szCs w:val="22"/>
        </w:rPr>
        <w:lastRenderedPageBreak/>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36BB2995" w14:textId="77777777" w:rsidR="00844653" w:rsidRPr="00D73DBA" w:rsidRDefault="00844653" w:rsidP="00844653">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453709D4" w14:textId="77777777" w:rsidR="00844653" w:rsidRPr="00360D1B" w:rsidRDefault="00844653" w:rsidP="00844653">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6B80D58A" w14:textId="77777777" w:rsidR="00844653" w:rsidRPr="00360D1B" w:rsidRDefault="00844653" w:rsidP="00844653">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488D12EE" w14:textId="77777777" w:rsidR="00844653" w:rsidRPr="00360D1B" w:rsidRDefault="00844653" w:rsidP="00844653">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671C21C7" w14:textId="77777777" w:rsidR="00844653" w:rsidRPr="00360D1B" w:rsidRDefault="00844653" w:rsidP="00844653">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3D48D005" w14:textId="77777777" w:rsidR="00844653" w:rsidRPr="00360D1B" w:rsidRDefault="00844653" w:rsidP="00844653">
      <w:pPr>
        <w:spacing w:line="276" w:lineRule="auto"/>
        <w:rPr>
          <w:sz w:val="14"/>
        </w:rPr>
      </w:pPr>
      <w:r w:rsidRPr="00360D1B">
        <w:rPr>
          <w:sz w:val="14"/>
        </w:rPr>
        <w:t>Where Do We Go from Here?</w:t>
      </w:r>
    </w:p>
    <w:p w14:paraId="2D612BE8" w14:textId="77777777" w:rsidR="00844653" w:rsidRPr="00360D1B" w:rsidRDefault="00844653" w:rsidP="00844653">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xml:space="preserve">. With unchecked business-as-usual emissions, global warming has a 50% likelihood of exceeding 4ºC and a 5% probability of exceeding 6ºC in this century, raising existential </w:t>
      </w:r>
      <w:r w:rsidRPr="00D73DBA">
        <w:rPr>
          <w:b/>
          <w:bCs/>
          <w:szCs w:val="22"/>
          <w:u w:val="single"/>
        </w:rPr>
        <w:lastRenderedPageBreak/>
        <w:t>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03DE1FD4" w14:textId="77777777" w:rsidR="00844653" w:rsidRPr="00360D1B" w:rsidRDefault="00844653" w:rsidP="00844653">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7B77B27F" w14:textId="77777777" w:rsidR="00844653" w:rsidRPr="00D11930" w:rsidRDefault="00844653" w:rsidP="00844653">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3A07B1F7" w14:textId="77777777" w:rsidR="00844653" w:rsidRPr="00360D1B" w:rsidRDefault="00844653" w:rsidP="00844653">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54432613" w14:textId="77777777" w:rsidR="00844653" w:rsidRPr="00360D1B" w:rsidRDefault="00844653" w:rsidP="00844653">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2F187C79" w14:textId="77777777" w:rsidR="00844653" w:rsidRPr="00360D1B" w:rsidRDefault="00844653" w:rsidP="00844653">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w:t>
      </w:r>
      <w:r w:rsidRPr="00360D1B">
        <w:rPr>
          <w:sz w:val="14"/>
          <w:szCs w:val="16"/>
        </w:rPr>
        <w:lastRenderedPageBreak/>
        <w:t>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596BF211" w14:textId="77777777" w:rsidR="00844653" w:rsidRPr="00360D1B" w:rsidRDefault="00844653" w:rsidP="00844653">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1D32544A" w14:textId="77777777" w:rsidR="00844653" w:rsidRPr="00360D1B" w:rsidRDefault="00844653" w:rsidP="00844653">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2ED853C1" w14:textId="77777777" w:rsidR="00844653" w:rsidRPr="00360D1B" w:rsidRDefault="00844653" w:rsidP="00844653">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3C11E7C8" w14:textId="77777777" w:rsidR="00844653" w:rsidRPr="00360D1B" w:rsidRDefault="00844653" w:rsidP="00844653">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15F5C73D" w14:textId="77777777" w:rsidR="00844653" w:rsidRPr="00360D1B" w:rsidRDefault="00844653" w:rsidP="00844653">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9A63B1">
        <w:rPr>
          <w:b/>
          <w:bCs/>
          <w:szCs w:val="22"/>
          <w:highlight w:val="green"/>
          <w:u w:val="single"/>
        </w:rPr>
        <w:t>as we cross the</w:t>
      </w:r>
      <w:r w:rsidRPr="00D73DBA">
        <w:rPr>
          <w:b/>
          <w:bCs/>
          <w:szCs w:val="22"/>
          <w:u w:val="single"/>
        </w:rPr>
        <w:t xml:space="preserve"> 1.5°C to </w:t>
      </w:r>
      <w:r w:rsidRPr="009A63B1">
        <w:rPr>
          <w:b/>
          <w:bCs/>
          <w:szCs w:val="22"/>
          <w:highlight w:val="green"/>
          <w:u w:val="single"/>
        </w:rPr>
        <w:t>2°C thresholds we will trigger</w:t>
      </w:r>
      <w:r w:rsidRPr="00D73DBA">
        <w:rPr>
          <w:b/>
          <w:bCs/>
          <w:szCs w:val="22"/>
          <w:u w:val="single"/>
        </w:rPr>
        <w:t xml:space="preserve"> so called “</w:t>
      </w:r>
      <w:r w:rsidRPr="009A63B1">
        <w:rPr>
          <w:b/>
          <w:bCs/>
          <w:szCs w:val="22"/>
          <w:highlight w:val="green"/>
          <w:u w:val="single"/>
        </w:rPr>
        <w:t>tipping points” for abrupt and nonlinear changes</w:t>
      </w:r>
      <w:r w:rsidRPr="00D73DBA">
        <w:rPr>
          <w:b/>
          <w:bCs/>
          <w:szCs w:val="22"/>
          <w:u w:val="single"/>
        </w:rPr>
        <w:t xml:space="preserve"> in the climate system </w:t>
      </w:r>
      <w:r w:rsidRPr="009A63B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10E93200" w14:textId="77777777" w:rsidR="00844653" w:rsidRDefault="00844653" w:rsidP="00844653">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9A63B1">
        <w:rPr>
          <w:b/>
          <w:bCs/>
          <w:szCs w:val="22"/>
          <w:highlight w:val="green"/>
          <w:u w:val="single"/>
        </w:rPr>
        <w:t>Declining Arctic sea ice, thawing permafrost, and</w:t>
      </w:r>
      <w:r w:rsidRPr="00D73DBA">
        <w:rPr>
          <w:b/>
          <w:bCs/>
          <w:szCs w:val="22"/>
          <w:u w:val="single"/>
        </w:rPr>
        <w:t xml:space="preserve"> the poleward </w:t>
      </w:r>
      <w:r w:rsidRPr="009A63B1">
        <w:rPr>
          <w:b/>
          <w:bCs/>
          <w:szCs w:val="22"/>
          <w:highlight w:val="green"/>
          <w:u w:val="single"/>
        </w:rPr>
        <w:t>migration of cloud systems are</w:t>
      </w:r>
      <w:r w:rsidRPr="00D73DBA">
        <w:rPr>
          <w:b/>
          <w:bCs/>
          <w:szCs w:val="22"/>
          <w:u w:val="single"/>
        </w:rPr>
        <w:t xml:space="preserve"> all examples of </w:t>
      </w:r>
      <w:r w:rsidRPr="009A63B1">
        <w:rPr>
          <w:b/>
          <w:bCs/>
          <w:szCs w:val="22"/>
          <w:highlight w:val="green"/>
          <w:u w:val="single"/>
        </w:rPr>
        <w:t>self-amplifying feedback</w:t>
      </w:r>
      <w:r w:rsidRPr="00D73DBA">
        <w:rPr>
          <w:b/>
          <w:bCs/>
          <w:szCs w:val="22"/>
          <w:u w:val="single"/>
        </w:rPr>
        <w:t xml:space="preserve"> mechanisms, </w:t>
      </w:r>
      <w:r w:rsidRPr="009A63B1">
        <w:rPr>
          <w:b/>
          <w:bCs/>
          <w:szCs w:val="22"/>
          <w:highlight w:val="green"/>
          <w:u w:val="single"/>
        </w:rPr>
        <w:t xml:space="preserve">where initial warming feeds upon itself </w:t>
      </w:r>
      <w:r w:rsidRPr="00D73DBA">
        <w:rPr>
          <w:b/>
          <w:bCs/>
          <w:szCs w:val="22"/>
          <w:u w:val="single"/>
        </w:rPr>
        <w:t xml:space="preserve">to cause still more warming acting </w:t>
      </w:r>
      <w:r w:rsidRPr="009A63B1">
        <w:rPr>
          <w:b/>
          <w:bCs/>
          <w:szCs w:val="22"/>
          <w:highlight w:val="green"/>
          <w:u w:val="single"/>
        </w:rPr>
        <w:t>as a force multiplier</w:t>
      </w:r>
      <w:r w:rsidRPr="00D73DBA">
        <w:rPr>
          <w:b/>
          <w:bCs/>
          <w:szCs w:val="22"/>
          <w:u w:val="single"/>
        </w:rPr>
        <w:t xml:space="preserve"> (Schuur et al., 2015).</w:t>
      </w:r>
    </w:p>
    <w:p w14:paraId="5D2FDE60" w14:textId="77777777" w:rsidR="00844653" w:rsidRPr="00A355C6" w:rsidRDefault="00844653" w:rsidP="00844653">
      <w:pPr>
        <w:pStyle w:val="Heading3"/>
        <w:rPr>
          <w:rFonts w:cs="Calibri"/>
          <w:color w:val="000000" w:themeColor="text1"/>
        </w:rPr>
      </w:pPr>
      <w:r w:rsidRPr="00A355C6">
        <w:rPr>
          <w:rFonts w:cs="Calibri"/>
          <w:color w:val="000000" w:themeColor="text1"/>
        </w:rPr>
        <w:lastRenderedPageBreak/>
        <w:t>Framing</w:t>
      </w:r>
    </w:p>
    <w:p w14:paraId="1072E172" w14:textId="77777777" w:rsidR="00844653" w:rsidRPr="00A355C6" w:rsidRDefault="00844653" w:rsidP="0084465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23F7A5A" w14:textId="77777777" w:rsidR="00844653" w:rsidRPr="00A355C6" w:rsidRDefault="00844653" w:rsidP="0084465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7845A16A" w14:textId="77777777" w:rsidR="00844653" w:rsidRPr="00A355C6" w:rsidRDefault="00844653" w:rsidP="0084465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24E4DBB" w14:textId="77777777" w:rsidR="00844653" w:rsidRPr="00A355C6" w:rsidRDefault="00844653" w:rsidP="0084465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108B9E7" w14:textId="77777777" w:rsidR="00844653" w:rsidRPr="00A355C6" w:rsidRDefault="00844653" w:rsidP="0084465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6D0AAE2" w14:textId="77777777" w:rsidR="00844653" w:rsidRPr="00A355C6" w:rsidRDefault="00844653" w:rsidP="0084465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E388361" w14:textId="77777777" w:rsidR="00844653" w:rsidRPr="00A355C6" w:rsidRDefault="00844653" w:rsidP="00844653">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91513ED" w14:textId="77777777" w:rsidR="00844653" w:rsidRPr="00A355C6" w:rsidRDefault="00844653" w:rsidP="00844653">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8AA5653" w14:textId="77777777" w:rsidR="00844653" w:rsidRPr="00A355C6" w:rsidRDefault="00844653" w:rsidP="00844653">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59BE5EDB" w14:textId="77777777" w:rsidR="00844653" w:rsidRPr="00F601E6" w:rsidRDefault="00844653" w:rsidP="00844653"/>
    <w:p w14:paraId="7749D3F1" w14:textId="77777777" w:rsidR="00844653" w:rsidRPr="00413D9E" w:rsidRDefault="00844653" w:rsidP="00844653"/>
    <w:p w14:paraId="04918FB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20"/>
  </w:num>
  <w:num w:numId="15">
    <w:abstractNumId w:val="18"/>
  </w:num>
  <w:num w:numId="16">
    <w:abstractNumId w:val="12"/>
  </w:num>
  <w:num w:numId="17">
    <w:abstractNumId w:val="15"/>
  </w:num>
  <w:num w:numId="18">
    <w:abstractNumId w:val="16"/>
  </w:num>
  <w:num w:numId="19">
    <w:abstractNumId w:val="19"/>
  </w:num>
  <w:num w:numId="20">
    <w:abstractNumId w:val="17"/>
  </w:num>
  <w:num w:numId="21">
    <w:abstractNumId w:val="14"/>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59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3FB"/>
    <w:rsid w:val="001F681F"/>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DA8"/>
    <w:rsid w:val="00621301"/>
    <w:rsid w:val="0062173F"/>
    <w:rsid w:val="006235FB"/>
    <w:rsid w:val="00626A15"/>
    <w:rsid w:val="006379E9"/>
    <w:rsid w:val="006438CB"/>
    <w:rsid w:val="006529B9"/>
    <w:rsid w:val="00654695"/>
    <w:rsid w:val="0065500A"/>
    <w:rsid w:val="00655217"/>
    <w:rsid w:val="0065727C"/>
    <w:rsid w:val="00674A78"/>
    <w:rsid w:val="00696A16"/>
    <w:rsid w:val="006A07F4"/>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65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90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C697DC"/>
  <w14:defaultImageDpi w14:val="300"/>
  <w15:docId w15:val="{EB53E287-FF21-8649-8517-9D2885620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465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259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9259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259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2590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84465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259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5909"/>
  </w:style>
  <w:style w:type="character" w:customStyle="1" w:styleId="Heading1Char">
    <w:name w:val="Heading 1 Char"/>
    <w:aliases w:val="Pocket Char"/>
    <w:basedOn w:val="DefaultParagraphFont"/>
    <w:link w:val="Heading1"/>
    <w:uiPriority w:val="9"/>
    <w:rsid w:val="0092590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92590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2590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9259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2590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925909"/>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925909"/>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925909"/>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925909"/>
    <w:rPr>
      <w:color w:val="auto"/>
      <w:u w:val="none"/>
    </w:rPr>
  </w:style>
  <w:style w:type="paragraph" w:styleId="DocumentMap">
    <w:name w:val="Document Map"/>
    <w:basedOn w:val="Normal"/>
    <w:link w:val="DocumentMapChar"/>
    <w:uiPriority w:val="99"/>
    <w:semiHidden/>
    <w:unhideWhenUsed/>
    <w:rsid w:val="009259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5909"/>
    <w:rPr>
      <w:rFonts w:ascii="Lucida Grande" w:hAnsi="Lucida Grande" w:cs="Lucida Grande"/>
    </w:rPr>
  </w:style>
  <w:style w:type="character" w:customStyle="1" w:styleId="Heading5Char">
    <w:name w:val="Heading 5 Char"/>
    <w:basedOn w:val="DefaultParagraphFont"/>
    <w:link w:val="Heading5"/>
    <w:uiPriority w:val="9"/>
    <w:semiHidden/>
    <w:rsid w:val="00844653"/>
    <w:rPr>
      <w:rFonts w:asciiTheme="majorHAnsi" w:eastAsiaTheme="majorEastAsia" w:hAnsiTheme="majorHAnsi" w:cstheme="majorBidi"/>
      <w:color w:val="365F91" w:themeColor="accent1" w:themeShade="BF"/>
      <w:sz w:val="16"/>
    </w:rPr>
  </w:style>
  <w:style w:type="character" w:styleId="Strong">
    <w:name w:val="Strong"/>
    <w:basedOn w:val="DefaultParagraphFont"/>
    <w:uiPriority w:val="22"/>
    <w:qFormat/>
    <w:rsid w:val="00844653"/>
    <w:rPr>
      <w:b/>
      <w:bCs/>
    </w:rPr>
  </w:style>
  <w:style w:type="character" w:styleId="UnresolvedMention">
    <w:name w:val="Unresolved Mention"/>
    <w:basedOn w:val="DefaultParagraphFont"/>
    <w:uiPriority w:val="99"/>
    <w:semiHidden/>
    <w:unhideWhenUsed/>
    <w:rsid w:val="00844653"/>
    <w:rPr>
      <w:color w:val="605E5C"/>
      <w:shd w:val="clear" w:color="auto" w:fill="E1DFDD"/>
    </w:rPr>
  </w:style>
  <w:style w:type="paragraph" w:customStyle="1" w:styleId="textbold">
    <w:name w:val="text bold"/>
    <w:basedOn w:val="Normal"/>
    <w:link w:val="Emphasis"/>
    <w:uiPriority w:val="20"/>
    <w:qFormat/>
    <w:rsid w:val="00844653"/>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18" w:space="0" w:color="auto"/>
    </w:rPr>
  </w:style>
  <w:style w:type="paragraph" w:customStyle="1" w:styleId="Analytic">
    <w:name w:val="Analytic"/>
    <w:basedOn w:val="Normal"/>
    <w:autoRedefine/>
    <w:qFormat/>
    <w:rsid w:val="00844653"/>
    <w:rPr>
      <w:b/>
      <w:bCs/>
      <w:color w:val="404040" w:themeColor="text1" w:themeTint="BF"/>
      <w:sz w:val="26"/>
      <w:szCs w:val="26"/>
    </w:rPr>
  </w:style>
  <w:style w:type="paragraph" w:customStyle="1" w:styleId="Emphasis1">
    <w:name w:val="Emphasis1"/>
    <w:basedOn w:val="Normal"/>
    <w:autoRedefine/>
    <w:uiPriority w:val="20"/>
    <w:qFormat/>
    <w:rsid w:val="0084465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844653"/>
  </w:style>
  <w:style w:type="paragraph" w:styleId="ListParagraph">
    <w:name w:val="List Paragraph"/>
    <w:aliases w:val="6 font"/>
    <w:basedOn w:val="Normal"/>
    <w:uiPriority w:val="34"/>
    <w:qFormat/>
    <w:rsid w:val="00844653"/>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84465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84465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844653"/>
    <w:rPr>
      <w:b/>
      <w:bCs/>
      <w:strike w:val="0"/>
      <w:dstrike w:val="0"/>
      <w:sz w:val="24"/>
      <w:u w:val="none"/>
      <w:effect w:val="none"/>
    </w:rPr>
  </w:style>
  <w:style w:type="character" w:customStyle="1" w:styleId="m489902567989944824gmail-style13ptbold">
    <w:name w:val="m_489902567989944824gmail-style13ptbold"/>
    <w:basedOn w:val="DefaultParagraphFont"/>
    <w:rsid w:val="00844653"/>
  </w:style>
  <w:style w:type="character" w:customStyle="1" w:styleId="m489902567989944824gmail-styleunderline">
    <w:name w:val="m_489902567989944824gmail-styleunderline"/>
    <w:basedOn w:val="DefaultParagraphFont"/>
    <w:rsid w:val="00844653"/>
  </w:style>
  <w:style w:type="character" w:customStyle="1" w:styleId="TitleChar">
    <w:name w:val="Title Char"/>
    <w:aliases w:val="Cites and Cards Char,UNDERLINE Char,Bold Underlined Char,Block Heading Char,title Char,Read This Char"/>
    <w:link w:val="Title"/>
    <w:uiPriority w:val="1"/>
    <w:qFormat/>
    <w:rsid w:val="00844653"/>
    <w:rPr>
      <w:bCs/>
      <w:sz w:val="20"/>
      <w:u w:val="single"/>
    </w:rPr>
  </w:style>
  <w:style w:type="paragraph" w:styleId="Title">
    <w:name w:val="Title"/>
    <w:aliases w:val="Cites and Cards,UNDERLINE,Bold Underlined,Block Heading,title,Read This"/>
    <w:basedOn w:val="Normal"/>
    <w:next w:val="Normal"/>
    <w:link w:val="TitleChar"/>
    <w:uiPriority w:val="1"/>
    <w:qFormat/>
    <w:rsid w:val="00844653"/>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84465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84465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844653"/>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sc-cuny.org/clarion/september-2018/labor%E2%80%99s-right-strike-essenti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oomberg.com/opinion/articles/2021-04-07/america-s-depleted-industrial-base-is-a-national-security-crisi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emocracywithoutborders.org/20869/democracy-is-suited-to-tackle-climate-chan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dsupra.com/legalnews/manufacturing-labor-shortage-1463687/" TargetMode="External"/><Relationship Id="rId5" Type="http://schemas.openxmlformats.org/officeDocument/2006/relationships/numbering" Target="numbering.xml"/><Relationship Id="rId15" Type="http://schemas.openxmlformats.org/officeDocument/2006/relationships/hyperlink" Target="https://labornotes.org/2020/10/unions-are-beginning-talk-about-staving-possible-coup" TargetMode="External"/><Relationship Id="rId10" Type="http://schemas.openxmlformats.org/officeDocument/2006/relationships/hyperlink" Target="https://www.barrons.com/articles/dont-mistake-the-disappointing-jobs-numbers-for-a-labor-shortage-51630698151" TargetMode="External"/><Relationship Id="rId4" Type="http://schemas.openxmlformats.org/officeDocument/2006/relationships/customXml" Target="../customXml/item4.xml"/><Relationship Id="rId9" Type="http://schemas.openxmlformats.org/officeDocument/2006/relationships/hyperlink" Target="https://time.com/6105109/workers-strike-unemployment/" TargetMode="External"/><Relationship Id="rId14"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37</Pages>
  <Words>19775</Words>
  <Characters>112722</Characters>
  <Application>Microsoft Office Word</Application>
  <DocSecurity>0</DocSecurity>
  <Lines>939</Lines>
  <Paragraphs>264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132233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6</cp:revision>
  <dcterms:created xsi:type="dcterms:W3CDTF">2021-11-06T17:16:00Z</dcterms:created>
  <dcterms:modified xsi:type="dcterms:W3CDTF">2021-11-06T18:08:00Z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