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262C3" w14:textId="77777777" w:rsidR="00BC6C02" w:rsidRDefault="00BC6C02" w:rsidP="00BC6C02">
      <w:pPr>
        <w:pStyle w:val="Heading2"/>
      </w:pPr>
      <w:r>
        <w:t>1NC</w:t>
      </w:r>
    </w:p>
    <w:p w14:paraId="11E3AA36" w14:textId="77777777" w:rsidR="00BC6C02" w:rsidRDefault="00BC6C02" w:rsidP="00BC6C02">
      <w:pPr>
        <w:pStyle w:val="Heading4"/>
      </w:pPr>
      <w:r>
        <w:t>Private s</w:t>
      </w:r>
      <w:r w:rsidRPr="004A699D">
        <w:t>pace</w:t>
      </w:r>
      <w:r>
        <w:t xml:space="preserve"> tourism boosts medical innovation.</w:t>
      </w:r>
    </w:p>
    <w:p w14:paraId="66058526" w14:textId="77777777" w:rsidR="00BC6C02" w:rsidRPr="00AB6EFF" w:rsidRDefault="00BC6C02" w:rsidP="00BC6C02">
      <w:r w:rsidRPr="00AB6EFF">
        <w:rPr>
          <w:rStyle w:val="Style13ptBold"/>
        </w:rPr>
        <w:t>Caplan et al. 17</w:t>
      </w:r>
      <w:r>
        <w:t xml:space="preserve"> [(Nick, </w:t>
      </w:r>
      <w:r w:rsidRPr="00AB6EFF">
        <w:t xml:space="preserve">Associate Professor of Musculoskeletal Health, </w:t>
      </w:r>
      <w:proofErr w:type="spellStart"/>
      <w:r w:rsidRPr="00AB6EFF">
        <w:t>Northumbria</w:t>
      </w:r>
      <w:proofErr w:type="spellEnd"/>
      <w:r w:rsidRPr="00AB6EFF">
        <w:t xml:space="preserve"> University, Newcastle</w:t>
      </w:r>
      <w:r>
        <w:t xml:space="preserve">) (Andrew </w:t>
      </w:r>
      <w:proofErr w:type="spellStart"/>
      <w:r>
        <w:t>Winnard</w:t>
      </w:r>
      <w:proofErr w:type="spellEnd"/>
      <w:r>
        <w:t xml:space="preserve">, </w:t>
      </w:r>
      <w:r w:rsidRPr="00AB6EFF">
        <w:t xml:space="preserve">Lecturer, </w:t>
      </w:r>
      <w:proofErr w:type="spellStart"/>
      <w:r w:rsidRPr="00AB6EFF">
        <w:t>Northumbria</w:t>
      </w:r>
      <w:proofErr w:type="spellEnd"/>
      <w:r w:rsidRPr="00AB6EFF">
        <w:t xml:space="preserve"> University, Newcastle</w:t>
      </w:r>
      <w:r>
        <w:t xml:space="preserve">) (Kirsty Lindsay, </w:t>
      </w:r>
      <w:r w:rsidRPr="00AB6EFF">
        <w:t xml:space="preserve">PhD Candidate, </w:t>
      </w:r>
      <w:proofErr w:type="spellStart"/>
      <w:r w:rsidRPr="00AB6EFF">
        <w:t>Northumbria</w:t>
      </w:r>
      <w:proofErr w:type="spellEnd"/>
      <w:r w:rsidRPr="00AB6EFF">
        <w:t xml:space="preserve"> University, Newcastle</w:t>
      </w:r>
      <w:r>
        <w:t>) “</w:t>
      </w:r>
      <w:r w:rsidRPr="00AB6EFF">
        <w:t>Space tourism could help boost science and health research – here’s how</w:t>
      </w:r>
      <w:r>
        <w:t xml:space="preserve">,” The Conversation, 6/22/17. </w:t>
      </w:r>
      <w:hyperlink r:id="rId9" w:history="1">
        <w:r w:rsidRPr="002C09E3">
          <w:rPr>
            <w:rStyle w:val="Hyperlink"/>
          </w:rPr>
          <w:t>https://theconversation.com/space-tourism-could-help-boost-science-and-health-research-heres-how-79812</w:t>
        </w:r>
      </w:hyperlink>
      <w:r>
        <w:t>] RR</w:t>
      </w:r>
    </w:p>
    <w:p w14:paraId="7CD1F119" w14:textId="77777777" w:rsidR="00BC6C02" w:rsidRPr="00A215FB" w:rsidRDefault="00BC6C02" w:rsidP="00BC6C02">
      <w:pPr>
        <w:rPr>
          <w:rStyle w:val="StyleUnderline"/>
        </w:rPr>
      </w:pPr>
      <w:r w:rsidRPr="00A215FB">
        <w:rPr>
          <w:rStyle w:val="StyleUnderline"/>
        </w:rPr>
        <w:t xml:space="preserve">Such </w:t>
      </w:r>
      <w:r w:rsidRPr="00AB6EFF">
        <w:rPr>
          <w:rStyle w:val="StyleUnderline"/>
          <w:highlight w:val="green"/>
        </w:rPr>
        <w:t>adventures</w:t>
      </w:r>
      <w:r w:rsidRPr="00A215FB">
        <w:rPr>
          <w:rStyle w:val="StyleUnderline"/>
        </w:rPr>
        <w:t xml:space="preserve"> will be made possible </w:t>
      </w:r>
      <w:r w:rsidRPr="00AB6EFF">
        <w:rPr>
          <w:rStyle w:val="StyleUnderline"/>
          <w:highlight w:val="green"/>
        </w:rPr>
        <w:t>through futuristic spaceplanes</w:t>
      </w:r>
      <w:r w:rsidRPr="00A215FB">
        <w:rPr>
          <w:rStyle w:val="StyleUnderline"/>
        </w:rPr>
        <w:t>, as are already in development by companies such as Virgin Galactic, that will enable us mere mortals to experience weightlessness.</w:t>
      </w:r>
      <w:r>
        <w:t xml:space="preserve"> If this sounds only of interest to those who can afford the six-figure ticket price</w:t>
      </w:r>
      <w:r w:rsidRPr="00A215FB">
        <w:rPr>
          <w:rStyle w:val="StyleUnderline"/>
        </w:rPr>
        <w:t xml:space="preserve">, it </w:t>
      </w:r>
      <w:r w:rsidRPr="00A215FB">
        <w:rPr>
          <w:rStyle w:val="Emphasis"/>
        </w:rPr>
        <w:t xml:space="preserve">also </w:t>
      </w:r>
      <w:r w:rsidRPr="00AB6EFF">
        <w:rPr>
          <w:rStyle w:val="Emphasis"/>
          <w:highlight w:val="green"/>
        </w:rPr>
        <w:t>has major</w:t>
      </w:r>
      <w:r w:rsidRPr="00A215FB">
        <w:rPr>
          <w:rStyle w:val="Emphasis"/>
        </w:rPr>
        <w:t xml:space="preserve"> </w:t>
      </w:r>
      <w:r w:rsidRPr="00AB6EFF">
        <w:rPr>
          <w:rStyle w:val="Emphasis"/>
          <w:highlight w:val="green"/>
        </w:rPr>
        <w:t>implications for scientific discovery</w:t>
      </w:r>
      <w:r>
        <w:t xml:space="preserve">. </w:t>
      </w:r>
      <w:r w:rsidRPr="00A215FB">
        <w:rPr>
          <w:rStyle w:val="StyleUnderline"/>
        </w:rPr>
        <w:t xml:space="preserve">Space travel-related research has probably already had a more substantial positive impact on your life than you </w:t>
      </w:r>
      <w:proofErr w:type="spellStart"/>
      <w:r w:rsidRPr="00A215FB">
        <w:rPr>
          <w:rStyle w:val="StyleUnderline"/>
        </w:rPr>
        <w:t>realise</w:t>
      </w:r>
      <w:proofErr w:type="spellEnd"/>
      <w:r w:rsidRPr="00A215FB">
        <w:rPr>
          <w:rStyle w:val="StyleUnderline"/>
        </w:rPr>
        <w:t>, and this announcement could increase this still further.</w:t>
      </w:r>
    </w:p>
    <w:p w14:paraId="1D1B344F" w14:textId="77777777" w:rsidR="00BC6C02" w:rsidRDefault="00BC6C02" w:rsidP="00BC6C02">
      <w:r w:rsidRPr="00AB6EFF">
        <w:rPr>
          <w:rStyle w:val="StyleUnderline"/>
          <w:highlight w:val="green"/>
        </w:rPr>
        <w:t>Space agencies</w:t>
      </w:r>
      <w:r w:rsidRPr="00A215FB">
        <w:rPr>
          <w:rStyle w:val="StyleUnderline"/>
        </w:rPr>
        <w:t xml:space="preserve"> such as ESA and NASA currently </w:t>
      </w:r>
      <w:r w:rsidRPr="00AB6EFF">
        <w:rPr>
          <w:rStyle w:val="StyleUnderline"/>
          <w:highlight w:val="green"/>
        </w:rPr>
        <w:t>provide access to simulated microgravity for scientific research</w:t>
      </w:r>
      <w:r w:rsidRPr="00A215FB">
        <w:rPr>
          <w:rStyle w:val="StyleUnderline"/>
        </w:rPr>
        <w:t xml:space="preserve"> using parabolic flights. These allow human </w:t>
      </w:r>
      <w:r w:rsidRPr="00AB6EFF">
        <w:rPr>
          <w:rStyle w:val="StyleUnderline"/>
          <w:highlight w:val="green"/>
        </w:rPr>
        <w:t>physiology</w:t>
      </w:r>
      <w:r w:rsidRPr="00A215FB">
        <w:rPr>
          <w:rStyle w:val="StyleUnderline"/>
        </w:rPr>
        <w:t xml:space="preserve"> </w:t>
      </w:r>
      <w:r w:rsidRPr="00AB6EFF">
        <w:rPr>
          <w:rStyle w:val="StyleUnderline"/>
          <w:highlight w:val="green"/>
        </w:rPr>
        <w:t>research</w:t>
      </w:r>
      <w:r w:rsidRPr="00A215FB">
        <w:rPr>
          <w:rStyle w:val="StyleUnderline"/>
        </w:rPr>
        <w:t xml:space="preserve"> to be </w:t>
      </w:r>
      <w:r w:rsidRPr="00AB6EFF">
        <w:rPr>
          <w:rStyle w:val="StyleUnderline"/>
          <w:highlight w:val="green"/>
        </w:rPr>
        <w:t>carried</w:t>
      </w:r>
      <w:r w:rsidRPr="00A215FB">
        <w:rPr>
          <w:rStyle w:val="StyleUnderline"/>
        </w:rPr>
        <w:t xml:space="preserve"> out more </w:t>
      </w:r>
      <w:r w:rsidRPr="00AB6EFF">
        <w:rPr>
          <w:rStyle w:val="StyleUnderline"/>
          <w:highlight w:val="green"/>
        </w:rPr>
        <w:t>easily</w:t>
      </w:r>
      <w:r w:rsidRPr="00A215FB">
        <w:rPr>
          <w:rStyle w:val="StyleUnderline"/>
        </w:rPr>
        <w:t xml:space="preserve"> than on the International Space Station, but the time spent in microgravity is very short. </w:t>
      </w:r>
      <w:r>
        <w:t>Spaceplanes may provide longer sessions, which could enable more comprehensive research to inform the design of experiments into the longer-term physiological changes from spaceflight.</w:t>
      </w:r>
    </w:p>
    <w:p w14:paraId="37B287A7" w14:textId="77777777" w:rsidR="00BC6C02" w:rsidRPr="00AB6EFF" w:rsidRDefault="00BC6C02" w:rsidP="00BC6C02">
      <w:pPr>
        <w:rPr>
          <w:rStyle w:val="StyleUnderline"/>
        </w:rPr>
      </w:pPr>
      <w:r w:rsidRPr="00AB6EFF">
        <w:rPr>
          <w:rStyle w:val="StyleUnderline"/>
        </w:rPr>
        <w:t xml:space="preserve">Perhaps one day we will see </w:t>
      </w:r>
      <w:r w:rsidRPr="00AB6EFF">
        <w:rPr>
          <w:rStyle w:val="StyleUnderline"/>
          <w:highlight w:val="green"/>
        </w:rPr>
        <w:t xml:space="preserve">research teams launching </w:t>
      </w:r>
      <w:r w:rsidRPr="008811B5">
        <w:rPr>
          <w:rStyle w:val="StyleUnderline"/>
        </w:rPr>
        <w:t xml:space="preserve">groups of </w:t>
      </w:r>
      <w:r w:rsidRPr="00AB6EFF">
        <w:rPr>
          <w:rStyle w:val="StyleUnderline"/>
          <w:highlight w:val="green"/>
        </w:rPr>
        <w:t xml:space="preserve">participants </w:t>
      </w:r>
      <w:r w:rsidRPr="008811B5">
        <w:rPr>
          <w:rStyle w:val="StyleUnderline"/>
        </w:rPr>
        <w:t>to spend</w:t>
      </w:r>
      <w:r w:rsidRPr="00AB6EFF">
        <w:rPr>
          <w:rStyle w:val="StyleUnderline"/>
        </w:rPr>
        <w:t xml:space="preserve"> a few </w:t>
      </w:r>
      <w:r w:rsidRPr="008811B5">
        <w:rPr>
          <w:rStyle w:val="StyleUnderline"/>
        </w:rPr>
        <w:t>weeks</w:t>
      </w:r>
      <w:r w:rsidRPr="00AB6EFF">
        <w:rPr>
          <w:rStyle w:val="StyleUnderline"/>
        </w:rPr>
        <w:t xml:space="preserve"> or months </w:t>
      </w:r>
      <w:r w:rsidRPr="008811B5">
        <w:rPr>
          <w:rStyle w:val="StyleUnderline"/>
        </w:rPr>
        <w:t>aboard</w:t>
      </w:r>
      <w:r w:rsidRPr="00AB6EFF">
        <w:rPr>
          <w:rStyle w:val="StyleUnderline"/>
        </w:rPr>
        <w:t xml:space="preserve"> a space hotel </w:t>
      </w:r>
      <w:proofErr w:type="gramStart"/>
      <w:r w:rsidRPr="00AB6EFF">
        <w:rPr>
          <w:rStyle w:val="StyleUnderline"/>
        </w:rPr>
        <w:t xml:space="preserve">in order </w:t>
      </w:r>
      <w:r w:rsidRPr="00AB6EFF">
        <w:rPr>
          <w:rStyle w:val="StyleUnderline"/>
          <w:highlight w:val="green"/>
        </w:rPr>
        <w:t>to</w:t>
      </w:r>
      <w:proofErr w:type="gramEnd"/>
      <w:r w:rsidRPr="00AB6EFF">
        <w:rPr>
          <w:rStyle w:val="StyleUnderline"/>
          <w:highlight w:val="green"/>
        </w:rPr>
        <w:t xml:space="preserve"> </w:t>
      </w:r>
      <w:r w:rsidRPr="00AB6EFF">
        <w:rPr>
          <w:rStyle w:val="Emphasis"/>
          <w:highlight w:val="green"/>
        </w:rPr>
        <w:t>study medical interventions</w:t>
      </w:r>
      <w:r w:rsidRPr="00AB6EFF">
        <w:rPr>
          <w:rStyle w:val="Emphasis"/>
        </w:rPr>
        <w:t xml:space="preserve"> </w:t>
      </w:r>
      <w:r w:rsidRPr="00AB6EFF">
        <w:rPr>
          <w:rStyle w:val="Emphasis"/>
          <w:highlight w:val="green"/>
        </w:rPr>
        <w:t>that</w:t>
      </w:r>
      <w:r w:rsidRPr="00AB6EFF">
        <w:rPr>
          <w:rStyle w:val="Emphasis"/>
        </w:rPr>
        <w:t xml:space="preserve"> would </w:t>
      </w:r>
      <w:r w:rsidRPr="00AB6EFF">
        <w:rPr>
          <w:rStyle w:val="Emphasis"/>
          <w:highlight w:val="green"/>
        </w:rPr>
        <w:t>slow the ageing process</w:t>
      </w:r>
      <w:r w:rsidRPr="00AB6EFF">
        <w:rPr>
          <w:rStyle w:val="Emphasis"/>
        </w:rPr>
        <w:t xml:space="preserve"> on Earth,</w:t>
      </w:r>
      <w:r w:rsidRPr="00AB6EFF">
        <w:rPr>
          <w:rStyle w:val="StyleUnderline"/>
        </w:rPr>
        <w:t xml:space="preserve"> and </w:t>
      </w:r>
      <w:r w:rsidRPr="00AB6EFF">
        <w:rPr>
          <w:rStyle w:val="StyleUnderline"/>
          <w:highlight w:val="green"/>
        </w:rPr>
        <w:t>to</w:t>
      </w:r>
      <w:r w:rsidRPr="00AB6EFF">
        <w:rPr>
          <w:rStyle w:val="StyleUnderline"/>
        </w:rPr>
        <w:t xml:space="preserve"> </w:t>
      </w:r>
      <w:r w:rsidRPr="00AB6EFF">
        <w:rPr>
          <w:rStyle w:val="StyleUnderline"/>
          <w:highlight w:val="green"/>
        </w:rPr>
        <w:t>help</w:t>
      </w:r>
      <w:r w:rsidRPr="00AB6EFF">
        <w:rPr>
          <w:rStyle w:val="StyleUnderline"/>
        </w:rPr>
        <w:t xml:space="preserve"> the </w:t>
      </w:r>
      <w:r w:rsidRPr="00AB6EFF">
        <w:rPr>
          <w:rStyle w:val="StyleUnderline"/>
          <w:highlight w:val="green"/>
        </w:rPr>
        <w:t xml:space="preserve">human species </w:t>
      </w:r>
      <w:proofErr w:type="spellStart"/>
      <w:r w:rsidRPr="00AB6EFF">
        <w:rPr>
          <w:rStyle w:val="StyleUnderline"/>
          <w:highlight w:val="green"/>
        </w:rPr>
        <w:t>colonise</w:t>
      </w:r>
      <w:proofErr w:type="spellEnd"/>
      <w:r w:rsidRPr="00AB6EFF">
        <w:rPr>
          <w:rStyle w:val="StyleUnderline"/>
        </w:rPr>
        <w:t xml:space="preserve"> the Moon or even Mars.</w:t>
      </w:r>
    </w:p>
    <w:p w14:paraId="570ADA0C" w14:textId="77777777" w:rsidR="00BC6C02" w:rsidRPr="00AB6EFF" w:rsidRDefault="00BC6C02" w:rsidP="00BC6C02">
      <w:pPr>
        <w:rPr>
          <w:rStyle w:val="StyleUnderline"/>
        </w:rPr>
      </w:pPr>
      <w:r>
        <w:t xml:space="preserve">Research dating back to </w:t>
      </w:r>
      <w:r w:rsidRPr="00AB6EFF">
        <w:rPr>
          <w:rStyle w:val="StyleUnderline"/>
        </w:rPr>
        <w:t xml:space="preserve">the early years of </w:t>
      </w:r>
      <w:r w:rsidRPr="008811B5">
        <w:rPr>
          <w:rStyle w:val="StyleUnderline"/>
          <w:highlight w:val="green"/>
        </w:rPr>
        <w:t>the space race has led to technologies that benefit us all</w:t>
      </w:r>
      <w:r w:rsidRPr="00AB6EFF">
        <w:rPr>
          <w:rStyle w:val="StyleUnderline"/>
        </w:rPr>
        <w:t>. Many scientific discoveries have come since the arrival of inhabitable space stations that act as orbital laboratories. NASA’s first space station Skylab helped understand the effects on the human body of spending months in space and paved the way for the International Space Station.</w:t>
      </w:r>
    </w:p>
    <w:p w14:paraId="565BEA08" w14:textId="77777777" w:rsidR="00BC6C02" w:rsidRDefault="00BC6C02" w:rsidP="00BC6C02">
      <w:r w:rsidRPr="008811B5">
        <w:rPr>
          <w:rStyle w:val="StyleUnderline"/>
          <w:highlight w:val="green"/>
        </w:rPr>
        <w:t>A huge number of research</w:t>
      </w:r>
      <w:r w:rsidRPr="00AB6EFF">
        <w:rPr>
          <w:rStyle w:val="StyleUnderline"/>
        </w:rPr>
        <w:t xml:space="preserve"> studies have been </w:t>
      </w:r>
      <w:r w:rsidRPr="008811B5">
        <w:rPr>
          <w:rStyle w:val="StyleUnderline"/>
          <w:highlight w:val="green"/>
        </w:rPr>
        <w:t>completed</w:t>
      </w:r>
      <w:r w:rsidRPr="00AB6EFF">
        <w:rPr>
          <w:rStyle w:val="StyleUnderline"/>
        </w:rPr>
        <w:t xml:space="preserve"> on the ISS since the year 2000 </w:t>
      </w:r>
      <w:r w:rsidRPr="008811B5">
        <w:rPr>
          <w:rStyle w:val="StyleUnderline"/>
          <w:highlight w:val="green"/>
        </w:rPr>
        <w:t>in</w:t>
      </w:r>
      <w:r w:rsidRPr="00AB6EFF">
        <w:rPr>
          <w:rStyle w:val="StyleUnderline"/>
        </w:rPr>
        <w:t xml:space="preserve"> the areas of </w:t>
      </w:r>
      <w:r w:rsidRPr="00AB6EFF">
        <w:rPr>
          <w:rStyle w:val="Emphasis"/>
        </w:rPr>
        <w:t xml:space="preserve">human </w:t>
      </w:r>
      <w:r w:rsidRPr="008811B5">
        <w:rPr>
          <w:rStyle w:val="Emphasis"/>
          <w:highlight w:val="green"/>
        </w:rPr>
        <w:t>physiology</w:t>
      </w:r>
      <w:r w:rsidRPr="00AB6EFF">
        <w:rPr>
          <w:rStyle w:val="Emphasis"/>
        </w:rPr>
        <w:t>, biology</w:t>
      </w:r>
      <w:r w:rsidRPr="008811B5">
        <w:rPr>
          <w:rStyle w:val="Emphasis"/>
          <w:highlight w:val="green"/>
        </w:rPr>
        <w:t>,</w:t>
      </w:r>
      <w:r w:rsidRPr="00AB6EFF">
        <w:rPr>
          <w:rStyle w:val="Emphasis"/>
        </w:rPr>
        <w:t xml:space="preserve"> </w:t>
      </w:r>
      <w:r w:rsidRPr="008811B5">
        <w:rPr>
          <w:rStyle w:val="Emphasis"/>
          <w:highlight w:val="green"/>
        </w:rPr>
        <w:t>biotech</w:t>
      </w:r>
      <w:r w:rsidRPr="00AB6EFF">
        <w:rPr>
          <w:rStyle w:val="Emphasis"/>
        </w:rPr>
        <w:t xml:space="preserve">nology, </w:t>
      </w:r>
      <w:r w:rsidRPr="008811B5">
        <w:rPr>
          <w:rStyle w:val="Emphasis"/>
          <w:highlight w:val="green"/>
        </w:rPr>
        <w:t xml:space="preserve">physical science and earth </w:t>
      </w:r>
      <w:r w:rsidRPr="008811B5">
        <w:rPr>
          <w:rStyle w:val="Emphasis"/>
        </w:rPr>
        <w:t xml:space="preserve">and space </w:t>
      </w:r>
      <w:r w:rsidRPr="008811B5">
        <w:rPr>
          <w:rStyle w:val="Emphasis"/>
          <w:highlight w:val="green"/>
        </w:rPr>
        <w:t>science</w:t>
      </w:r>
      <w:r w:rsidRPr="00AB6EFF">
        <w:rPr>
          <w:rStyle w:val="StyleUnderline"/>
        </w:rPr>
        <w:t>.</w:t>
      </w:r>
      <w:r>
        <w:t xml:space="preserve"> </w:t>
      </w:r>
      <w:r w:rsidRPr="00AB6EFF">
        <w:rPr>
          <w:rStyle w:val="StyleUnderline"/>
        </w:rPr>
        <w:t xml:space="preserve">These </w:t>
      </w:r>
      <w:r w:rsidRPr="008811B5">
        <w:rPr>
          <w:rStyle w:val="StyleUnderline"/>
          <w:highlight w:val="green"/>
        </w:rPr>
        <w:t>studies</w:t>
      </w:r>
      <w:r w:rsidRPr="00AB6EFF">
        <w:rPr>
          <w:rStyle w:val="StyleUnderline"/>
        </w:rPr>
        <w:t xml:space="preserve"> have </w:t>
      </w:r>
      <w:r w:rsidRPr="008811B5">
        <w:rPr>
          <w:rStyle w:val="StyleUnderline"/>
          <w:highlight w:val="green"/>
        </w:rPr>
        <w:t>led to</w:t>
      </w:r>
      <w:r w:rsidRPr="00AB6EFF">
        <w:rPr>
          <w:rStyle w:val="StyleUnderline"/>
        </w:rPr>
        <w:t xml:space="preserve"> discoveries such as </w:t>
      </w:r>
      <w:r w:rsidRPr="008811B5">
        <w:rPr>
          <w:rStyle w:val="StyleUnderline"/>
          <w:highlight w:val="green"/>
        </w:rPr>
        <w:t>enhanced protein crystal growth</w:t>
      </w:r>
      <w:r w:rsidRPr="00AB6EFF">
        <w:rPr>
          <w:rStyle w:val="StyleUnderline"/>
        </w:rPr>
        <w:t xml:space="preserve"> </w:t>
      </w:r>
      <w:r w:rsidRPr="008811B5">
        <w:rPr>
          <w:rStyle w:val="StyleUnderline"/>
          <w:highlight w:val="green"/>
        </w:rPr>
        <w:t>for drug development</w:t>
      </w:r>
      <w:r w:rsidRPr="00AB6EFF">
        <w:rPr>
          <w:rStyle w:val="StyleUnderline"/>
        </w:rPr>
        <w:t>, efficient combustion of fuel droplets, and an understanding of the effects of long duration exposure to microgravity on the human body</w:t>
      </w:r>
      <w:r>
        <w:t xml:space="preserve">, revealing that spaceflight has effects </w:t>
      </w:r>
      <w:proofErr w:type="gramStart"/>
      <w:r>
        <w:t>similar to</w:t>
      </w:r>
      <w:proofErr w:type="gramEnd"/>
      <w:r>
        <w:t xml:space="preserve"> ageing on Earth.</w:t>
      </w:r>
    </w:p>
    <w:p w14:paraId="1F2E0F6C" w14:textId="77777777" w:rsidR="00BC6C02" w:rsidRDefault="00BC6C02" w:rsidP="00BC6C02">
      <w:r>
        <w:t xml:space="preserve">Despite much human physiological research being carried out in space, it has one major limitation – there are simply not enough humans currently going to space to act as research </w:t>
      </w:r>
      <w:r>
        <w:lastRenderedPageBreak/>
        <w:t>participants, leading to difficulties in research design. In fact, only 550 or so humans have ever been into space since Russian cosmonaut Yuri Gagarin first orbited the Earth in 1961.</w:t>
      </w:r>
    </w:p>
    <w:p w14:paraId="451265E5" w14:textId="77777777" w:rsidR="00BC6C02" w:rsidRDefault="00BC6C02" w:rsidP="00BC6C02">
      <w:r w:rsidRPr="00AB6EFF">
        <w:rPr>
          <w:rStyle w:val="StyleUnderline"/>
        </w:rPr>
        <w:t>Human physiological experiments in space tend to have very small participant numbers</w:t>
      </w:r>
      <w:r>
        <w:t xml:space="preserve"> (for example, the NASA </w:t>
      </w:r>
      <w:proofErr w:type="gramStart"/>
      <w:r>
        <w:t>twins</w:t>
      </w:r>
      <w:proofErr w:type="gramEnd"/>
      <w:r>
        <w:t xml:space="preserve"> study) </w:t>
      </w:r>
      <w:r w:rsidRPr="00AB6EFF">
        <w:rPr>
          <w:rStyle w:val="StyleUnderline"/>
        </w:rPr>
        <w:t>or they have to take place over many years</w:t>
      </w:r>
      <w:r>
        <w:t>. Could the boom in commercial human spaceflight accelerate the speed of human physiological discoveries in space? We certainly think so.</w:t>
      </w:r>
    </w:p>
    <w:p w14:paraId="6DDBDCDA" w14:textId="77777777" w:rsidR="00BC6C02" w:rsidRPr="00AB6EFF" w:rsidRDefault="00BC6C02" w:rsidP="00BC6C02">
      <w:pPr>
        <w:rPr>
          <w:rStyle w:val="StyleUnderline"/>
        </w:rPr>
      </w:pPr>
      <w:r w:rsidRPr="008811B5">
        <w:rPr>
          <w:rStyle w:val="StyleUnderline"/>
          <w:highlight w:val="green"/>
        </w:rPr>
        <w:t>Commercial spaceflight companies</w:t>
      </w:r>
      <w:r w:rsidRPr="00AB6EFF">
        <w:rPr>
          <w:rStyle w:val="StyleUnderline"/>
        </w:rPr>
        <w:t xml:space="preserve"> such as SpaceX and Orbital are already </w:t>
      </w:r>
      <w:r w:rsidRPr="008811B5">
        <w:rPr>
          <w:rStyle w:val="StyleUnderline"/>
          <w:highlight w:val="green"/>
        </w:rPr>
        <w:t>launching rockets taking supplies and research equipment</w:t>
      </w:r>
      <w:r w:rsidRPr="00AB6EFF">
        <w:rPr>
          <w:rStyle w:val="StyleUnderline"/>
        </w:rPr>
        <w:t xml:space="preserve"> to the International Space Station. SpaceX is developing its habitable Dragon capsule to take space tourists around the moon, with ambitions to use its sibling, Red Dragon, to land astronauts on Mars.</w:t>
      </w:r>
    </w:p>
    <w:p w14:paraId="26B48F28" w14:textId="77777777" w:rsidR="00BC6C02" w:rsidRDefault="00BC6C02" w:rsidP="00BC6C02">
      <w:pPr>
        <w:rPr>
          <w:rStyle w:val="StyleUnderline"/>
        </w:rPr>
      </w:pPr>
      <w:r>
        <w:t xml:space="preserve">Others are developing sub-orbital spaceplanes, such as Virgin Galactic’s SpaceShipTwo, which will enable passengers to experience microgravity for </w:t>
      </w:r>
      <w:proofErr w:type="gramStart"/>
      <w:r>
        <w:t>a number of</w:t>
      </w:r>
      <w:proofErr w:type="gramEnd"/>
      <w:r>
        <w:t xml:space="preserve"> minutes or travel 30 times faster between cities than passenger airlines. </w:t>
      </w:r>
      <w:r w:rsidRPr="00AB6EFF">
        <w:rPr>
          <w:rStyle w:val="StyleUnderline"/>
        </w:rPr>
        <w:t xml:space="preserve">To safely send throngs of space tourists beyond the atmosphere, we need to understand the health implications of just getting these “non-professional” astronauts into space through new medical </w:t>
      </w:r>
      <w:proofErr w:type="gramStart"/>
      <w:r w:rsidRPr="00AB6EFF">
        <w:rPr>
          <w:rStyle w:val="StyleUnderline"/>
        </w:rPr>
        <w:t>research, and</w:t>
      </w:r>
      <w:proofErr w:type="gramEnd"/>
      <w:r w:rsidRPr="00AB6EFF">
        <w:rPr>
          <w:rStyle w:val="StyleUnderline"/>
        </w:rPr>
        <w:t xml:space="preserve"> developing spaceports will provide access to exciting new platforms to expand these frontiers of science.</w:t>
      </w:r>
    </w:p>
    <w:p w14:paraId="77E4C406" w14:textId="77777777" w:rsidR="00BC6C02" w:rsidRDefault="00BC6C02" w:rsidP="00BC6C02">
      <w:pPr>
        <w:rPr>
          <w:sz w:val="12"/>
        </w:rPr>
      </w:pPr>
    </w:p>
    <w:p w14:paraId="1E4119DC" w14:textId="77777777" w:rsidR="00BC6C02" w:rsidRPr="00FE51A3" w:rsidRDefault="00BC6C02" w:rsidP="00BC6C02">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4289D42E" w14:textId="77777777" w:rsidR="00BC6C02" w:rsidRPr="00FE51A3" w:rsidRDefault="00BC6C02" w:rsidP="00BC6C02">
      <w:pPr>
        <w:rPr>
          <w:rFonts w:asciiTheme="majorHAnsi" w:hAnsiTheme="majorHAnsi" w:cstheme="majorHAnsi"/>
        </w:rPr>
      </w:pPr>
      <w:r w:rsidRPr="00FE51A3">
        <w:rPr>
          <w:rStyle w:val="Style13ptBold"/>
          <w:rFonts w:asciiTheme="majorHAnsi" w:hAnsiTheme="majorHAnsi" w:cstheme="majorHAnsi"/>
        </w:rPr>
        <w:t xml:space="preserve">Marjanovic and </w:t>
      </w:r>
      <w:proofErr w:type="spellStart"/>
      <w:r w:rsidRPr="00FE51A3">
        <w:rPr>
          <w:rStyle w:val="Style13ptBold"/>
          <w:rFonts w:asciiTheme="majorHAnsi" w:hAnsiTheme="majorHAnsi" w:cstheme="majorHAnsi"/>
        </w:rPr>
        <w:t>Feijao</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[(Sonja Marjanovic, Ph.D., Judge Business School, University of Cambridge. Carolina </w:t>
      </w:r>
      <w:proofErr w:type="spellStart"/>
      <w:r w:rsidRPr="00FE51A3">
        <w:rPr>
          <w:rFonts w:asciiTheme="majorHAnsi" w:hAnsiTheme="majorHAnsi" w:cstheme="majorHAnsi"/>
        </w:rPr>
        <w:t>Feijao</w:t>
      </w:r>
      <w:proofErr w:type="spellEnd"/>
      <w:r w:rsidRPr="00FE51A3">
        <w:rPr>
          <w:rFonts w:asciiTheme="majorHAnsi" w:hAnsiTheme="majorHAnsi" w:cstheme="maj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3C9DB896" w14:textId="77777777" w:rsidR="00BC6C02" w:rsidRPr="00311A9C" w:rsidRDefault="00BC6C02" w:rsidP="00BC6C02">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w:t>
      </w:r>
      <w:proofErr w:type="gramStart"/>
      <w:r w:rsidRPr="00FE51A3">
        <w:rPr>
          <w:rStyle w:val="StyleUnderline"/>
          <w:rFonts w:asciiTheme="majorHAnsi" w:hAnsiTheme="majorHAnsi" w:cstheme="majorHAnsi"/>
        </w:rPr>
        <w:t>vaccines</w:t>
      </w:r>
      <w:proofErr w:type="gramEnd"/>
      <w:r w:rsidRPr="00FE51A3">
        <w:rPr>
          <w:rStyle w:val="StyleUnderline"/>
          <w:rFonts w:asciiTheme="majorHAnsi" w:hAnsiTheme="majorHAnsi" w:cstheme="majorHAnsi"/>
        </w:rPr>
        <w:t xml:space="preserve">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w:t>
      </w:r>
      <w:proofErr w:type="spellStart"/>
      <w:r w:rsidRPr="00311A9C">
        <w:rPr>
          <w:rFonts w:asciiTheme="majorHAnsi" w:hAnsiTheme="majorHAnsi" w:cstheme="majorHAnsi"/>
          <w:sz w:val="12"/>
        </w:rPr>
        <w:t>recognised</w:t>
      </w:r>
      <w:proofErr w:type="spellEnd"/>
      <w:r w:rsidRPr="00311A9C">
        <w:rPr>
          <w:rFonts w:asciiTheme="majorHAnsi" w:hAnsiTheme="majorHAnsi" w:cstheme="majorHAnsi"/>
          <w:sz w:val="12"/>
        </w:rPr>
        <w:t xml:space="preserve">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proofErr w:type="gramStart"/>
      <w:r w:rsidRPr="009A1622">
        <w:rPr>
          <w:rStyle w:val="StyleUnderline"/>
          <w:rFonts w:asciiTheme="majorHAnsi" w:hAnsiTheme="majorHAnsi" w:cstheme="majorHAnsi"/>
          <w:highlight w:val="green"/>
        </w:rPr>
        <w:t>networks</w:t>
      </w:r>
      <w:proofErr w:type="gramEnd"/>
      <w:r w:rsidRPr="009A1622">
        <w:rPr>
          <w:rStyle w:val="StyleUnderline"/>
          <w:rFonts w:asciiTheme="majorHAnsi" w:hAnsiTheme="majorHAnsi" w:cstheme="majorHAnsi"/>
          <w:highlight w:val="green"/>
        </w:rPr>
        <w:t xml:space="preserve">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w:t>
      </w:r>
      <w:proofErr w:type="spellStart"/>
      <w:r w:rsidRPr="00311A9C">
        <w:rPr>
          <w:rFonts w:asciiTheme="majorHAnsi" w:hAnsiTheme="majorHAnsi" w:cstheme="majorHAnsi"/>
          <w:sz w:val="12"/>
        </w:rPr>
        <w:t>incentivising</w:t>
      </w:r>
      <w:proofErr w:type="spellEnd"/>
      <w:r w:rsidRPr="00311A9C">
        <w:rPr>
          <w:rFonts w:asciiTheme="majorHAnsi" w:hAnsiTheme="majorHAnsi" w:cstheme="majorHAnsi"/>
          <w:sz w:val="12"/>
        </w:rPr>
        <w:t xml:space="preserve"> pharmaceutical innovation in response to infectious disease threats to public health. It considers both past and current examples of efforts to </w:t>
      </w:r>
      <w:proofErr w:type="spellStart"/>
      <w:r w:rsidRPr="00311A9C">
        <w:rPr>
          <w:rFonts w:asciiTheme="majorHAnsi" w:hAnsiTheme="majorHAnsi" w:cstheme="majorHAnsi"/>
          <w:sz w:val="12"/>
        </w:rPr>
        <w:t>mobilise</w:t>
      </w:r>
      <w:proofErr w:type="spellEnd"/>
      <w:r w:rsidRPr="00311A9C">
        <w:rPr>
          <w:rFonts w:asciiTheme="majorHAnsi" w:hAnsiTheme="majorHAnsi" w:cstheme="majorHAnsi"/>
          <w:sz w:val="12"/>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w:t>
      </w:r>
      <w:proofErr w:type="gramStart"/>
      <w:r w:rsidRPr="00FE51A3">
        <w:rPr>
          <w:rStyle w:val="StyleUnderline"/>
          <w:rFonts w:asciiTheme="majorHAnsi" w:hAnsiTheme="majorHAnsi" w:cstheme="majorHAnsi"/>
        </w:rPr>
        <w:t>in</w:t>
      </w:r>
      <w:proofErr w:type="gramEnd"/>
      <w:r w:rsidRPr="00FE51A3">
        <w:rPr>
          <w:rStyle w:val="StyleUnderline"/>
          <w:rFonts w:asciiTheme="majorHAnsi" w:hAnsiTheme="majorHAnsi" w:cstheme="majorHAnsi"/>
        </w:rPr>
        <w:t xml:space="preserve">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w:t>
      </w:r>
      <w:r w:rsidRPr="00311A9C">
        <w:rPr>
          <w:rFonts w:asciiTheme="majorHAnsi" w:hAnsiTheme="majorHAnsi" w:cstheme="majorHAnsi"/>
          <w:sz w:val="12"/>
        </w:rPr>
        <w:lastRenderedPageBreak/>
        <w:t xml:space="preserve">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311A9C">
        <w:rPr>
          <w:rFonts w:asciiTheme="majorHAnsi" w:hAnsiTheme="majorHAnsi" w:cstheme="majorHAnsi"/>
          <w:sz w:val="12"/>
        </w:rPr>
        <w:t>realised</w:t>
      </w:r>
      <w:proofErr w:type="spellEnd"/>
      <w:r w:rsidRPr="00311A9C">
        <w:rPr>
          <w:rFonts w:asciiTheme="majorHAnsi" w:hAnsiTheme="majorHAnsi" w:cstheme="majorHAnsi"/>
          <w:sz w:val="12"/>
        </w:rPr>
        <w:t xml:space="preserve">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311A9C">
        <w:rPr>
          <w:rFonts w:asciiTheme="majorHAnsi" w:hAnsiTheme="majorHAnsi" w:cstheme="majorHAnsi"/>
          <w:sz w:val="12"/>
        </w:rPr>
        <w:t>mobilising</w:t>
      </w:r>
      <w:proofErr w:type="spellEnd"/>
      <w:r w:rsidRPr="00311A9C">
        <w:rPr>
          <w:rFonts w:asciiTheme="majorHAnsi" w:hAnsiTheme="majorHAnsi" w:cstheme="majorHAnsi"/>
          <w:sz w:val="12"/>
        </w:rPr>
        <w:t xml:space="preserve">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09BF1E19" w14:textId="77777777" w:rsidR="00BC6C02" w:rsidRDefault="00BC6C02" w:rsidP="00BC6C02">
      <w:pPr>
        <w:rPr>
          <w:sz w:val="12"/>
        </w:rPr>
      </w:pPr>
    </w:p>
    <w:p w14:paraId="03F26320" w14:textId="77777777" w:rsidR="00BC6C02" w:rsidRPr="00131F53" w:rsidRDefault="00BC6C02" w:rsidP="00BC6C02">
      <w:pPr>
        <w:pStyle w:val="Heading4"/>
      </w:pPr>
      <w:r w:rsidRPr="009A7E01">
        <w:rPr>
          <w:u w:val="single"/>
        </w:rPr>
        <w:t>Extinction</w:t>
      </w:r>
      <w:r>
        <w:t xml:space="preserve"> – </w:t>
      </w:r>
      <w:r w:rsidRPr="00131F53">
        <w:t xml:space="preserve">defense is wrong </w:t>
      </w:r>
    </w:p>
    <w:p w14:paraId="04D18564" w14:textId="77777777" w:rsidR="00BC6C02" w:rsidRPr="00131F53" w:rsidRDefault="00BC6C02" w:rsidP="00BC6C02">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74F6FABB" w14:textId="77777777" w:rsidR="00BC6C02" w:rsidRPr="00790705" w:rsidRDefault="00BC6C02" w:rsidP="00BC6C02">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41FDDAFC" w14:textId="77777777" w:rsidR="00BC6C02" w:rsidRPr="00790705" w:rsidRDefault="00BC6C02" w:rsidP="00BC6C02">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42C6C38C" w14:textId="77777777" w:rsidR="00BC6C02" w:rsidRPr="00790705" w:rsidRDefault="00BC6C02" w:rsidP="00BC6C02">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w:t>
      </w:r>
      <w:proofErr w:type="spellStart"/>
      <w:r w:rsidRPr="00790705">
        <w:rPr>
          <w:sz w:val="12"/>
        </w:rPr>
        <w:t>Massachusett</w:t>
      </w:r>
      <w:proofErr w:type="spellEnd"/>
      <w:r w:rsidRPr="00790705">
        <w:rPr>
          <w:sz w:val="12"/>
        </w:rPr>
        <w:t xml:space="preserve"> (86% loss of population), </w:t>
      </w:r>
      <w:proofErr w:type="spellStart"/>
      <w:r w:rsidRPr="00790705">
        <w:rPr>
          <w:sz w:val="12"/>
        </w:rPr>
        <w:t>Quiripi-Unquachog</w:t>
      </w:r>
      <w:proofErr w:type="spellEnd"/>
      <w:r w:rsidRPr="00790705">
        <w:rPr>
          <w:sz w:val="12"/>
        </w:rPr>
        <w:t xml:space="preserve"> (95% loss of population), and </w:t>
      </w:r>
      <w:proofErr w:type="spellStart"/>
      <w:r w:rsidRPr="00790705">
        <w:rPr>
          <w:sz w:val="12"/>
        </w:rPr>
        <w:t>theWestern</w:t>
      </w:r>
      <w:proofErr w:type="spellEnd"/>
      <w:r w:rsidRPr="00790705">
        <w:rPr>
          <w:sz w:val="12"/>
        </w:rPr>
        <w:t xml:space="preserve"> Abenaki (which suffered a staggering 98% loss of population). </w:t>
      </w:r>
    </w:p>
    <w:p w14:paraId="5E48AF12" w14:textId="77777777" w:rsidR="00BC6C02" w:rsidRPr="0020666F" w:rsidRDefault="00BC6C02" w:rsidP="00BC6C02">
      <w:pPr>
        <w:rPr>
          <w:rStyle w:val="StyleUnderline"/>
          <w:b w:val="0"/>
          <w:sz w:val="10"/>
          <w:u w:val="none"/>
        </w:rPr>
      </w:pPr>
      <w:r w:rsidRPr="00790705">
        <w:rPr>
          <w:sz w:val="10"/>
        </w:rPr>
        <w:lastRenderedPageBreak/>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25711DE2" w14:textId="77777777" w:rsidR="00BC6C02" w:rsidRPr="006817B6" w:rsidRDefault="00BC6C02" w:rsidP="00BC6C02"/>
    <w:p w14:paraId="58BFE335" w14:textId="77777777" w:rsidR="0092651F" w:rsidRPr="00100A2B" w:rsidRDefault="0092651F" w:rsidP="0092651F">
      <w:pPr>
        <w:pStyle w:val="Heading3"/>
        <w:rPr>
          <w:rFonts w:cs="Calibri"/>
        </w:rPr>
      </w:pPr>
      <w:r w:rsidRPr="00100A2B">
        <w:rPr>
          <w:rFonts w:cs="Calibri"/>
        </w:rPr>
        <w:lastRenderedPageBreak/>
        <w:t xml:space="preserve">1NC – </w:t>
      </w:r>
      <w:r>
        <w:rPr>
          <w:rFonts w:cs="Calibri"/>
        </w:rPr>
        <w:t>CP</w:t>
      </w:r>
    </w:p>
    <w:p w14:paraId="547C5533" w14:textId="3F854277" w:rsidR="0092651F" w:rsidRDefault="0092651F" w:rsidP="0092651F">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7F7C0C62" w14:textId="77777777" w:rsidR="004E57D1" w:rsidRPr="00370276" w:rsidRDefault="004E57D1" w:rsidP="004E57D1">
      <w:pPr>
        <w:pStyle w:val="Heading4"/>
      </w:pPr>
      <w:r>
        <w:t xml:space="preserve">Private entities are increasing mining now – US is </w:t>
      </w:r>
      <w:r>
        <w:rPr>
          <w:u w:val="single"/>
        </w:rPr>
        <w:t>key</w:t>
      </w:r>
    </w:p>
    <w:p w14:paraId="54F413E5" w14:textId="77777777" w:rsidR="004E57D1" w:rsidRDefault="004E57D1" w:rsidP="004E57D1">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765394B0" w14:textId="74F3944F" w:rsidR="004E57D1" w:rsidRPr="004E57D1" w:rsidRDefault="004E57D1" w:rsidP="004E57D1">
      <w:pPr>
        <w:rPr>
          <w:u w:val="single"/>
        </w:rPr>
      </w:pPr>
      <w:r w:rsidRPr="004E57D1">
        <w:rPr>
          <w:rStyle w:val="StyleUnderline"/>
          <w:highlight w:val="cyan"/>
        </w:rPr>
        <w:t>In</w:t>
      </w:r>
      <w:r w:rsidRPr="005F2FEF">
        <w:rPr>
          <w:rStyle w:val="StyleUnderline"/>
          <w:highlight w:val="cyan"/>
        </w:rPr>
        <w:t xml:space="preserve">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4E57D1">
        <w:rPr>
          <w:rStyle w:val="StyleUnderline"/>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w:t>
      </w:r>
      <w:r w:rsidRPr="004E57D1">
        <w:rPr>
          <w:rStyle w:val="StyleUnderline"/>
          <w:highlight w:val="cyan"/>
        </w:rPr>
        <w:t xml:space="preserve">it is the stated aim of </w:t>
      </w:r>
      <w:r w:rsidRPr="004E57D1">
        <w:rPr>
          <w:rStyle w:val="StyleUnderline"/>
        </w:rPr>
        <w:t>both</w:t>
      </w:r>
      <w:r w:rsidRPr="007831F9">
        <w:rPr>
          <w:rStyle w:val="StyleUnderline"/>
        </w:rPr>
        <w:t xml:space="preserve"> </w:t>
      </w:r>
      <w:r w:rsidRPr="004E57D1">
        <w:rPr>
          <w:rStyle w:val="StyleUnderline"/>
          <w:highlight w:val="cyan"/>
        </w:rPr>
        <w:t>the United States</w:t>
      </w:r>
      <w:r w:rsidRPr="007831F9">
        <w:rPr>
          <w:rStyle w:val="StyleUnderline"/>
        </w:rPr>
        <w:t xml:space="preserve"> and Luxembourg </w:t>
      </w:r>
      <w:r w:rsidRPr="004E57D1">
        <w:rPr>
          <w:rStyle w:val="StyleUnderline"/>
          <w:highlight w:val="cyan"/>
        </w:rPr>
        <w:t>to promote</w:t>
      </w:r>
      <w:r w:rsidRPr="007831F9">
        <w:rPr>
          <w:rStyle w:val="StyleUnderline"/>
        </w:rPr>
        <w:t xml:space="preserve"> the commercial </w:t>
      </w:r>
      <w:r w:rsidRPr="004E57D1">
        <w:rPr>
          <w:rStyle w:val="StyleUnderline"/>
          <w:highlight w:val="cyan"/>
        </w:rPr>
        <w:t>exploitation of space resources.</w:t>
      </w:r>
      <w:r w:rsidRPr="007831F9">
        <w:rPr>
          <w:rStyle w:val="StyleUnderline"/>
        </w:rPr>
        <w:t xml:space="preserve"> </w:t>
      </w:r>
      <w:r w:rsidRPr="004E57D1">
        <w:rPr>
          <w:rStyle w:val="StyleUnderline"/>
        </w:rPr>
        <w:t xml:space="preserve">The two nations’ respective pieces of legislation attempt to provide a legal basis for private citizens to engage in such activities, </w:t>
      </w:r>
      <w:r w:rsidRPr="004E57D1">
        <w:rPr>
          <w:rStyle w:val="Emphasis"/>
        </w:rPr>
        <w:t xml:space="preserve">which some </w:t>
      </w:r>
      <w:r w:rsidRPr="00EB6DA0">
        <w:rPr>
          <w:rStyle w:val="Emphasis"/>
          <w:highlight w:val="cyan"/>
        </w:rPr>
        <w:t xml:space="preserve">critics </w:t>
      </w:r>
      <w:r w:rsidRPr="004E57D1">
        <w:rPr>
          <w:rStyle w:val="Emphasis"/>
        </w:rPr>
        <w:t xml:space="preserve">would </w:t>
      </w:r>
      <w:r w:rsidRPr="004E57D1">
        <w:rPr>
          <w:rStyle w:val="Emphasis"/>
          <w:highlight w:val="cyan"/>
        </w:rPr>
        <w:t xml:space="preserve">characterize as </w:t>
      </w:r>
      <w:r w:rsidRPr="004E57D1">
        <w:rPr>
          <w:rStyle w:val="Emphasis"/>
        </w:rPr>
        <w:t xml:space="preserve">prohibited </w:t>
      </w:r>
      <w:r w:rsidRPr="004E57D1">
        <w:rPr>
          <w:rStyle w:val="Emphasis"/>
          <w:highlight w:val="cyan"/>
        </w:rPr>
        <w:t>"appropriation</w:t>
      </w:r>
      <w:r w:rsidRPr="00EB6DA0">
        <w:rPr>
          <w:rStyle w:val="Emphasis"/>
          <w:highlight w:val="cyan"/>
        </w:rPr>
        <w:t xml:space="preserve">" under international law. </w:t>
      </w:r>
      <w:r w:rsidRPr="004E57D1">
        <w:rPr>
          <w:rStyle w:val="Emphasis"/>
        </w:rPr>
        <w:t>The international community would be well-served by resolving the issue conclusively with an appropriate body of rules</w:t>
      </w:r>
      <w:r w:rsidRPr="004E57D1">
        <w:rPr>
          <w:sz w:val="14"/>
          <w:highlight w:val="cyan"/>
        </w:rPr>
        <w:t xml:space="preserve">. </w:t>
      </w:r>
      <w:r w:rsidRPr="004E57D1">
        <w:rPr>
          <w:rStyle w:val="StyleUnderline"/>
          <w:highlight w:val="cyan"/>
        </w:rPr>
        <w:t>As</w:t>
      </w:r>
      <w:r w:rsidRPr="007831F9">
        <w:rPr>
          <w:rStyle w:val="StyleUnderline"/>
        </w:rPr>
        <w:t xml:space="preserve"> the </w:t>
      </w:r>
      <w:r w:rsidRPr="004E57D1">
        <w:rPr>
          <w:rStyle w:val="StyleUnderline"/>
          <w:highlight w:val="cyan"/>
        </w:rPr>
        <w:t>technologies advance, we are inexorably headed toward space mining becoming a reality.</w:t>
      </w:r>
      <w:r w:rsidRPr="007831F9">
        <w:rPr>
          <w:rStyle w:val="StyleUnderline"/>
        </w:rPr>
        <w:t xml:space="preserve"> Whether it will lead to increased resources, providing a net benefit for all people on earth, or serve to increase economic inequality by disproportionately favoring the spacefaring nations remains to be seen.</w:t>
      </w:r>
    </w:p>
    <w:p w14:paraId="40DD636A" w14:textId="77777777" w:rsidR="0092651F" w:rsidRPr="00100A2B" w:rsidRDefault="0092651F" w:rsidP="0092651F">
      <w:pPr>
        <w:pStyle w:val="Heading4"/>
      </w:pPr>
      <w:r w:rsidRPr="00100A2B">
        <w:t>The PIC is key to beat China and protect against Chinese REM gatekeeping</w:t>
      </w:r>
    </w:p>
    <w:p w14:paraId="083BA3D7" w14:textId="77777777" w:rsidR="0092651F" w:rsidRPr="00100A2B" w:rsidRDefault="0092651F" w:rsidP="0092651F">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w:t>
      </w:r>
      <w:proofErr w:type="gramStart"/>
      <w:r w:rsidRPr="00100A2B">
        <w:t>Law</w:t>
      </w:r>
      <w:proofErr w:type="gramEnd"/>
      <w:r w:rsidRPr="00100A2B">
        <w:t xml:space="preserve"> and Diplomacy from Tufts) “U.S. Needs a Strong Defense Against China’s Rare-Earth Weapon,” </w:t>
      </w:r>
      <w:r w:rsidRPr="00100A2B">
        <w:lastRenderedPageBreak/>
        <w:t xml:space="preserve">Bloomberg Opinion, March 4, 2021, </w:t>
      </w:r>
      <w:r w:rsidRPr="00FB3D96">
        <w:t>https://www.bloomberg.com/opinion/articles/2021-03-04/u-s-needs-a-strong-defense-against-china-s-rare-earth-weapon</w:t>
      </w:r>
      <w:r w:rsidRPr="00100A2B">
        <w:t>] TDI</w:t>
      </w:r>
    </w:p>
    <w:p w14:paraId="730929C6" w14:textId="77777777" w:rsidR="0092651F" w:rsidRPr="00100A2B" w:rsidRDefault="0092651F" w:rsidP="0092651F">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B97F0E">
        <w:rPr>
          <w:rStyle w:val="StyleUnderline"/>
          <w:highlight w:val="green"/>
        </w:rPr>
        <w:t>China may</w:t>
      </w:r>
      <w:r w:rsidRPr="00100A2B">
        <w:rPr>
          <w:rStyle w:val="StyleUnderline"/>
        </w:rPr>
        <w:t xml:space="preserve"> ultimately </w:t>
      </w:r>
      <w:r w:rsidRPr="00B97F0E">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41947363" w14:textId="77777777" w:rsidR="0092651F" w:rsidRPr="00100A2B" w:rsidRDefault="0092651F" w:rsidP="0092651F">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w:t>
      </w:r>
      <w:proofErr w:type="gramStart"/>
      <w:r w:rsidRPr="00100A2B">
        <w:t>scandium</w:t>
      </w:r>
      <w:proofErr w:type="gramEnd"/>
      <w:r w:rsidRPr="00100A2B">
        <w:t xml:space="preserve"> and yttrium — and while many aren’t actually rare in terms of global deposits, </w:t>
      </w:r>
      <w:r w:rsidRPr="00B97F0E">
        <w:rPr>
          <w:rStyle w:val="StyleUnderline"/>
        </w:rPr>
        <w:t>extracting them is difficult and expensive</w:t>
      </w:r>
      <w:r w:rsidRPr="00100A2B">
        <w:rPr>
          <w:rStyle w:val="StyleUnderline"/>
        </w:rPr>
        <w:t xml:space="preserve">. They are used across high-tech manufacturing, including smartphones, fighter aircraft and components in virtually all advanced electronics. Of </w:t>
      </w:r>
      <w:proofErr w:type="gramStart"/>
      <w:r w:rsidRPr="00100A2B">
        <w:rPr>
          <w:rStyle w:val="StyleUnderline"/>
        </w:rPr>
        <w:t>particular note</w:t>
      </w:r>
      <w:proofErr w:type="gramEnd"/>
      <w:r w:rsidRPr="00100A2B">
        <w:rPr>
          <w:rStyle w:val="StyleUnderline"/>
        </w:rPr>
        <w:t>, they are essential to many of the clean-energy technologies expected to come online in this decade.</w:t>
      </w:r>
    </w:p>
    <w:p w14:paraId="771B6A83" w14:textId="77777777" w:rsidR="0092651F" w:rsidRPr="00100A2B" w:rsidRDefault="0092651F" w:rsidP="0092651F">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71D223B7" w14:textId="77777777" w:rsidR="0092651F" w:rsidRPr="00100A2B" w:rsidRDefault="0092651F" w:rsidP="0092651F">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25B114B3" w14:textId="77777777" w:rsidR="0092651F" w:rsidRPr="00100A2B" w:rsidRDefault="0092651F" w:rsidP="0092651F">
      <w:pPr>
        <w:rPr>
          <w:rStyle w:val="StyleUnderline"/>
        </w:rPr>
      </w:pPr>
      <w:r w:rsidRPr="00B97F0E">
        <w:rPr>
          <w:rStyle w:val="StyleUnderline"/>
          <w:highlight w:val="green"/>
        </w:rPr>
        <w:t>China controls</w:t>
      </w:r>
      <w:r w:rsidRPr="00100A2B">
        <w:rPr>
          <w:rStyle w:val="StyleUnderline"/>
        </w:rPr>
        <w:t xml:space="preserve"> roughly </w:t>
      </w:r>
      <w:r w:rsidRPr="00B97F0E">
        <w:rPr>
          <w:rStyle w:val="StyleUnderline"/>
          <w:highlight w:val="green"/>
        </w:rPr>
        <w:t>80% of the</w:t>
      </w:r>
      <w:r w:rsidRPr="00100A2B">
        <w:rPr>
          <w:rStyle w:val="StyleUnderline"/>
        </w:rPr>
        <w:t xml:space="preserve"> rare-earths </w:t>
      </w:r>
      <w:r w:rsidRPr="00B97F0E">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B97F0E">
        <w:rPr>
          <w:rStyle w:val="StyleUnderline"/>
          <w:highlight w:val="green"/>
        </w:rPr>
        <w:t>restricting the supply</w:t>
      </w:r>
      <w:r w:rsidRPr="00100A2B">
        <w:rPr>
          <w:rStyle w:val="StyleUnderline"/>
        </w:rPr>
        <w:t xml:space="preserve"> — something it has repeatedly threatened to do — it </w:t>
      </w:r>
      <w:r w:rsidRPr="00B97F0E">
        <w:rPr>
          <w:rStyle w:val="StyleUnderline"/>
          <w:highlight w:val="green"/>
        </w:rPr>
        <w:t>would create a significant challenge for manufacturers and</w:t>
      </w:r>
      <w:r w:rsidRPr="00B97F0E">
        <w:rPr>
          <w:rStyle w:val="StyleUnderline"/>
        </w:rPr>
        <w:t xml:space="preserve"> a </w:t>
      </w:r>
      <w:r w:rsidRPr="00B97F0E">
        <w:rPr>
          <w:rStyle w:val="StyleUnderline"/>
          <w:highlight w:val="green"/>
        </w:rPr>
        <w:t>geopolitical predicament</w:t>
      </w:r>
      <w:r w:rsidRPr="00100A2B">
        <w:rPr>
          <w:rStyle w:val="StyleUnderline"/>
        </w:rPr>
        <w:t xml:space="preserve"> for the industrialized world.</w:t>
      </w:r>
    </w:p>
    <w:p w14:paraId="1573DC30" w14:textId="77777777" w:rsidR="0092651F" w:rsidRPr="00100A2B" w:rsidRDefault="0092651F" w:rsidP="0092651F">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18D2EA04" w14:textId="77777777" w:rsidR="0092651F" w:rsidRPr="00100A2B" w:rsidRDefault="0092651F" w:rsidP="0092651F">
      <w:r w:rsidRPr="00100A2B">
        <w:t xml:space="preserve">President Donald Trump’s administration issued an executive order to spur the production of rare earths </w:t>
      </w:r>
      <w:proofErr w:type="gramStart"/>
      <w:r w:rsidRPr="00100A2B">
        <w:t>domestically, and</w:t>
      </w:r>
      <w:proofErr w:type="gramEnd"/>
      <w:r w:rsidRPr="00100A2B">
        <w:t xml:space="preserve"> created an </w:t>
      </w:r>
      <w:r w:rsidRPr="00FB3D96">
        <w:t>Energy Resource Governance Initiative</w:t>
      </w:r>
      <w:r w:rsidRPr="00100A2B">
        <w:t> to promote international mining. The European Union and Japan, among others, are also aggressively seeking newer sources of rare earths.</w:t>
      </w:r>
    </w:p>
    <w:p w14:paraId="6E68675A" w14:textId="77777777" w:rsidR="0092651F" w:rsidRPr="00100A2B" w:rsidRDefault="0092651F" w:rsidP="0092651F">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 xml:space="preserve">the increase occurs under a shadow of uncertainty, as the Chinese Communist Party is undertaking a “review” of its policies concerning future sales of rare </w:t>
      </w:r>
      <w:r w:rsidRPr="00100A2B">
        <w:rPr>
          <w:rStyle w:val="StyleUnderline"/>
        </w:rPr>
        <w:lastRenderedPageBreak/>
        <w:t xml:space="preserve">earths. </w:t>
      </w:r>
      <w:proofErr w:type="gramStart"/>
      <w:r w:rsidRPr="00100A2B">
        <w:rPr>
          <w:rStyle w:val="StyleUnderline"/>
        </w:rPr>
        <w:t>In all probability</w:t>
      </w:r>
      <w:proofErr w:type="gramEnd"/>
      <w:r w:rsidRPr="00100A2B">
        <w:rPr>
          <w:rStyle w:val="StyleUnderline"/>
        </w:rPr>
        <w:t>, the tactics of the increase are temporary, and fit within a larger strategy.</w:t>
      </w:r>
    </w:p>
    <w:p w14:paraId="3651E7F9" w14:textId="77777777" w:rsidR="0092651F" w:rsidRPr="00100A2B" w:rsidRDefault="0092651F" w:rsidP="0092651F">
      <w:pPr>
        <w:rPr>
          <w:rStyle w:val="StyleUnderline"/>
        </w:rPr>
      </w:pPr>
      <w:r w:rsidRPr="00100A2B">
        <w:rPr>
          <w:rStyle w:val="StyleUnderline"/>
        </w:rPr>
        <w:t xml:space="preserve">China will go to great lengths to maintain overall control of the global rare-earths supply. </w:t>
      </w:r>
      <w:r w:rsidRPr="00B97F0E">
        <w:rPr>
          <w:rStyle w:val="StyleUnderline"/>
          <w:highlight w:val="green"/>
        </w:rPr>
        <w:t>This fits neatly within the</w:t>
      </w:r>
      <w:r w:rsidRPr="00100A2B">
        <w:rPr>
          <w:rStyle w:val="StyleUnderline"/>
        </w:rPr>
        <w:t xml:space="preserve"> geo-economic approach of the One </w:t>
      </w:r>
      <w:r w:rsidRPr="00B97F0E">
        <w:rPr>
          <w:rStyle w:val="StyleUnderline"/>
          <w:highlight w:val="green"/>
        </w:rPr>
        <w:t>Belt</w:t>
      </w:r>
      <w:r w:rsidRPr="00100A2B">
        <w:rPr>
          <w:rStyle w:val="StyleUnderline"/>
        </w:rPr>
        <w:t xml:space="preserve">, One </w:t>
      </w:r>
      <w:r w:rsidRPr="00B97F0E">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B97F0E">
        <w:rPr>
          <w:rStyle w:val="StyleUnderline"/>
          <w:highlight w:val="green"/>
        </w:rPr>
        <w:t>the strategy</w:t>
      </w:r>
      <w:r w:rsidRPr="00100A2B">
        <w:rPr>
          <w:rStyle w:val="StyleUnderline"/>
        </w:rPr>
        <w:t xml:space="preserve"> seems to be allowing carefully calibrated access to the elements at a level that </w:t>
      </w:r>
      <w:r w:rsidRPr="00B97F0E">
        <w:rPr>
          <w:rStyle w:val="StyleUnderline"/>
          <w:highlight w:val="green"/>
        </w:rPr>
        <w:t>makes it economically less attractive</w:t>
      </w:r>
      <w:r w:rsidRPr="00100A2B">
        <w:rPr>
          <w:rStyle w:val="StyleUnderline"/>
        </w:rPr>
        <w:t xml:space="preserve"> for competitors </w:t>
      </w:r>
      <w:r w:rsidRPr="00B97F0E">
        <w:rPr>
          <w:rStyle w:val="StyleUnderline"/>
          <w:highlight w:val="green"/>
        </w:rPr>
        <w:t>to undertake costly exploration and mining</w:t>
      </w:r>
      <w:r w:rsidRPr="00100A2B">
        <w:rPr>
          <w:rStyle w:val="StyleUnderline"/>
        </w:rPr>
        <w:t xml:space="preserve"> operations. 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7F3D1418" w14:textId="77777777" w:rsidR="0092651F" w:rsidRPr="00100A2B" w:rsidRDefault="0092651F" w:rsidP="0092651F">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6538D859" w14:textId="77777777" w:rsidR="0092651F" w:rsidRPr="00100A2B" w:rsidRDefault="0092651F" w:rsidP="0092651F">
      <w:pPr>
        <w:rPr>
          <w:rStyle w:val="StyleUnderline"/>
        </w:rPr>
      </w:pPr>
      <w:r w:rsidRPr="00B97F0E">
        <w:rPr>
          <w:rStyle w:val="StyleUnderline"/>
          <w:highlight w:val="green"/>
        </w:rPr>
        <w:t>The path to</w:t>
      </w:r>
      <w:r w:rsidRPr="00100A2B">
        <w:rPr>
          <w:rStyle w:val="StyleUnderline"/>
        </w:rPr>
        <w:t xml:space="preserve"> rare-earth </w:t>
      </w:r>
      <w:r w:rsidRPr="00B97F0E">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B97F0E">
        <w:rPr>
          <w:rStyle w:val="StyleUnderline"/>
          <w:highlight w:val="green"/>
        </w:rPr>
        <w:t>sponsoring r</w:t>
      </w:r>
      <w:r w:rsidRPr="00100A2B">
        <w:rPr>
          <w:rStyle w:val="StyleUnderline"/>
        </w:rPr>
        <w:t xml:space="preserve">esearch </w:t>
      </w:r>
      <w:r w:rsidRPr="00B97F0E">
        <w:rPr>
          <w:rStyle w:val="StyleUnderline"/>
          <w:highlight w:val="green"/>
        </w:rPr>
        <w:t>and d</w:t>
      </w:r>
      <w:r w:rsidRPr="00100A2B">
        <w:rPr>
          <w:rStyle w:val="StyleUnderline"/>
        </w:rPr>
        <w:t xml:space="preserve">evelopment </w:t>
      </w:r>
      <w:r w:rsidRPr="00B97F0E">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50D0C372" w14:textId="77777777" w:rsidR="0092651F" w:rsidRPr="00100A2B" w:rsidRDefault="0092651F" w:rsidP="0092651F">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w:t>
      </w:r>
      <w:proofErr w:type="gramStart"/>
      <w:r w:rsidRPr="00100A2B">
        <w:t>thoughtful, and</w:t>
      </w:r>
      <w:proofErr w:type="gramEnd"/>
      <w:r w:rsidRPr="00100A2B">
        <w:t xml:space="preserve"> </w:t>
      </w:r>
      <w:r w:rsidRPr="00100A2B">
        <w:rPr>
          <w:rStyle w:val="StyleUnderline"/>
        </w:rPr>
        <w:t>should serve as a basis for the Biden administration</w:t>
      </w:r>
      <w:r w:rsidRPr="00100A2B">
        <w:t xml:space="preserve"> and Congress.</w:t>
      </w:r>
    </w:p>
    <w:p w14:paraId="73E6C294" w14:textId="77777777" w:rsidR="0092651F" w:rsidRPr="00100A2B" w:rsidRDefault="0092651F" w:rsidP="0092651F"/>
    <w:p w14:paraId="76C3A39E" w14:textId="77777777" w:rsidR="0092651F" w:rsidRPr="00100A2B" w:rsidRDefault="0092651F" w:rsidP="0092651F">
      <w:pPr>
        <w:pStyle w:val="Heading4"/>
        <w:rPr>
          <w:rFonts w:cs="Calibri"/>
        </w:rPr>
      </w:pPr>
      <w:r w:rsidRPr="00100A2B">
        <w:rPr>
          <w:rFonts w:cs="Calibri"/>
        </w:rPr>
        <w:t>REM access key to military primacy and tech advancement – alternatives fail</w:t>
      </w:r>
    </w:p>
    <w:p w14:paraId="4A68EE57" w14:textId="77777777" w:rsidR="0092651F" w:rsidRPr="00100A2B" w:rsidRDefault="0092651F" w:rsidP="0092651F">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w:t>
      </w:r>
      <w:proofErr w:type="gramStart"/>
      <w:r w:rsidRPr="00100A2B">
        <w:t>Of</w:t>
      </w:r>
      <w:proofErr w:type="gramEnd"/>
      <w:r w:rsidRPr="00100A2B">
        <w:t xml:space="preserve">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t>https://digital.stpetersburg.usf.edu/cgi/viewcontent.cgi?article=1132&amp;context=honorstheses</w:t>
      </w:r>
      <w:r w:rsidRPr="00100A2B">
        <w:rPr>
          <w:szCs w:val="26"/>
        </w:rPr>
        <w:t>] TDI</w:t>
      </w:r>
    </w:p>
    <w:p w14:paraId="368C68E1" w14:textId="77777777" w:rsidR="0092651F" w:rsidRPr="00100A2B" w:rsidRDefault="0092651F" w:rsidP="0092651F">
      <w:pPr>
        <w:rPr>
          <w:rStyle w:val="StyleUnderline"/>
        </w:rPr>
      </w:pPr>
      <w:r w:rsidRPr="00100A2B">
        <w:t xml:space="preserve">The </w:t>
      </w:r>
      <w:r w:rsidRPr="00100A2B">
        <w:rPr>
          <w:rStyle w:val="StyleUnderline"/>
        </w:rPr>
        <w:t xml:space="preserve">implications of </w:t>
      </w:r>
      <w:r w:rsidRPr="00B97F0E">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B97F0E">
        <w:rPr>
          <w:rStyle w:val="StyleUnderline"/>
          <w:highlight w:val="green"/>
        </w:rPr>
        <w:t>could threaten the position of the</w:t>
      </w:r>
      <w:r w:rsidRPr="00100A2B">
        <w:rPr>
          <w:rStyle w:val="StyleUnderline"/>
        </w:rPr>
        <w:t xml:space="preserve"> United States </w:t>
      </w:r>
      <w:r w:rsidRPr="00B97F0E">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B97F0E">
        <w:rPr>
          <w:rStyle w:val="StyleUnderline"/>
          <w:highlight w:val="green"/>
        </w:rPr>
        <w:t>tech</w:t>
      </w:r>
      <w:r w:rsidRPr="00100A2B">
        <w:rPr>
          <w:rStyle w:val="StyleUnderline"/>
        </w:rPr>
        <w:t xml:space="preserve">nological </w:t>
      </w:r>
      <w:r w:rsidRPr="00B97F0E">
        <w:rPr>
          <w:rStyle w:val="StyleUnderline"/>
          <w:highlight w:val="green"/>
        </w:rPr>
        <w:t>superiority</w:t>
      </w:r>
      <w:r w:rsidRPr="00100A2B">
        <w:rPr>
          <w:rStyle w:val="StyleUnderline"/>
        </w:rPr>
        <w:t xml:space="preserve"> over its opponents </w:t>
      </w:r>
      <w:r w:rsidRPr="00B97F0E">
        <w:rPr>
          <w:rStyle w:val="StyleUnderline"/>
          <w:highlight w:val="green"/>
        </w:rPr>
        <w:t>provided</w:t>
      </w:r>
      <w:r w:rsidRPr="00100A2B">
        <w:rPr>
          <w:rStyle w:val="StyleUnderline"/>
        </w:rPr>
        <w:t xml:space="preserve"> it with </w:t>
      </w:r>
      <w:r w:rsidRPr="00B97F0E">
        <w:rPr>
          <w:rStyle w:val="StyleUnderline"/>
          <w:highlight w:val="green"/>
        </w:rPr>
        <w:t>sustained dominance over</w:t>
      </w:r>
      <w:r w:rsidRPr="00B97F0E">
        <w:rPr>
          <w:rStyle w:val="StyleUnderline"/>
        </w:rPr>
        <w:t xml:space="preserve"> its </w:t>
      </w:r>
      <w:r w:rsidRPr="00B97F0E">
        <w:rPr>
          <w:rStyle w:val="StyleUnderline"/>
          <w:highlight w:val="green"/>
        </w:rPr>
        <w:t>enemie</w:t>
      </w:r>
      <w:r w:rsidRPr="00100A2B">
        <w:rPr>
          <w:rStyle w:val="StyleUnderline"/>
        </w:rPr>
        <w:t xml:space="preserve">s, </w:t>
      </w:r>
      <w:r w:rsidRPr="00B97F0E">
        <w:rPr>
          <w:rStyle w:val="StyleUnderline"/>
        </w:rPr>
        <w:t xml:space="preserve">even </w:t>
      </w:r>
      <w:r w:rsidRPr="00B97F0E">
        <w:rPr>
          <w:rStyle w:val="StyleUnderline"/>
          <w:highlight w:val="green"/>
        </w:rPr>
        <w:t xml:space="preserve">as the numerical size of the army </w:t>
      </w:r>
      <w:r w:rsidRPr="00B97F0E">
        <w:rPr>
          <w:rStyle w:val="StyleUnderline"/>
          <w:highlight w:val="green"/>
        </w:rPr>
        <w:lastRenderedPageBreak/>
        <w:t>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43A06172" w14:textId="77777777" w:rsidR="0092651F" w:rsidRPr="00100A2B" w:rsidRDefault="0092651F" w:rsidP="0092651F">
      <w:r w:rsidRPr="00100A2B">
        <w:rPr>
          <w:rStyle w:val="StyleUnderline"/>
        </w:rPr>
        <w:t xml:space="preserve">The United States military now serves many important functions, deterring threats across the world. </w:t>
      </w:r>
      <w:r w:rsidRPr="00B97F0E">
        <w:rPr>
          <w:rStyle w:val="StyleUnderline"/>
          <w:highlight w:val="green"/>
        </w:rPr>
        <w:t>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projects</w:t>
      </w:r>
      <w:r w:rsidRPr="00100A2B">
        <w:rPr>
          <w:rStyle w:val="StyleUnderline"/>
        </w:rPr>
        <w:t xml:space="preserve"> its </w:t>
      </w:r>
      <w:r w:rsidRPr="00B97F0E">
        <w:rPr>
          <w:rStyle w:val="StyleUnderline"/>
          <w:highlight w:val="green"/>
        </w:rPr>
        <w:t>power internationally, through</w:t>
      </w:r>
      <w:r w:rsidRPr="00100A2B">
        <w:rPr>
          <w:rStyle w:val="StyleUnderline"/>
        </w:rPr>
        <w:t xml:space="preserve"> a network of </w:t>
      </w:r>
      <w:r w:rsidRPr="00B97F0E">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B97F0E">
        <w:rPr>
          <w:rStyle w:val="StyleUnderline"/>
          <w:highlight w:val="green"/>
        </w:rPr>
        <w:t>a buffer against Chinese</w:t>
      </w:r>
      <w:r w:rsidRPr="00B97F0E">
        <w:rPr>
          <w:rStyle w:val="StyleUnderline"/>
        </w:rPr>
        <w:t xml:space="preserve"> military </w:t>
      </w:r>
      <w:r w:rsidRPr="00B97F0E">
        <w:rPr>
          <w:rStyle w:val="StyleUnderline"/>
          <w:highlight w:val="green"/>
        </w:rPr>
        <w:t>modernization in East</w:t>
      </w:r>
      <w:r w:rsidRPr="00B97F0E">
        <w:rPr>
          <w:rStyle w:val="StyleUnderline"/>
        </w:rPr>
        <w:t xml:space="preserve">ern </w:t>
      </w:r>
      <w:r w:rsidRPr="00B97F0E">
        <w:rPr>
          <w:rStyle w:val="StyleUnderline"/>
          <w:highlight w:val="green"/>
        </w:rPr>
        <w:t>Asia</w:t>
      </w:r>
      <w:r w:rsidRPr="00100A2B">
        <w:rPr>
          <w:rStyle w:val="StyleUnderline"/>
        </w:rPr>
        <w:t xml:space="preserve">, against an increasingly nationalist </w:t>
      </w:r>
      <w:r w:rsidRPr="00B97F0E">
        <w:rPr>
          <w:rStyle w:val="StyleUnderline"/>
          <w:highlight w:val="green"/>
        </w:rPr>
        <w:t>Russia in Europe</w:t>
      </w:r>
      <w:r w:rsidRPr="00100A2B">
        <w:rPr>
          <w:rStyle w:val="StyleUnderline"/>
        </w:rPr>
        <w:t xml:space="preserve">, and smaller regional actors, such as </w:t>
      </w:r>
      <w:r w:rsidRPr="00B97F0E">
        <w:rPr>
          <w:rStyle w:val="StyleUnderline"/>
          <w:highlight w:val="green"/>
        </w:rPr>
        <w:t>Venezuela</w:t>
      </w:r>
      <w:r w:rsidRPr="00B97F0E">
        <w:rPr>
          <w:rStyle w:val="StyleUnderline"/>
        </w:rPr>
        <w:t xml:space="preserve"> in</w:t>
      </w:r>
      <w:r w:rsidRPr="00100A2B">
        <w:rPr>
          <w:rStyle w:val="StyleUnderline"/>
        </w:rPr>
        <w:t xml:space="preserve"> South America </w:t>
      </w:r>
      <w:r w:rsidRPr="00B97F0E">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w:t>
      </w:r>
      <w:proofErr w:type="gramStart"/>
      <w:r w:rsidRPr="00100A2B">
        <w:t>Taiwan</w:t>
      </w:r>
      <w:proofErr w:type="gramEnd"/>
      <w:r w:rsidRPr="00100A2B">
        <w:t xml:space="preserve"> and China), religious opponents (Israel and Iran), or traditional foes (Ethiopia and Eretria, Venezuela and Colombia, India and Pakistan). </w:t>
      </w:r>
      <w:r w:rsidRPr="00B97F0E">
        <w:rPr>
          <w:rStyle w:val="StyleUnderline"/>
          <w:highlight w:val="green"/>
        </w:rPr>
        <w:t>US projection</w:t>
      </w:r>
      <w:r w:rsidRPr="00100A2B">
        <w:rPr>
          <w:rStyle w:val="StyleUnderline"/>
        </w:rPr>
        <w:t xml:space="preserve"> is also key </w:t>
      </w:r>
      <w:r w:rsidRPr="00B97F0E">
        <w:rPr>
          <w:rStyle w:val="StyleUnderline"/>
          <w:highlight w:val="green"/>
        </w:rPr>
        <w:t>deter</w:t>
      </w:r>
      <w:r w:rsidRPr="00B97F0E">
        <w:rPr>
          <w:rStyle w:val="StyleUnderline"/>
        </w:rPr>
        <w:t>r</w:t>
      </w:r>
      <w:r w:rsidRPr="00100A2B">
        <w:rPr>
          <w:rStyle w:val="StyleUnderline"/>
        </w:rPr>
        <w:t xml:space="preserve">ing emerging threats such as </w:t>
      </w:r>
      <w:r w:rsidRPr="00B97F0E">
        <w:rPr>
          <w:rStyle w:val="StyleUnderline"/>
          <w:highlight w:val="green"/>
        </w:rPr>
        <w:t>terrorism and</w:t>
      </w:r>
      <w:r w:rsidRPr="00B97F0E">
        <w:rPr>
          <w:rStyle w:val="StyleUnderline"/>
        </w:rPr>
        <w:t xml:space="preserve"> nuclear</w:t>
      </w:r>
      <w:r w:rsidRPr="00100A2B">
        <w:rPr>
          <w:rStyle w:val="StyleUnderline"/>
        </w:rPr>
        <w:t xml:space="preserve"> </w:t>
      </w:r>
      <w:r w:rsidRPr="00B97F0E">
        <w:rPr>
          <w:rStyle w:val="StyleUnderline"/>
          <w:highlight w:val="green"/>
        </w:rPr>
        <w:t>proliferation</w:t>
      </w:r>
      <w:r w:rsidRPr="00100A2B">
        <w:t xml:space="preserve">. While not direct challenges to US primacy, both terrorism and nuclear proliferation can kill thousands.  </w:t>
      </w:r>
    </w:p>
    <w:p w14:paraId="7AC726DB" w14:textId="77777777" w:rsidR="0092651F" w:rsidRPr="00100A2B" w:rsidRDefault="0092651F" w:rsidP="0092651F">
      <w:r w:rsidRPr="00100A2B">
        <w:rPr>
          <w:rStyle w:val="StyleUnderline"/>
        </w:rPr>
        <w:t>The US Air Force has a commanding lead over the rest of the world, in terms of both numbers and capabilities.</w:t>
      </w:r>
      <w:r w:rsidRPr="00100A2B">
        <w:t xml:space="preserve"> American ground forces have few </w:t>
      </w:r>
      <w:proofErr w:type="gramStart"/>
      <w:r w:rsidRPr="00100A2B">
        <w:t>peers, and</w:t>
      </w:r>
      <w:proofErr w:type="gramEnd"/>
      <w:r w:rsidRPr="00100A2B">
        <w:t xml:space="preserve"> are unmatched in their ability to deploy to anywhere in the world at an equally unmatched pace.</w:t>
      </w:r>
    </w:p>
    <w:p w14:paraId="452A9499" w14:textId="77777777" w:rsidR="0092651F" w:rsidRPr="00100A2B" w:rsidRDefault="0092651F" w:rsidP="0092651F">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B97F0E">
        <w:rPr>
          <w:rStyle w:val="StyleUnderline"/>
          <w:highlight w:val="green"/>
        </w:rPr>
        <w:t>Chinese</w:t>
      </w:r>
      <w:r w:rsidRPr="00100A2B">
        <w:rPr>
          <w:rStyle w:val="StyleUnderline"/>
        </w:rPr>
        <w:t xml:space="preserve"> </w:t>
      </w:r>
      <w:r w:rsidRPr="00B97F0E">
        <w:rPr>
          <w:rStyle w:val="StyleUnderline"/>
          <w:highlight w:val="green"/>
        </w:rPr>
        <w:t>modernization efforts have a</w:t>
      </w:r>
      <w:r w:rsidRPr="00100A2B">
        <w:rPr>
          <w:rStyle w:val="StyleUnderline"/>
        </w:rPr>
        <w:t xml:space="preserve"> serious </w:t>
      </w:r>
      <w:r w:rsidRPr="00B97F0E">
        <w:rPr>
          <w:rStyle w:val="StyleUnderline"/>
          <w:highlight w:val="green"/>
        </w:rPr>
        <w:t>long-term advantage over 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access to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B97F0E">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0D9380EF" w14:textId="77777777" w:rsidR="0092651F" w:rsidRPr="00100A2B" w:rsidRDefault="0092651F" w:rsidP="0092651F">
      <w:r w:rsidRPr="00100A2B">
        <w:rPr>
          <w:rStyle w:val="StyleUnderline"/>
        </w:rPr>
        <w:t>The largest example is US airpower</w:t>
      </w:r>
      <w:r w:rsidRPr="00100A2B">
        <w:t>. With every successive generation of military aircraft</w:t>
      </w:r>
      <w:r w:rsidRPr="00B97F0E">
        <w:t xml:space="preserve">, </w:t>
      </w:r>
      <w:r w:rsidRPr="00B97F0E">
        <w:rPr>
          <w:rStyle w:val="StyleUnderline"/>
          <w:highlight w:val="green"/>
        </w:rPr>
        <w:t>the</w:t>
      </w:r>
      <w:r w:rsidRPr="00100A2B">
        <w:rPr>
          <w:rStyle w:val="StyleUnderline"/>
        </w:rPr>
        <w:t xml:space="preserve"> U.S. </w:t>
      </w:r>
      <w:r w:rsidRPr="00B97F0E">
        <w:rPr>
          <w:rStyle w:val="StyleUnderline"/>
          <w:highlight w:val="green"/>
        </w:rPr>
        <w:t>Air Force becomes more</w:t>
      </w:r>
      <w:r w:rsidRPr="00100A2B">
        <w:rPr>
          <w:rStyle w:val="StyleUnderline"/>
        </w:rPr>
        <w:t xml:space="preserve"> and more </w:t>
      </w:r>
      <w:r w:rsidRPr="00B97F0E">
        <w:rPr>
          <w:rStyle w:val="StyleUnderline"/>
          <w:highlight w:val="green"/>
        </w:rPr>
        <w:t>dependent on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.82 </w:t>
      </w:r>
      <w:r w:rsidRPr="00B97F0E">
        <w:rPr>
          <w:rStyle w:val="StyleUnderline"/>
          <w:highlight w:val="green"/>
        </w:rPr>
        <w:t>As planes</w:t>
      </w:r>
      <w:r w:rsidRPr="00100A2B">
        <w:rPr>
          <w:rStyle w:val="StyleUnderline"/>
        </w:rPr>
        <w:t xml:space="preserve"> </w:t>
      </w:r>
      <w:r w:rsidRPr="00B97F0E">
        <w:rPr>
          <w:rStyle w:val="StyleUnderline"/>
          <w:highlight w:val="green"/>
        </w:rPr>
        <w:t>get faster and</w:t>
      </w:r>
      <w:r w:rsidRPr="00100A2B">
        <w:rPr>
          <w:rStyle w:val="StyleUnderline"/>
        </w:rPr>
        <w:t xml:space="preserve"> faster, they </w:t>
      </w:r>
      <w:proofErr w:type="gramStart"/>
      <w:r w:rsidRPr="00100A2B">
        <w:rPr>
          <w:rStyle w:val="StyleUnderline"/>
        </w:rPr>
        <w:t>have to</w:t>
      </w:r>
      <w:proofErr w:type="gramEnd"/>
      <w:r w:rsidRPr="00100A2B">
        <w:rPr>
          <w:rStyle w:val="StyleUnderline"/>
        </w:rPr>
        <w:t xml:space="preserve"> get lighter </w:t>
      </w:r>
      <w:r w:rsidRPr="00B97F0E">
        <w:rPr>
          <w:rStyle w:val="StyleUnderline"/>
        </w:rPr>
        <w:t xml:space="preserve">and </w:t>
      </w:r>
      <w:r w:rsidRPr="00B97F0E">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B97F0E">
        <w:rPr>
          <w:rStyle w:val="StyleUnderline"/>
          <w:highlight w:val="green"/>
        </w:rPr>
        <w:t>F-35 jets</w:t>
      </w:r>
      <w:r w:rsidRPr="00100A2B">
        <w:rPr>
          <w:rStyle w:val="StyleUnderline"/>
        </w:rPr>
        <w:t xml:space="preserve"> are the next generation fighter jet that works together to form the dual plane combination that </w:t>
      </w:r>
      <w:r w:rsidRPr="00B97F0E">
        <w:rPr>
          <w:rStyle w:val="StyleUnderline"/>
          <w:highlight w:val="green"/>
        </w:rPr>
        <w:t>cement</w:t>
      </w:r>
      <w:r w:rsidRPr="00100A2B">
        <w:rPr>
          <w:rStyle w:val="StyleUnderline"/>
        </w:rPr>
        <w:t xml:space="preserve">s </w:t>
      </w:r>
      <w:r w:rsidRPr="00B97F0E">
        <w:rPr>
          <w:rStyle w:val="StyleUnderline"/>
          <w:highlight w:val="green"/>
        </w:rPr>
        <w:t>U.S. dominance</w:t>
      </w:r>
      <w:r w:rsidRPr="00100A2B">
        <w:rPr>
          <w:rStyle w:val="StyleUnderline"/>
        </w:rPr>
        <w:t xml:space="preserve"> in air power </w:t>
      </w:r>
      <w:r w:rsidRPr="00B97F0E">
        <w:rPr>
          <w:rStyle w:val="StyleUnderline"/>
          <w:highlight w:val="green"/>
        </w:rPr>
        <w:t>over</w:t>
      </w:r>
      <w:r w:rsidRPr="00100A2B">
        <w:rPr>
          <w:rStyle w:val="StyleUnderline"/>
        </w:rPr>
        <w:t xml:space="preserve"> the </w:t>
      </w:r>
      <w:r w:rsidRPr="00B97F0E">
        <w:rPr>
          <w:rStyle w:val="StyleUnderline"/>
          <w:highlight w:val="green"/>
        </w:rPr>
        <w:t>Russia</w:t>
      </w:r>
      <w:r w:rsidRPr="00100A2B">
        <w:rPr>
          <w:rStyle w:val="StyleUnderline"/>
        </w:rPr>
        <w:t>n PAK FA</w:t>
      </w:r>
      <w:r w:rsidRPr="00100A2B">
        <w:t>.86</w:t>
      </w:r>
    </w:p>
    <w:p w14:paraId="6EC61202" w14:textId="77777777" w:rsidR="0092651F" w:rsidRPr="00100A2B" w:rsidRDefault="0092651F" w:rsidP="0092651F">
      <w:r w:rsidRPr="00B97F0E">
        <w:rPr>
          <w:rStyle w:val="StyleUnderline"/>
          <w:highlight w:val="green"/>
        </w:rPr>
        <w:lastRenderedPageBreak/>
        <w:t>Rare earth shortages</w:t>
      </w:r>
      <w:r w:rsidRPr="00100A2B">
        <w:rPr>
          <w:rStyle w:val="StyleUnderline"/>
        </w:rPr>
        <w:t xml:space="preserve"> don’t just affect air power, also </w:t>
      </w:r>
      <w:r w:rsidRPr="00B97F0E">
        <w:rPr>
          <w:rStyle w:val="StyleUnderline"/>
          <w:highlight w:val="green"/>
        </w:rPr>
        <w:t>compromis</w:t>
      </w:r>
      <w:r w:rsidRPr="00100A2B">
        <w:rPr>
          <w:rStyle w:val="StyleUnderline"/>
        </w:rPr>
        <w:t xml:space="preserve">ing the navigation system of </w:t>
      </w:r>
      <w:r w:rsidRPr="00B97F0E">
        <w:rPr>
          <w:rStyle w:val="StyleUnderline"/>
          <w:highlight w:val="green"/>
        </w:rPr>
        <w:t>Abrams Tanks</w:t>
      </w:r>
      <w:r w:rsidRPr="00100A2B">
        <w:rPr>
          <w:rStyle w:val="StyleUnderline"/>
        </w:rPr>
        <w:t xml:space="preserve">, which need samarium cobalt magnets. The Abrams Tank is </w:t>
      </w:r>
      <w:r w:rsidRPr="00B97F0E">
        <w:rPr>
          <w:rStyle w:val="StyleUnderline"/>
          <w:highlight w:val="green"/>
        </w:rPr>
        <w:t>the primary offensive</w:t>
      </w:r>
      <w:r w:rsidRPr="00100A2B">
        <w:rPr>
          <w:rStyle w:val="StyleUnderline"/>
        </w:rPr>
        <w:t xml:space="preserve"> </w:t>
      </w:r>
      <w:r w:rsidRPr="00B97F0E">
        <w:rPr>
          <w:rStyle w:val="StyleUnderline"/>
        </w:rPr>
        <w:t xml:space="preserve">mechanized </w:t>
      </w:r>
      <w:r w:rsidRPr="00B97F0E">
        <w:rPr>
          <w:rStyle w:val="StyleUnderline"/>
          <w:highlight w:val="green"/>
        </w:rPr>
        <w:t>vehicle in the U.S.</w:t>
      </w:r>
      <w:r w:rsidRPr="00100A2B">
        <w:rPr>
          <w:rStyle w:val="StyleUnderline"/>
        </w:rPr>
        <w:t xml:space="preserve"> arsenal. The Aegis Spy 1 Radar also uses samarium.87 Many naval ships require neodymium.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100A2B">
        <w:t>. 88</w:t>
      </w:r>
    </w:p>
    <w:p w14:paraId="3FADD7FA" w14:textId="77777777" w:rsidR="0092651F" w:rsidRPr="00100A2B" w:rsidRDefault="0092651F" w:rsidP="0092651F">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0B437867" w14:textId="77777777" w:rsidR="0092651F" w:rsidRPr="00100A2B" w:rsidRDefault="0092651F" w:rsidP="0092651F">
      <w:pPr>
        <w:rPr>
          <w:rStyle w:val="StyleUnderline"/>
        </w:rPr>
      </w:pPr>
      <w:r w:rsidRPr="00B97F0E">
        <w:rPr>
          <w:rStyle w:val="StyleUnderline"/>
          <w:highlight w:val="green"/>
        </w:rPr>
        <w:t>Rare Earth Elements make</w:t>
      </w:r>
      <w:r w:rsidRPr="00100A2B">
        <w:rPr>
          <w:rStyle w:val="StyleUnderline"/>
        </w:rPr>
        <w:t xml:space="preserve"> this </w:t>
      </w:r>
      <w:r w:rsidRPr="00B97F0E">
        <w:rPr>
          <w:rStyle w:val="StyleUnderline"/>
          <w:highlight w:val="green"/>
        </w:rPr>
        <w:t>technological superiority possible</w:t>
      </w:r>
      <w:r w:rsidRPr="00100A2B">
        <w:rPr>
          <w:rStyle w:val="StyleUnderline"/>
        </w:rPr>
        <w:t>.</w:t>
      </w:r>
    </w:p>
    <w:p w14:paraId="366EAE15" w14:textId="77777777" w:rsidR="0092651F" w:rsidRPr="00100A2B" w:rsidRDefault="0092651F" w:rsidP="0092651F">
      <w:r w:rsidRPr="00100A2B">
        <w:t xml:space="preserve">To make matters worse, the defense industrial base is often a single market industry, dependent on government contracts for its business. </w:t>
      </w:r>
      <w:r w:rsidRPr="000010B3">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0010B3">
        <w:rPr>
          <w:rStyle w:val="StyleUnderline"/>
          <w:highlight w:val="green"/>
        </w:rPr>
        <w:t>contractors can’t build</w:t>
      </w:r>
      <w:r w:rsidRPr="00100A2B">
        <w:rPr>
          <w:rStyle w:val="StyleUnderline"/>
        </w:rPr>
        <w:t xml:space="preserve"> anything, </w:t>
      </w:r>
      <w:r w:rsidRPr="000010B3">
        <w:rPr>
          <w:rStyle w:val="StyleUnderline"/>
          <w:highlight w:val="green"/>
        </w:rPr>
        <w:t>which collapses the industry</w:t>
      </w:r>
      <w:r w:rsidRPr="00100A2B">
        <w:t xml:space="preserve">.90 </w:t>
      </w:r>
    </w:p>
    <w:p w14:paraId="4F192AFA" w14:textId="77777777" w:rsidR="0092651F" w:rsidRPr="00100A2B" w:rsidRDefault="0092651F" w:rsidP="0092651F">
      <w:r w:rsidRPr="00100A2B">
        <w:t xml:space="preserve">Rare Earth shortages are </w:t>
      </w:r>
      <w:proofErr w:type="gramStart"/>
      <w:r w:rsidRPr="00100A2B">
        <w:t>actually already</w:t>
      </w:r>
      <w:proofErr w:type="gramEnd"/>
      <w:r w:rsidRPr="00100A2B">
        <w:t xml:space="preserve">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0010B3">
        <w:rPr>
          <w:rStyle w:val="StyleUnderline"/>
          <w:highlight w:val="green"/>
        </w:rPr>
        <w:t>substitutions aren’t possible</w:t>
      </w:r>
      <w:r w:rsidRPr="00100A2B">
        <w:t>. 91</w:t>
      </w:r>
    </w:p>
    <w:p w14:paraId="1392A060" w14:textId="77777777" w:rsidR="0092651F" w:rsidRPr="00100A2B" w:rsidRDefault="0092651F" w:rsidP="0092651F"/>
    <w:p w14:paraId="7B1F3765" w14:textId="77777777" w:rsidR="0092651F" w:rsidRPr="00100A2B" w:rsidRDefault="0092651F" w:rsidP="0092651F">
      <w:pPr>
        <w:pStyle w:val="Heading4"/>
      </w:pPr>
      <w:r w:rsidRPr="00100A2B">
        <w:t>Primacy and allied commitments solve arms races and great power war – unipolarity is sustainable, and prevents power vacuums and global escalation</w:t>
      </w:r>
    </w:p>
    <w:p w14:paraId="779D2A8E" w14:textId="77777777" w:rsidR="0092651F" w:rsidRPr="00100A2B" w:rsidRDefault="0092651F" w:rsidP="0092651F">
      <w:r w:rsidRPr="00100A2B">
        <w:rPr>
          <w:rStyle w:val="StyleUnderline"/>
          <w:sz w:val="26"/>
          <w:szCs w:val="26"/>
          <w:u w:val="none"/>
        </w:rPr>
        <w:t>Brands 18</w:t>
      </w:r>
      <w:r w:rsidRPr="00100A2B">
        <w:t xml:space="preserve"> [(Hal, Henry Kissinger Distinguished Professor at Johns Hopkins University's School of Advanced International </w:t>
      </w:r>
      <w:proofErr w:type="gramStart"/>
      <w:r w:rsidRPr="00100A2B">
        <w:t>Studies</w:t>
      </w:r>
      <w:proofErr w:type="gramEnd"/>
      <w:r w:rsidRPr="00100A2B">
        <w:t xml:space="preserve"> and a senior fellow at the Center for Strategic and Budgetary Assessments) "American Grand Strategy in the Age of Trump," Page 129-133] </w:t>
      </w:r>
    </w:p>
    <w:p w14:paraId="63767601" w14:textId="77777777" w:rsidR="0092651F" w:rsidRPr="00100A2B" w:rsidRDefault="0092651F" w:rsidP="0092651F">
      <w:r w:rsidRPr="000010B3">
        <w:rPr>
          <w:rStyle w:val="StyleUnderline"/>
          <w:highlight w:val="green"/>
        </w:rPr>
        <w:t>Since World War II, the U</w:t>
      </w:r>
      <w:r w:rsidRPr="00100A2B">
        <w:rPr>
          <w:rStyle w:val="StyleUnderline"/>
        </w:rPr>
        <w:t xml:space="preserve">nited </w:t>
      </w:r>
      <w:r w:rsidRPr="000010B3">
        <w:rPr>
          <w:rStyle w:val="StyleUnderline"/>
          <w:highlight w:val="green"/>
        </w:rPr>
        <w:t>S</w:t>
      </w:r>
      <w:r w:rsidRPr="000010B3">
        <w:rPr>
          <w:rStyle w:val="StyleUnderline"/>
        </w:rPr>
        <w:t>tates</w:t>
      </w:r>
      <w:r w:rsidRPr="00100A2B">
        <w:rPr>
          <w:rStyle w:val="StyleUnderline"/>
        </w:rPr>
        <w:t xml:space="preserve"> </w:t>
      </w:r>
      <w:r w:rsidRPr="000010B3">
        <w:rPr>
          <w:rStyle w:val="StyleUnderline"/>
          <w:highlight w:val="green"/>
        </w:rPr>
        <w:t>has had</w:t>
      </w:r>
      <w:r w:rsidRPr="00100A2B">
        <w:rPr>
          <w:rStyle w:val="StyleUnderline"/>
        </w:rPr>
        <w:t xml:space="preserve"> a military </w:t>
      </w:r>
      <w:r w:rsidRPr="00100A2B">
        <w:rPr>
          <w:rStyle w:val="Emphasis"/>
        </w:rPr>
        <w:t>second to none</w:t>
      </w:r>
      <w:r w:rsidRPr="00100A2B">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100A2B">
        <w:t xml:space="preserve"> </w:t>
      </w:r>
      <w:r w:rsidRPr="000010B3">
        <w:rPr>
          <w:rStyle w:val="Emphasis"/>
          <w:highlight w:val="green"/>
        </w:rPr>
        <w:t>overwhelming military primacy</w:t>
      </w:r>
      <w:r w:rsidRPr="00100A2B">
        <w:t xml:space="preserve">. The idea, as George W. Bush declared in 2002, that America must possess “strengths beyond challenge” has featured in every major U.S. strategy document for a quarter century; it has also been reflected in concrete terms.6 </w:t>
      </w:r>
    </w:p>
    <w:p w14:paraId="5299FE45" w14:textId="77777777" w:rsidR="0092651F" w:rsidRPr="00100A2B" w:rsidRDefault="0092651F" w:rsidP="0092651F">
      <w:pPr>
        <w:rPr>
          <w:rStyle w:val="Emphasis"/>
        </w:rPr>
      </w:pPr>
      <w:r w:rsidRPr="00100A2B">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 xml:space="preserve">tates consistently accounted for around 35 to 45 percent of world defense spending and maintained </w:t>
      </w:r>
      <w:r w:rsidRPr="00100A2B">
        <w:rPr>
          <w:rStyle w:val="Emphasis"/>
        </w:rPr>
        <w:t>peerless global power-projection capabilities</w:t>
      </w:r>
      <w:r w:rsidRPr="00100A2B">
        <w:t xml:space="preserve">.7 Perhaps more important, U.S. </w:t>
      </w:r>
      <w:r w:rsidRPr="00100A2B">
        <w:rPr>
          <w:rStyle w:val="StyleUnderline"/>
        </w:rPr>
        <w:t xml:space="preserve">primacy was also unrivaled </w:t>
      </w:r>
      <w:r w:rsidRPr="000010B3">
        <w:rPr>
          <w:rStyle w:val="StyleUnderline"/>
          <w:highlight w:val="green"/>
        </w:rPr>
        <w:t>in key</w:t>
      </w:r>
      <w:r w:rsidRPr="00100A2B">
        <w:rPr>
          <w:rStyle w:val="StyleUnderline"/>
        </w:rPr>
        <w:t xml:space="preserve"> overseas </w:t>
      </w:r>
      <w:r w:rsidRPr="00100A2B">
        <w:rPr>
          <w:rStyle w:val="Emphasis"/>
        </w:rPr>
        <w:lastRenderedPageBreak/>
        <w:t xml:space="preserve">strategic </w:t>
      </w:r>
      <w:r w:rsidRPr="000010B3">
        <w:rPr>
          <w:rStyle w:val="Emphasis"/>
          <w:highlight w:val="green"/>
        </w:rPr>
        <w:t>regions</w:t>
      </w:r>
      <w:r w:rsidRPr="000010B3">
        <w:rPr>
          <w:highlight w:val="green"/>
        </w:rPr>
        <w:t>—</w:t>
      </w:r>
      <w:r w:rsidRPr="000010B3">
        <w:rPr>
          <w:rStyle w:val="Emphasis"/>
          <w:highlight w:val="green"/>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78BC8B35" w14:textId="77777777" w:rsidR="0092651F" w:rsidRPr="00100A2B" w:rsidRDefault="0092651F" w:rsidP="0092651F">
      <w:r w:rsidRPr="00100A2B">
        <w:t xml:space="preserve">This </w:t>
      </w:r>
      <w:r w:rsidRPr="00100A2B">
        <w:rPr>
          <w:rStyle w:val="Emphasis"/>
        </w:rPr>
        <w:t>military dominance</w:t>
      </w:r>
      <w:r w:rsidRPr="00100A2B">
        <w:t xml:space="preserve"> </w:t>
      </w:r>
      <w:r w:rsidRPr="00100A2B">
        <w:rPr>
          <w:rStyle w:val="StyleUnderline"/>
        </w:rPr>
        <w:t>has constituted the</w:t>
      </w:r>
      <w:r w:rsidRPr="00100A2B">
        <w:t xml:space="preserve"> </w:t>
      </w:r>
      <w:r w:rsidRPr="00100A2B">
        <w:rPr>
          <w:rStyle w:val="Emphasis"/>
        </w:rPr>
        <w:t xml:space="preserve">hard-power backbone </w:t>
      </w:r>
      <w:r w:rsidRPr="00100A2B">
        <w:rPr>
          <w:rStyle w:val="StyleUnderline"/>
        </w:rPr>
        <w:t xml:space="preserve">of an ambitious global strategy. </w:t>
      </w:r>
      <w:r w:rsidRPr="00100A2B">
        <w:t>After the Cold War, U.S.</w:t>
      </w:r>
      <w:r w:rsidRPr="00100A2B">
        <w:rPr>
          <w:rStyle w:val="StyleUnderline"/>
        </w:rPr>
        <w:t xml:space="preserve"> </w:t>
      </w:r>
      <w:r w:rsidRPr="000010B3">
        <w:rPr>
          <w:rStyle w:val="StyleUnderline"/>
          <w:highlight w:val="green"/>
        </w:rPr>
        <w:t>policymakers committed to averting</w:t>
      </w:r>
      <w:r w:rsidRPr="00100A2B">
        <w:rPr>
          <w:rStyle w:val="StyleUnderline"/>
        </w:rPr>
        <w:t xml:space="preserve"> a return to the </w:t>
      </w:r>
      <w:r w:rsidRPr="000010B3">
        <w:rPr>
          <w:rStyle w:val="Emphasis"/>
          <w:highlight w:val="green"/>
        </w:rPr>
        <w:t>unstable multipolarity</w:t>
      </w:r>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committed to building on the successes of the postwar era by further </w:t>
      </w:r>
      <w:r w:rsidRPr="000010B3">
        <w:rPr>
          <w:rStyle w:val="StyleUnderline"/>
          <w:highlight w:val="green"/>
        </w:rPr>
        <w:t xml:space="preserve">advancing </w:t>
      </w:r>
      <w:r w:rsidRPr="000010B3">
        <w:rPr>
          <w:rStyle w:val="Emphasis"/>
          <w:highlight w:val="green"/>
        </w:rPr>
        <w:t>liberal</w:t>
      </w:r>
      <w:r w:rsidRPr="00100A2B">
        <w:rPr>
          <w:rStyle w:val="Emphasis"/>
        </w:rPr>
        <w:t xml:space="preserve"> political </w:t>
      </w:r>
      <w:r w:rsidRPr="000010B3">
        <w:rPr>
          <w:rStyle w:val="Emphasis"/>
          <w:highlight w:val="green"/>
        </w:rPr>
        <w:t>values</w:t>
      </w:r>
      <w:r w:rsidRPr="000010B3">
        <w:rPr>
          <w:rStyle w:val="StyleUnderline"/>
          <w:highlight w:val="green"/>
        </w:rPr>
        <w:t xml:space="preserve"> and an open</w:t>
      </w:r>
      <w:r w:rsidRPr="00100A2B">
        <w:rPr>
          <w:rStyle w:val="StyleUnderline"/>
        </w:rPr>
        <w:t xml:space="preserve"> international </w:t>
      </w:r>
      <w:r w:rsidRPr="000010B3">
        <w:rPr>
          <w:rStyle w:val="Emphasis"/>
          <w:highlight w:val="green"/>
        </w:rPr>
        <w:t>economy</w:t>
      </w:r>
      <w:r w:rsidRPr="00100A2B">
        <w:rPr>
          <w:rStyle w:val="StyleUnderline"/>
        </w:rPr>
        <w:t xml:space="preserve">, and to </w:t>
      </w:r>
      <w:r w:rsidRPr="000010B3">
        <w:rPr>
          <w:rStyle w:val="Emphasis"/>
          <w:highlight w:val="green"/>
        </w:rPr>
        <w:t>suppressing</w:t>
      </w:r>
      <w:r w:rsidRPr="00100A2B">
        <w:rPr>
          <w:rStyle w:val="StyleUnderline"/>
        </w:rPr>
        <w:t xml:space="preserve"> international scourges such as </w:t>
      </w:r>
      <w:r w:rsidRPr="000010B3">
        <w:rPr>
          <w:rStyle w:val="Emphasis"/>
          <w:highlight w:val="green"/>
        </w:rPr>
        <w:t>rogue states</w:t>
      </w:r>
      <w:r w:rsidRPr="00100A2B">
        <w:rPr>
          <w:rStyle w:val="StyleUnderline"/>
        </w:rPr>
        <w:t xml:space="preserve">, </w:t>
      </w:r>
      <w:r w:rsidRPr="00100A2B">
        <w:rPr>
          <w:rStyle w:val="Emphasis"/>
        </w:rPr>
        <w:t xml:space="preserve">nuclear </w:t>
      </w:r>
      <w:r w:rsidRPr="000010B3">
        <w:rPr>
          <w:rStyle w:val="Emphasis"/>
          <w:highlight w:val="green"/>
        </w:rPr>
        <w:t>proliferation</w:t>
      </w:r>
      <w:r w:rsidRPr="000010B3">
        <w:rPr>
          <w:rStyle w:val="StyleUnderline"/>
          <w:highlight w:val="green"/>
        </w:rPr>
        <w:t xml:space="preserve">, and </w:t>
      </w:r>
      <w:r w:rsidRPr="000010B3">
        <w:rPr>
          <w:rStyle w:val="StyleUnderline"/>
        </w:rPr>
        <w:t xml:space="preserve">catastrophic </w:t>
      </w:r>
      <w:r w:rsidRPr="000010B3">
        <w:rPr>
          <w:rStyle w:val="Emphasis"/>
          <w:highlight w:val="green"/>
        </w:rPr>
        <w:t>terrorism</w:t>
      </w:r>
      <w:r w:rsidRPr="00100A2B">
        <w:rPr>
          <w:rStyle w:val="StyleUnderline"/>
        </w:rPr>
        <w:t xml:space="preserve">. </w:t>
      </w:r>
      <w:r w:rsidRPr="00100A2B">
        <w:t xml:space="preserve">And because they recognized that military force remained the ultima ratio </w:t>
      </w:r>
      <w:proofErr w:type="spellStart"/>
      <w:r w:rsidRPr="00100A2B">
        <w:t>regum</w:t>
      </w:r>
      <w:proofErr w:type="spellEnd"/>
      <w:r w:rsidRPr="00100A2B">
        <w:t xml:space="preserve">,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14:paraId="743570E7" w14:textId="77777777" w:rsidR="0092651F" w:rsidRPr="00100A2B" w:rsidRDefault="0092651F" w:rsidP="0092651F">
      <w:pPr>
        <w:rPr>
          <w:rStyle w:val="StyleUnderline"/>
        </w:rPr>
      </w:pPr>
      <w:r w:rsidRPr="00100A2B">
        <w:rPr>
          <w:rStyle w:val="StyleUnderline"/>
        </w:rPr>
        <w:t xml:space="preserve">Washington would </w:t>
      </w:r>
      <w:r w:rsidRPr="00100A2B">
        <w:rPr>
          <w:rStyle w:val="Emphasis"/>
        </w:rPr>
        <w:t>need</w:t>
      </w:r>
      <w:r w:rsidRPr="00100A2B">
        <w:rPr>
          <w:rStyle w:val="StyleUnderline"/>
        </w:rPr>
        <w:t xml:space="preserve"> the </w:t>
      </w:r>
      <w:r w:rsidRPr="000010B3">
        <w:rPr>
          <w:rStyle w:val="Emphasis"/>
          <w:highlight w:val="green"/>
        </w:rPr>
        <w:t>military power</w:t>
      </w:r>
      <w:r w:rsidRPr="00100A2B">
        <w:t xml:space="preserve"> </w:t>
      </w:r>
      <w:r w:rsidRPr="00100A2B">
        <w:rPr>
          <w:rStyle w:val="StyleUnderline"/>
        </w:rPr>
        <w:t xml:space="preserve">necessary to </w:t>
      </w:r>
      <w:r w:rsidRPr="000010B3">
        <w:rPr>
          <w:rStyle w:val="Emphasis"/>
          <w:highlight w:val="green"/>
        </w:rPr>
        <w:t>underwrite</w:t>
      </w:r>
      <w:r w:rsidRPr="00100A2B">
        <w:rPr>
          <w:rStyle w:val="StyleUnderline"/>
        </w:rPr>
        <w:t xml:space="preserve"> worldwide </w:t>
      </w:r>
      <w:r w:rsidRPr="000010B3">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 xml:space="preserve">great-power rival. </w:t>
      </w:r>
      <w:r w:rsidRPr="00100A2B">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4139497A" w14:textId="77777777" w:rsidR="0092651F" w:rsidRPr="00100A2B" w:rsidRDefault="0092651F" w:rsidP="0092651F">
      <w:r w:rsidRPr="00100A2B">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4DC49507" w14:textId="77777777" w:rsidR="0092651F" w:rsidRPr="00100A2B" w:rsidRDefault="0092651F" w:rsidP="0092651F">
      <w:pPr>
        <w:rPr>
          <w:rStyle w:val="StyleUnderline"/>
        </w:rPr>
      </w:pPr>
      <w:r w:rsidRPr="00100A2B">
        <w:t xml:space="preserve">Yet U.S. strategy also heeded, at least until recently, </w:t>
      </w:r>
      <w:r w:rsidRPr="00100A2B">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100A2B">
        <w:t xml:space="preserve">. </w:t>
      </w:r>
      <w:r w:rsidRPr="00100A2B">
        <w:rPr>
          <w:rStyle w:val="Emphasis"/>
        </w:rPr>
        <w:t>Alliances</w:t>
      </w:r>
      <w:r w:rsidRPr="00100A2B">
        <w:t xml:space="preserve"> </w:t>
      </w:r>
      <w:r w:rsidRPr="00100A2B">
        <w:rPr>
          <w:rStyle w:val="StyleUnderline"/>
        </w:rPr>
        <w:t>would</w:t>
      </w:r>
      <w:r w:rsidRPr="00100A2B">
        <w:t xml:space="preserve"> </w:t>
      </w:r>
      <w:r w:rsidRPr="00100A2B">
        <w:rPr>
          <w:rStyle w:val="Emphasis"/>
        </w:rPr>
        <w:t>lose credibility</w:t>
      </w:r>
      <w:r w:rsidRPr="00100A2B">
        <w:t xml:space="preserve">; </w:t>
      </w:r>
      <w:r w:rsidRPr="00100A2B">
        <w:rPr>
          <w:rStyle w:val="StyleUnderline"/>
        </w:rPr>
        <w:t>the</w:t>
      </w:r>
      <w:r w:rsidRPr="00100A2B">
        <w:t xml:space="preserve"> </w:t>
      </w:r>
      <w:r w:rsidRPr="00100A2B">
        <w:rPr>
          <w:rStyle w:val="StyleUnderline"/>
        </w:rPr>
        <w:t xml:space="preserve">stability of key </w:t>
      </w:r>
      <w:r w:rsidRPr="00100A2B">
        <w:rPr>
          <w:rStyle w:val="Emphasis"/>
        </w:rPr>
        <w:t>regions</w:t>
      </w:r>
      <w:r w:rsidRPr="00100A2B">
        <w:rPr>
          <w:rStyle w:val="StyleUnderline"/>
        </w:rPr>
        <w:t xml:space="preserve"> would be </w:t>
      </w:r>
      <w:r w:rsidRPr="00100A2B">
        <w:rPr>
          <w:rStyle w:val="Emphasis"/>
        </w:rPr>
        <w:t>eroded</w:t>
      </w:r>
      <w:r w:rsidRPr="00100A2B">
        <w:t xml:space="preserve">; </w:t>
      </w:r>
      <w:r w:rsidRPr="00100A2B">
        <w:rPr>
          <w:rStyle w:val="Emphasis"/>
        </w:rPr>
        <w:t>rivals would be emboldened</w:t>
      </w:r>
      <w:r w:rsidRPr="00100A2B">
        <w:t xml:space="preserve">; </w:t>
      </w:r>
      <w:r w:rsidRPr="00100A2B">
        <w:rPr>
          <w:rStyle w:val="Emphasis"/>
        </w:rPr>
        <w:t>international crises would go unaddressed</w:t>
      </w:r>
      <w:r w:rsidRPr="00100A2B">
        <w:t xml:space="preserve">. American </w:t>
      </w:r>
      <w:r w:rsidRPr="00100A2B">
        <w:rPr>
          <w:rStyle w:val="StyleUnderline"/>
        </w:rPr>
        <w:t xml:space="preserve">primacy was thus like a </w:t>
      </w:r>
      <w:r w:rsidRPr="00100A2B">
        <w:rPr>
          <w:rStyle w:val="Emphasis"/>
        </w:rPr>
        <w:t>reasonably priced insurance policy</w:t>
      </w:r>
      <w:r w:rsidRPr="00100A2B">
        <w:t xml:space="preserve">. </w:t>
      </w:r>
      <w:r w:rsidRPr="00100A2B">
        <w:rPr>
          <w:rStyle w:val="StyleUnderline"/>
        </w:rPr>
        <w:t xml:space="preserve">It required nontrivial </w:t>
      </w:r>
      <w:proofErr w:type="gramStart"/>
      <w:r w:rsidRPr="00100A2B">
        <w:rPr>
          <w:rStyle w:val="StyleUnderline"/>
        </w:rPr>
        <w:t>expenditures, but</w:t>
      </w:r>
      <w:proofErr w:type="gramEnd"/>
      <w:r w:rsidRPr="00100A2B">
        <w:rPr>
          <w:rStyle w:val="StyleUnderline"/>
        </w:rPr>
        <w:t xml:space="preserve"> protected against far costlier outcomes.</w:t>
      </w:r>
      <w:r w:rsidRPr="00100A2B">
        <w:t>9 Washington paid its insurance premiums for two decades after the Cold War. But more</w:t>
      </w:r>
      <w:r w:rsidRPr="00100A2B">
        <w:rPr>
          <w:rStyle w:val="StyleUnderline"/>
        </w:rPr>
        <w:t xml:space="preserve"> recently American primacy and strategic solvency have been imperiled.</w:t>
      </w:r>
    </w:p>
    <w:p w14:paraId="099600DE" w14:textId="77777777" w:rsidR="0092651F" w:rsidRPr="00100A2B" w:rsidRDefault="0092651F" w:rsidP="0092651F">
      <w:r w:rsidRPr="00100A2B">
        <w:lastRenderedPageBreak/>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w:t>
      </w:r>
      <w:r w:rsidRPr="000010B3">
        <w:rPr>
          <w:rStyle w:val="StyleUnderline"/>
          <w:highlight w:val="green"/>
        </w:rPr>
        <w:t>after the Soviet collapse, the world was characterized by</w:t>
      </w:r>
      <w:r w:rsidRPr="00100A2B">
        <w:rPr>
          <w:rStyle w:val="StyleUnderline"/>
        </w:rPr>
        <w:t xml:space="preserve"> </w:t>
      </w:r>
      <w:r w:rsidRPr="00100A2B">
        <w:rPr>
          <w:rStyle w:val="Emphasis"/>
        </w:rPr>
        <w:t xml:space="preserve">remarkably </w:t>
      </w:r>
      <w:r w:rsidRPr="000010B3">
        <w:rPr>
          <w:rStyle w:val="Emphasis"/>
          <w:highlight w:val="green"/>
        </w:rPr>
        <w:t>low</w:t>
      </w:r>
      <w:r w:rsidRPr="00100A2B">
        <w:rPr>
          <w:rStyle w:val="Emphasis"/>
        </w:rPr>
        <w:t xml:space="preserve"> levels of great-power </w:t>
      </w:r>
      <w:r w:rsidRPr="000010B3">
        <w:rPr>
          <w:rStyle w:val="Emphasis"/>
          <w:highlight w:val="green"/>
        </w:rPr>
        <w:t>competition,</w:t>
      </w:r>
      <w:r w:rsidRPr="00100A2B">
        <w:rPr>
          <w:rStyle w:val="Emphasis"/>
        </w:rPr>
        <w:t xml:space="preserve">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0010B3">
        <w:rPr>
          <w:rStyle w:val="StyleUnderline"/>
          <w:highlight w:val="green"/>
        </w:rPr>
        <w:t>and</w:t>
      </w:r>
      <w:r w:rsidRPr="00100A2B">
        <w:rPr>
          <w:rStyle w:val="StyleUnderline"/>
        </w:rPr>
        <w:t xml:space="preserve"> the </w:t>
      </w:r>
      <w:r w:rsidRPr="00100A2B">
        <w:rPr>
          <w:rStyle w:val="Emphasis"/>
        </w:rPr>
        <w:t xml:space="preserve">comparative </w:t>
      </w:r>
      <w:r w:rsidRPr="000010B3">
        <w:rPr>
          <w:rStyle w:val="Emphasis"/>
          <w:highlight w:val="green"/>
        </w:rPr>
        <w:t>weak</w:t>
      </w:r>
      <w:r w:rsidRPr="00100A2B">
        <w:rPr>
          <w:rStyle w:val="Emphasis"/>
        </w:rPr>
        <w:t>ness</w:t>
      </w:r>
      <w:r w:rsidRPr="00100A2B">
        <w:rPr>
          <w:rStyle w:val="StyleUnderline"/>
        </w:rPr>
        <w:t xml:space="preserve"> of those “</w:t>
      </w:r>
      <w:r w:rsidRPr="000010B3">
        <w:rPr>
          <w:rStyle w:val="Emphasis"/>
          <w:highlight w:val="green"/>
        </w:rPr>
        <w:t>rogue” actors</w:t>
      </w:r>
      <w:r w:rsidRPr="00100A2B">
        <w:rPr>
          <w:rStyle w:val="StyleUnderline"/>
        </w:rPr>
        <w:t>—Iran, Iraq, North Korea, al-Qaeda—who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100A2B">
        <w:t>, due to four factors.</w:t>
      </w:r>
    </w:p>
    <w:p w14:paraId="5AABF786" w14:textId="77777777" w:rsidR="0092651F" w:rsidRPr="00100A2B" w:rsidRDefault="0092651F" w:rsidP="0092651F">
      <w:pPr>
        <w:rPr>
          <w:rStyle w:val="Emphasis"/>
        </w:rPr>
      </w:pPr>
      <w:r w:rsidRPr="00100A2B">
        <w:t xml:space="preserve">First, </w:t>
      </w:r>
      <w:r w:rsidRPr="000010B3">
        <w:rPr>
          <w:rStyle w:val="Emphasis"/>
          <w:highlight w:val="green"/>
        </w:rPr>
        <w:t>great-power</w:t>
      </w:r>
      <w:r w:rsidRPr="00100A2B">
        <w:rPr>
          <w:rStyle w:val="Emphasis"/>
        </w:rPr>
        <w:t xml:space="preserve"> military </w:t>
      </w:r>
      <w:r w:rsidRPr="000010B3">
        <w:rPr>
          <w:rStyle w:val="Emphasis"/>
          <w:highlight w:val="green"/>
        </w:rPr>
        <w:t>competition is back</w:t>
      </w:r>
      <w:r w:rsidRPr="00100A2B">
        <w:t xml:space="preserve">. </w:t>
      </w:r>
      <w:r w:rsidRPr="00100A2B">
        <w:rPr>
          <w:rStyle w:val="StyleUnderline"/>
        </w:rPr>
        <w:t>The world’s two leading authoritarian powers</w:t>
      </w:r>
      <w:r w:rsidRPr="00100A2B">
        <w:t>—</w:t>
      </w:r>
      <w:r w:rsidRPr="000010B3">
        <w:rPr>
          <w:rStyle w:val="Emphasis"/>
          <w:highlight w:val="green"/>
        </w:rPr>
        <w:t>China</w:t>
      </w:r>
      <w:r w:rsidRPr="000010B3">
        <w:rPr>
          <w:highlight w:val="green"/>
        </w:rPr>
        <w:t xml:space="preserve"> </w:t>
      </w:r>
      <w:r w:rsidRPr="000010B3">
        <w:rPr>
          <w:rStyle w:val="StyleUnderline"/>
          <w:highlight w:val="green"/>
        </w:rPr>
        <w:t>and</w:t>
      </w:r>
      <w:r w:rsidRPr="000010B3">
        <w:rPr>
          <w:highlight w:val="green"/>
        </w:rPr>
        <w:t xml:space="preserve"> </w:t>
      </w:r>
      <w:r w:rsidRPr="000010B3">
        <w:rPr>
          <w:rStyle w:val="Emphasis"/>
          <w:highlight w:val="green"/>
        </w:rPr>
        <w:t>Russia</w:t>
      </w:r>
      <w:r w:rsidRPr="00100A2B">
        <w:t>—</w:t>
      </w:r>
      <w:r w:rsidRPr="000010B3">
        <w:rPr>
          <w:rStyle w:val="StyleUnderline"/>
        </w:rPr>
        <w:t xml:space="preserve">are </w:t>
      </w:r>
      <w:r w:rsidRPr="000010B3">
        <w:rPr>
          <w:rStyle w:val="StyleUnderline"/>
          <w:highlight w:val="green"/>
        </w:rPr>
        <w:t>seek</w:t>
      </w:r>
      <w:r w:rsidRPr="000010B3">
        <w:rPr>
          <w:rStyle w:val="StyleUnderline"/>
        </w:rPr>
        <w:t>ing</w:t>
      </w:r>
      <w:r w:rsidRPr="00100A2B">
        <w:rPr>
          <w:rStyle w:val="StyleUnderline"/>
        </w:rPr>
        <w:t xml:space="preserve"> </w:t>
      </w:r>
      <w:r w:rsidRPr="00100A2B">
        <w:rPr>
          <w:rStyle w:val="Emphasis"/>
        </w:rPr>
        <w:t xml:space="preserve">regional </w:t>
      </w:r>
      <w:r w:rsidRPr="000010B3">
        <w:rPr>
          <w:rStyle w:val="Emphasis"/>
          <w:highlight w:val="green"/>
        </w:rPr>
        <w:t>hegemony</w:t>
      </w:r>
      <w:r w:rsidRPr="00100A2B">
        <w:t xml:space="preserve">, </w:t>
      </w:r>
      <w:r w:rsidRPr="00100A2B">
        <w:rPr>
          <w:rStyle w:val="StyleUnderline"/>
        </w:rPr>
        <w:t xml:space="preserve">contesting global norms such as nonaggression and freedom of navigation, </w:t>
      </w:r>
      <w:r w:rsidRPr="000010B3">
        <w:rPr>
          <w:rStyle w:val="StyleUnderline"/>
        </w:rPr>
        <w:t>and developing</w:t>
      </w:r>
      <w:r w:rsidRPr="00100A2B">
        <w:rPr>
          <w:rStyle w:val="StyleUnderline"/>
        </w:rPr>
        <w:t xml:space="preserve"> the </w:t>
      </w:r>
      <w:r w:rsidRPr="00100A2B">
        <w:rPr>
          <w:rStyle w:val="Emphasis"/>
        </w:rPr>
        <w:t>military punch</w:t>
      </w:r>
      <w:r w:rsidRPr="00100A2B">
        <w:rPr>
          <w:rStyle w:val="StyleUnderline"/>
        </w:rPr>
        <w:t xml:space="preserve"> to underwrite these ambitions</w:t>
      </w:r>
      <w:r w:rsidRPr="00100A2B">
        <w:t>. Notwithstanding severe economic and demographic problems</w:t>
      </w:r>
      <w:r w:rsidRPr="00100A2B">
        <w:rPr>
          <w:rStyle w:val="StyleUnderline"/>
        </w:rPr>
        <w:t xml:space="preserve">, Russia has conducted a major military </w:t>
      </w:r>
      <w:r w:rsidRPr="000010B3">
        <w:rPr>
          <w:rStyle w:val="Emphasis"/>
          <w:highlight w:val="green"/>
        </w:rPr>
        <w:t>modernization</w:t>
      </w:r>
      <w:r w:rsidRPr="00100A2B">
        <w:rPr>
          <w:rStyle w:val="StyleUnderline"/>
        </w:rPr>
        <w:t xml:space="preserve"> emphasizing </w:t>
      </w:r>
      <w:r w:rsidRPr="000010B3">
        <w:rPr>
          <w:rStyle w:val="Emphasis"/>
          <w:highlight w:val="green"/>
        </w:rPr>
        <w:t>nuclear weapons</w:t>
      </w:r>
      <w:r w:rsidRPr="00100A2B">
        <w:rPr>
          <w:rStyle w:val="StyleUnderline"/>
        </w:rPr>
        <w:t xml:space="preserve">, high-end </w:t>
      </w:r>
      <w:r w:rsidRPr="000010B3">
        <w:rPr>
          <w:rStyle w:val="StyleUnderline"/>
          <w:highlight w:val="green"/>
        </w:rPr>
        <w:t>conventional capabilities</w:t>
      </w:r>
      <w:r w:rsidRPr="000010B3">
        <w:rPr>
          <w:rStyle w:val="StyleUnderline"/>
        </w:rPr>
        <w:t>, and</w:t>
      </w:r>
      <w:r w:rsidRPr="00100A2B">
        <w:rPr>
          <w:rStyle w:val="StyleUnderline"/>
        </w:rPr>
        <w:t xml:space="preserve"> rapid-deployment and </w:t>
      </w:r>
      <w:r w:rsidRPr="000010B3">
        <w:rPr>
          <w:rStyle w:val="StyleUnderline"/>
          <w:highlight w:val="green"/>
        </w:rPr>
        <w:t>special</w:t>
      </w:r>
      <w:r w:rsidRPr="00100A2B">
        <w:rPr>
          <w:rStyle w:val="StyleUnderline"/>
        </w:rPr>
        <w:t xml:space="preserve"> </w:t>
      </w:r>
      <w:r w:rsidRPr="000010B3">
        <w:rPr>
          <w:rStyle w:val="StyleUnderline"/>
          <w:highlight w:val="green"/>
        </w:rPr>
        <w:t>op</w:t>
      </w:r>
      <w:r w:rsidRPr="00100A2B">
        <w:rPr>
          <w:rStyle w:val="StyleUnderline"/>
        </w:rPr>
        <w:t>erations forces— and utilized many of these capabilities in conflicts in Ukraine and Syria</w:t>
      </w:r>
      <w:r w:rsidRPr="00100A2B">
        <w:t xml:space="preserve">.10 </w:t>
      </w:r>
      <w:r w:rsidRPr="00100A2B">
        <w:rPr>
          <w:rStyle w:val="StyleUnderline"/>
        </w:rPr>
        <w:t>China</w:t>
      </w:r>
      <w:r w:rsidRPr="00100A2B">
        <w:t xml:space="preserve">, meanwhile, </w:t>
      </w:r>
      <w:r w:rsidRPr="00100A2B">
        <w:rPr>
          <w:rStyle w:val="StyleUnderline"/>
        </w:rPr>
        <w:t xml:space="preserve">has carried out a </w:t>
      </w:r>
      <w:r w:rsidRPr="00100A2B">
        <w:rPr>
          <w:rStyle w:val="Emphasis"/>
        </w:rPr>
        <w:t>buildup of historic proportions,</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w:t>
      </w:r>
      <w:r w:rsidRPr="000010B3">
        <w:rPr>
          <w:rStyle w:val="StyleUnderline"/>
          <w:highlight w:val="green"/>
        </w:rPr>
        <w:t>and</w:t>
      </w:r>
      <w:r w:rsidRPr="00100A2B">
        <w:rPr>
          <w:rStyle w:val="StyleUnderline"/>
        </w:rPr>
        <w:t xml:space="preserve"> </w:t>
      </w:r>
      <w:proofErr w:type="spellStart"/>
      <w:r w:rsidRPr="00100A2B">
        <w:rPr>
          <w:rStyle w:val="StyleUnderline"/>
        </w:rPr>
        <w:t>antiaccess</w:t>
      </w:r>
      <w:proofErr w:type="spellEnd"/>
      <w:r w:rsidRPr="00100A2B">
        <w:rPr>
          <w:rStyle w:val="StyleUnderline"/>
        </w:rPr>
        <w:t>/area denial (</w:t>
      </w:r>
      <w:r w:rsidRPr="000010B3">
        <w:rPr>
          <w:rStyle w:val="StyleUnderline"/>
          <w:highlight w:val="green"/>
        </w:rPr>
        <w:t>A2/</w:t>
      </w:r>
      <w:r w:rsidRPr="000010B3">
        <w:rPr>
          <w:rStyle w:val="Emphasis"/>
          <w:highlight w:val="green"/>
        </w:rPr>
        <w:t>AD</w:t>
      </w:r>
      <w:r w:rsidRPr="000010B3">
        <w:rPr>
          <w:rStyle w:val="Emphasis"/>
        </w:rPr>
        <w:t>)</w:t>
      </w:r>
      <w:r w:rsidRPr="00100A2B">
        <w:rPr>
          <w:rStyle w:val="Emphasis"/>
        </w:rPr>
        <w:t xml:space="preserve"> tools</w:t>
      </w:r>
      <w:r w:rsidRPr="00100A2B">
        <w:t xml:space="preserve"> </w:t>
      </w:r>
      <w:r w:rsidRPr="00100A2B">
        <w:rPr>
          <w:rStyle w:val="StyleUnderline"/>
        </w:rPr>
        <w:t>necessary to threaten China’s neighbors and complicate U.S. intervention on their behalf</w:t>
      </w:r>
      <w:r w:rsidRPr="00100A2B">
        <w:t xml:space="preserve">. Washington has grown accustomed to having a generational military lead; </w:t>
      </w:r>
      <w:r w:rsidRPr="00100A2B">
        <w:rPr>
          <w:rStyle w:val="StyleUnderline"/>
        </w:rPr>
        <w:t xml:space="preserve">Russian and Chinese modernization efforts are now creating </w:t>
      </w:r>
      <w:r w:rsidRPr="000010B3">
        <w:rPr>
          <w:rStyle w:val="StyleUnderline"/>
          <w:highlight w:val="green"/>
        </w:rPr>
        <w:t xml:space="preserve">a </w:t>
      </w:r>
      <w:r w:rsidRPr="000010B3">
        <w:rPr>
          <w:rStyle w:val="Emphasis"/>
          <w:highlight w:val="green"/>
        </w:rPr>
        <w:t>far more competitive environment</w:t>
      </w:r>
      <w:r w:rsidRPr="00100A2B">
        <w:rPr>
          <w:rStyle w:val="Emphasis"/>
        </w:rPr>
        <w:t xml:space="preserve">. </w:t>
      </w:r>
    </w:p>
    <w:p w14:paraId="1243B656" w14:textId="77777777" w:rsidR="0092651F" w:rsidRPr="00100A2B" w:rsidRDefault="0092651F" w:rsidP="0092651F"/>
    <w:p w14:paraId="4AB6AEE0" w14:textId="74EBB203" w:rsidR="0092651F" w:rsidRPr="00100A2B" w:rsidRDefault="0092651F" w:rsidP="0092651F">
      <w:pPr>
        <w:pStyle w:val="Heading4"/>
        <w:rPr>
          <w:rFonts w:cs="Calibri"/>
        </w:rPr>
      </w:pPr>
      <w:r w:rsidRPr="00100A2B">
        <w:rPr>
          <w:rFonts w:cs="Calibri"/>
        </w:rPr>
        <w:t xml:space="preserve">Counterplan solves </w:t>
      </w:r>
      <w:r w:rsidR="00A116C2">
        <w:rPr>
          <w:rFonts w:cs="Calibri"/>
        </w:rPr>
        <w:t xml:space="preserve">-- </w:t>
      </w:r>
      <w:r w:rsidRPr="00100A2B">
        <w:rPr>
          <w:rFonts w:cs="Calibri"/>
        </w:rPr>
        <w:t>climate solutions rely on REMs</w:t>
      </w:r>
    </w:p>
    <w:p w14:paraId="5D5F929A" w14:textId="77777777" w:rsidR="0092651F" w:rsidRPr="00100A2B" w:rsidRDefault="0092651F" w:rsidP="0092651F">
      <w:r w:rsidRPr="00100A2B">
        <w:rPr>
          <w:rStyle w:val="StyleUnderline"/>
          <w:sz w:val="26"/>
          <w:szCs w:val="26"/>
          <w:u w:val="none"/>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r w:rsidRPr="00FB3D96">
        <w:t>https://documents.worldbank.org/en/publication/documents-reports/documentdetail/207371500386458722/the-growing-role-of-minerals-and-metals-for-a-low-carbon-future</w:t>
      </w:r>
      <w:r w:rsidRPr="00100A2B">
        <w:t>] TDI</w:t>
      </w:r>
    </w:p>
    <w:p w14:paraId="368805DF" w14:textId="77777777" w:rsidR="0092651F" w:rsidRPr="00100A2B" w:rsidRDefault="0092651F" w:rsidP="0092651F">
      <w:pPr>
        <w:pStyle w:val="ListParagraph"/>
        <w:numPr>
          <w:ilvl w:val="0"/>
          <w:numId w:val="12"/>
        </w:numPr>
      </w:pPr>
      <w:r w:rsidRPr="00100A2B">
        <w:lastRenderedPageBreak/>
        <w:t>Full report - https://documents1.worldbank.org/curated/en/207371500386458722/pdf/117581-WP-P159838-PUBLIC-ClimateSmartMiningJuly.pdf</w:t>
      </w:r>
    </w:p>
    <w:p w14:paraId="1B561361" w14:textId="77777777" w:rsidR="0092651F" w:rsidRDefault="0092651F" w:rsidP="0092651F">
      <w:r w:rsidRPr="00100A2B">
        <w:rPr>
          <w:rStyle w:val="StyleUnderline"/>
        </w:rPr>
        <w:t xml:space="preserve">Climate and greenhouse gas (GHG) scenarios have typically paid scant attention to the metal implications necessary to realize a low/zero carbon future. </w:t>
      </w:r>
      <w:r w:rsidRPr="000010B3">
        <w:rPr>
          <w:rStyle w:val="StyleUnderline"/>
        </w:rPr>
        <w:t>The</w:t>
      </w:r>
      <w:r w:rsidRPr="00100A2B">
        <w:rPr>
          <w:rStyle w:val="StyleUnderline"/>
        </w:rPr>
        <w:t xml:space="preserve"> 2015 </w:t>
      </w:r>
      <w:r w:rsidRPr="000010B3">
        <w:rPr>
          <w:rStyle w:val="StyleUnderline"/>
          <w:highlight w:val="green"/>
        </w:rPr>
        <w:t>Paris</w:t>
      </w:r>
      <w:r w:rsidRPr="00100A2B">
        <w:rPr>
          <w:rStyle w:val="StyleUnderline"/>
        </w:rPr>
        <w:t xml:space="preserve"> Agreement on Climate Change </w:t>
      </w:r>
      <w:r w:rsidRPr="006C6434">
        <w:rPr>
          <w:rStyle w:val="StyleUnderline"/>
          <w:highlight w:val="green"/>
        </w:rPr>
        <w:t>indicates</w:t>
      </w:r>
      <w:r w:rsidRPr="006C6434">
        <w:rPr>
          <w:rStyle w:val="StyleUnderline"/>
        </w:rPr>
        <w:t xml:space="preserve"> a </w:t>
      </w:r>
      <w:r w:rsidRPr="006C6434">
        <w:rPr>
          <w:rStyle w:val="StyleUnderline"/>
          <w:highlight w:val="green"/>
        </w:rPr>
        <w:t>global resolve to</w:t>
      </w:r>
      <w:r w:rsidRPr="00100A2B">
        <w:rPr>
          <w:rStyle w:val="StyleUnderline"/>
        </w:rPr>
        <w:t xml:space="preserve"> embark on </w:t>
      </w:r>
      <w:r w:rsidRPr="006C6434">
        <w:rPr>
          <w:rStyle w:val="StyleUnderline"/>
          <w:highlight w:val="green"/>
        </w:rPr>
        <w:t>develop</w:t>
      </w:r>
      <w:r w:rsidRPr="00100A2B">
        <w:rPr>
          <w:rStyle w:val="StyleUnderline"/>
        </w:rPr>
        <w:t xml:space="preserve">ment </w:t>
      </w:r>
      <w:r w:rsidRPr="006C6434">
        <w:rPr>
          <w:rStyle w:val="StyleUnderline"/>
          <w:highlight w:val="green"/>
        </w:rPr>
        <w:t>patterns</w:t>
      </w:r>
      <w:r w:rsidRPr="00100A2B">
        <w:rPr>
          <w:rStyle w:val="StyleUnderline"/>
        </w:rPr>
        <w:t xml:space="preserve"> that would significantly be </w:t>
      </w:r>
      <w:r w:rsidRPr="006C6434">
        <w:rPr>
          <w:rStyle w:val="StyleUnderline"/>
          <w:highlight w:val="green"/>
        </w:rPr>
        <w:t>less GHG intensive</w:t>
      </w:r>
      <w:r w:rsidRPr="00100A2B">
        <w:t xml:space="preserve">. One might assume that nonrenewable resource development and use will also need to decline in a carbon-constrained future. </w:t>
      </w:r>
      <w:r w:rsidRPr="00100A2B">
        <w:rPr>
          <w:rStyle w:val="StyleUnderline"/>
        </w:rPr>
        <w:t>This report</w:t>
      </w:r>
      <w:r w:rsidRPr="00100A2B">
        <w:t xml:space="preserve"> tests that assumption, </w:t>
      </w:r>
      <w:r w:rsidRPr="00100A2B">
        <w:rPr>
          <w:rStyle w:val="StyleUnderline"/>
        </w:rPr>
        <w:t>identifies those commodities implicated in such a scenario</w:t>
      </w:r>
      <w:r w:rsidRPr="00100A2B">
        <w:t xml:space="preserve"> and explores ramifications for relevant resource-rich developing countries. </w:t>
      </w:r>
      <w:r w:rsidRPr="00100A2B">
        <w:rPr>
          <w:rStyle w:val="StyleUnderline"/>
        </w:rPr>
        <w:t xml:space="preserve">Using wind, solar, and energy storage batteries as proxies, the study examines which </w:t>
      </w:r>
      <w:r w:rsidRPr="000010B3">
        <w:rPr>
          <w:rStyle w:val="StyleUnderline"/>
          <w:highlight w:val="green"/>
        </w:rPr>
        <w:t>metals will</w:t>
      </w:r>
      <w:r w:rsidRPr="00100A2B">
        <w:rPr>
          <w:rStyle w:val="StyleUnderline"/>
        </w:rPr>
        <w:t xml:space="preserve"> likely </w:t>
      </w:r>
      <w:r w:rsidRPr="000010B3">
        <w:rPr>
          <w:rStyle w:val="StyleUnderline"/>
          <w:highlight w:val="green"/>
        </w:rPr>
        <w:t>rise in</w:t>
      </w:r>
      <w:r w:rsidRPr="00100A2B">
        <w:rPr>
          <w:rStyle w:val="StyleUnderline"/>
        </w:rPr>
        <w:t xml:space="preserve"> </w:t>
      </w:r>
      <w:r w:rsidRPr="000010B3">
        <w:rPr>
          <w:rStyle w:val="StyleUnderline"/>
          <w:highlight w:val="green"/>
        </w:rPr>
        <w:t>demand to</w:t>
      </w:r>
      <w:r w:rsidRPr="00100A2B">
        <w:rPr>
          <w:rStyle w:val="StyleUnderline"/>
        </w:rPr>
        <w:t xml:space="preserve"> be able to </w:t>
      </w:r>
      <w:r w:rsidRPr="000010B3">
        <w:rPr>
          <w:rStyle w:val="StyleUnderline"/>
          <w:highlight w:val="green"/>
        </w:rPr>
        <w:t>deliver</w:t>
      </w:r>
      <w:r w:rsidRPr="00100A2B">
        <w:rPr>
          <w:rStyle w:val="StyleUnderline"/>
        </w:rPr>
        <w:t xml:space="preserve"> on </w:t>
      </w:r>
      <w:r w:rsidRPr="000010B3">
        <w:rPr>
          <w:rStyle w:val="StyleUnderline"/>
          <w:highlight w:val="green"/>
        </w:rPr>
        <w:t>a carbon-constrained future</w:t>
      </w:r>
      <w:r w:rsidRPr="00100A2B">
        <w:rPr>
          <w:rStyle w:val="StyleUnderline"/>
        </w:rPr>
        <w:t>. Metals which could see a growing market include</w:t>
      </w:r>
      <w:r w:rsidRPr="00100A2B">
        <w:t xml:space="preserve"> aluminum (including its key constituent, bauxite), cobalt, copper, </w:t>
      </w:r>
      <w:r w:rsidRPr="00100A2B">
        <w:rPr>
          <w:rStyle w:val="StyleUnderline"/>
        </w:rPr>
        <w:t>iron ore</w:t>
      </w:r>
      <w:r w:rsidRPr="00100A2B">
        <w:t xml:space="preserve">, lead, lithium, </w:t>
      </w:r>
      <w:r w:rsidRPr="00100A2B">
        <w:rPr>
          <w:rStyle w:val="StyleUnderline"/>
        </w:rPr>
        <w:t>nickel</w:t>
      </w:r>
      <w:r w:rsidRPr="00100A2B">
        <w:t xml:space="preserve">, manganese, </w:t>
      </w:r>
      <w:r w:rsidRPr="00100A2B">
        <w:rPr>
          <w:rStyle w:val="StyleUnderline"/>
        </w:rPr>
        <w:t>the platinum group of metals, rare earth metals including cadmium, molybdenum, neodymium, and indium</w:t>
      </w:r>
      <w:r w:rsidRPr="00100A2B">
        <w:t xml:space="preserve">—silver, steel, </w:t>
      </w:r>
      <w:proofErr w:type="gramStart"/>
      <w:r w:rsidRPr="00100A2B">
        <w:t>titanium</w:t>
      </w:r>
      <w:proofErr w:type="gramEnd"/>
      <w:r w:rsidRPr="00100A2B">
        <w:t xml:space="preserve"> and zinc. The report then maps production and reserve levels of relevant metals globally, focusing on implications for resource-rich developing countries. It concludes by identifying critical research gaps and suggestions for future work.</w:t>
      </w:r>
    </w:p>
    <w:p w14:paraId="50324222" w14:textId="77777777" w:rsidR="0092651F" w:rsidRPr="005441F2" w:rsidRDefault="0092651F" w:rsidP="0092651F"/>
    <w:p w14:paraId="2547C652" w14:textId="77777777" w:rsidR="00A116C2" w:rsidRDefault="00A116C2" w:rsidP="004E57D1">
      <w:pPr>
        <w:pStyle w:val="Heading3"/>
        <w:rPr>
          <w:rStyle w:val="StyleUnderline"/>
        </w:rPr>
      </w:pPr>
    </w:p>
    <w:p w14:paraId="4D8FF275" w14:textId="77777777" w:rsidR="00A116C2" w:rsidRPr="00863A26" w:rsidRDefault="00A116C2" w:rsidP="00A116C2">
      <w:pPr>
        <w:pStyle w:val="Heading3"/>
        <w:rPr>
          <w:rFonts w:cs="Calibri"/>
        </w:rPr>
      </w:pPr>
      <w:r w:rsidRPr="00863A26">
        <w:rPr>
          <w:rFonts w:cs="Calibri"/>
        </w:rPr>
        <w:lastRenderedPageBreak/>
        <w:t>1AC – Framing</w:t>
      </w:r>
    </w:p>
    <w:p w14:paraId="265554F6" w14:textId="77777777" w:rsidR="00A116C2" w:rsidRPr="00863A26" w:rsidRDefault="00A116C2" w:rsidP="00A116C2">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The standard is maximizing expected wellbeing</w:t>
      </w:r>
    </w:p>
    <w:p w14:paraId="32A92EC5" w14:textId="77777777" w:rsidR="00A116C2" w:rsidRPr="00863A26" w:rsidRDefault="00A116C2" w:rsidP="00A116C2">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863A26">
        <w:rPr>
          <w:rFonts w:eastAsiaTheme="majorEastAsia"/>
          <w:b/>
          <w:bCs/>
          <w:color w:val="000000" w:themeColor="text1"/>
          <w:sz w:val="26"/>
          <w:szCs w:val="26"/>
        </w:rPr>
        <w:t>despite the fact that</w:t>
      </w:r>
      <w:proofErr w:type="gramEnd"/>
      <w:r w:rsidRPr="00863A26">
        <w:rPr>
          <w:rFonts w:eastAsiaTheme="majorEastAsia"/>
          <w:b/>
          <w:bCs/>
          <w:color w:val="000000" w:themeColor="text1"/>
          <w:sz w:val="26"/>
          <w:szCs w:val="26"/>
        </w:rPr>
        <w:t xml:space="preserve"> pleasure doesn’t seem to be instrumentally valuable for anything.</w:t>
      </w:r>
    </w:p>
    <w:p w14:paraId="1F740765" w14:textId="77777777" w:rsidR="00A116C2" w:rsidRPr="00863A26" w:rsidRDefault="00A116C2" w:rsidP="00A116C2">
      <w:pPr>
        <w:rPr>
          <w:color w:val="000000" w:themeColor="text1"/>
        </w:rPr>
      </w:pPr>
      <w:r w:rsidRPr="00863A26">
        <w:rPr>
          <w:b/>
          <w:color w:val="000000" w:themeColor="text1"/>
          <w:sz w:val="26"/>
        </w:rPr>
        <w:t>Moen 16</w:t>
      </w:r>
      <w:r w:rsidRPr="00863A26">
        <w:rPr>
          <w:color w:val="000000" w:themeColor="text1"/>
        </w:rPr>
        <w:t xml:space="preserve"> [Ole Martin Moen, Research Fellow in Philosophy at University of Oslo “An Argument for Hedonism” Journal of Value Inquiry (Springer), 50 (2) 2016: 267–281] SJDI</w:t>
      </w:r>
    </w:p>
    <w:p w14:paraId="414C80A3" w14:textId="77777777" w:rsidR="00A116C2" w:rsidRPr="00863A26" w:rsidRDefault="00A116C2" w:rsidP="00A116C2">
      <w:pPr>
        <w:rPr>
          <w:color w:val="000000" w:themeColor="text1"/>
        </w:rPr>
      </w:pPr>
      <w:r w:rsidRPr="00863A26">
        <w:rPr>
          <w:color w:val="000000" w:themeColor="text1"/>
        </w:rPr>
        <w:t xml:space="preserve">Let us start by observing, empirically, that </w:t>
      </w:r>
      <w:r w:rsidRPr="00863A26">
        <w:rPr>
          <w:rStyle w:val="StyleUnderline"/>
          <w:color w:val="000000" w:themeColor="text1"/>
        </w:rPr>
        <w:t xml:space="preserve">a widely shared judgment about intrinsic value and disvalue is that </w:t>
      </w:r>
      <w:r w:rsidRPr="00863A26">
        <w:rPr>
          <w:rStyle w:val="StyleUnderline"/>
          <w:color w:val="000000" w:themeColor="text1"/>
          <w:highlight w:val="green"/>
        </w:rPr>
        <w:t xml:space="preserve">pleasure is intrinsically </w:t>
      </w:r>
      <w:proofErr w:type="gramStart"/>
      <w:r w:rsidRPr="00863A26">
        <w:rPr>
          <w:rStyle w:val="StyleUnderline"/>
          <w:color w:val="000000" w:themeColor="text1"/>
          <w:highlight w:val="green"/>
        </w:rPr>
        <w:t>valuable</w:t>
      </w:r>
      <w:proofErr w:type="gramEnd"/>
      <w:r w:rsidRPr="00863A26">
        <w:rPr>
          <w:rStyle w:val="StyleUnderline"/>
          <w:color w:val="000000" w:themeColor="text1"/>
          <w:highlight w:val="green"/>
        </w:rPr>
        <w:t xml:space="preserve"> and pain is intrinsically </w:t>
      </w:r>
      <w:proofErr w:type="spellStart"/>
      <w:r w:rsidRPr="00863A26">
        <w:rPr>
          <w:rStyle w:val="StyleUnderline"/>
          <w:color w:val="000000" w:themeColor="text1"/>
          <w:highlight w:val="green"/>
        </w:rPr>
        <w:t>disvaluable</w:t>
      </w:r>
      <w:proofErr w:type="spellEnd"/>
      <w:r w:rsidRPr="00863A2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863A26">
        <w:rPr>
          <w:b/>
          <w:color w:val="000000" w:themeColor="text1"/>
          <w:u w:val="single"/>
        </w:rPr>
        <w:t>.</w:t>
      </w:r>
      <w:r w:rsidRPr="00863A26">
        <w:rPr>
          <w:color w:val="000000" w:themeColor="text1"/>
        </w:rPr>
        <w:t xml:space="preserve"> This inclusion makes intuitive sense, moreover, for </w:t>
      </w:r>
      <w:r w:rsidRPr="00863A26">
        <w:rPr>
          <w:rStyle w:val="StyleUnderline"/>
          <w:color w:val="000000" w:themeColor="text1"/>
          <w:highlight w:val="green"/>
        </w:rPr>
        <w:t>there is something undeniably good about</w:t>
      </w:r>
      <w:r w:rsidRPr="00863A26">
        <w:rPr>
          <w:rStyle w:val="StyleUnderline"/>
          <w:color w:val="000000" w:themeColor="text1"/>
        </w:rPr>
        <w:t xml:space="preserve"> the way </w:t>
      </w:r>
      <w:r w:rsidRPr="00863A26">
        <w:rPr>
          <w:rStyle w:val="StyleUnderline"/>
          <w:color w:val="000000" w:themeColor="text1"/>
          <w:highlight w:val="green"/>
        </w:rPr>
        <w:t>pleasure</w:t>
      </w:r>
      <w:r w:rsidRPr="00863A26">
        <w:rPr>
          <w:rStyle w:val="StyleUnderline"/>
          <w:color w:val="000000" w:themeColor="text1"/>
        </w:rPr>
        <w:t xml:space="preserve"> feels </w:t>
      </w:r>
      <w:r w:rsidRPr="00863A26">
        <w:rPr>
          <w:rStyle w:val="StyleUnderline"/>
          <w:color w:val="000000" w:themeColor="text1"/>
          <w:highlight w:val="green"/>
        </w:rPr>
        <w:t>and something undeniably bad about</w:t>
      </w:r>
      <w:r w:rsidRPr="00863A26">
        <w:rPr>
          <w:rStyle w:val="StyleUnderline"/>
          <w:color w:val="000000" w:themeColor="text1"/>
        </w:rPr>
        <w:t xml:space="preserve"> the way </w:t>
      </w:r>
      <w:r w:rsidRPr="00863A26">
        <w:rPr>
          <w:rStyle w:val="StyleUnderline"/>
          <w:color w:val="000000" w:themeColor="text1"/>
          <w:highlight w:val="green"/>
        </w:rPr>
        <w:t>pain</w:t>
      </w:r>
      <w:r w:rsidRPr="00863A26">
        <w:rPr>
          <w:rStyle w:val="StyleUnderline"/>
          <w:color w:val="000000" w:themeColor="text1"/>
        </w:rPr>
        <w:t xml:space="preserve"> feels, and neither the goodness of pleasure nor the badness of pain seems to be exhausted by the further effects that these experiences might have.</w:t>
      </w:r>
      <w:r w:rsidRPr="00863A26">
        <w:rPr>
          <w:color w:val="000000" w:themeColor="text1"/>
        </w:rPr>
        <w:t xml:space="preserve"> “Pleasure” and “pain” are here understood inclusively, as encompassing anything hedonically positive and anything hedonically negative.2 </w:t>
      </w:r>
      <w:r w:rsidRPr="00863A26">
        <w:rPr>
          <w:rStyle w:val="StyleUnderline"/>
          <w:color w:val="000000" w:themeColor="text1"/>
        </w:rPr>
        <w:t xml:space="preserve">The special </w:t>
      </w:r>
      <w:r w:rsidRPr="00863A26">
        <w:rPr>
          <w:rStyle w:val="StyleUnderline"/>
          <w:color w:val="000000" w:themeColor="text1"/>
          <w:highlight w:val="green"/>
        </w:rPr>
        <w:t>value statuses of pleasure and pain are manifested in how we treat</w:t>
      </w:r>
      <w:r w:rsidRPr="00863A26">
        <w:rPr>
          <w:rStyle w:val="StyleUnderline"/>
          <w:color w:val="000000" w:themeColor="text1"/>
        </w:rPr>
        <w:t xml:space="preserve"> these </w:t>
      </w:r>
      <w:r w:rsidRPr="00863A26">
        <w:rPr>
          <w:rStyle w:val="StyleUnderline"/>
          <w:color w:val="000000" w:themeColor="text1"/>
          <w:highlight w:val="green"/>
        </w:rPr>
        <w:t>experiences in</w:t>
      </w:r>
      <w:r w:rsidRPr="00863A26">
        <w:rPr>
          <w:rStyle w:val="StyleUnderline"/>
          <w:color w:val="000000" w:themeColor="text1"/>
        </w:rPr>
        <w:t xml:space="preserve"> our </w:t>
      </w:r>
      <w:r w:rsidRPr="00863A26">
        <w:rPr>
          <w:rStyle w:val="StyleUnderline"/>
          <w:color w:val="000000" w:themeColor="text1"/>
          <w:highlight w:val="green"/>
        </w:rPr>
        <w:t>everyday reasoning</w:t>
      </w:r>
      <w:r w:rsidRPr="00863A26">
        <w:rPr>
          <w:rStyle w:val="StyleUnderline"/>
          <w:color w:val="000000" w:themeColor="text1"/>
        </w:rPr>
        <w:t xml:space="preserve"> about values</w:t>
      </w:r>
      <w:r w:rsidRPr="00863A26">
        <w:rPr>
          <w:b/>
          <w:color w:val="000000" w:themeColor="text1"/>
          <w:u w:val="single"/>
        </w:rPr>
        <w:t>.</w:t>
      </w:r>
      <w:r w:rsidRPr="00863A26">
        <w:rPr>
          <w:color w:val="000000" w:themeColor="text1"/>
        </w:rPr>
        <w:t xml:space="preserve"> If you tell me that you are heading for the convenience store, </w:t>
      </w:r>
      <w:r w:rsidRPr="00863A26">
        <w:rPr>
          <w:rStyle w:val="StyleUnderline"/>
          <w:color w:val="000000" w:themeColor="text1"/>
        </w:rPr>
        <w:t>I might ask: “What for?” This is a reasonable question, for when you go to the convenience store you usually do so</w:t>
      </w:r>
      <w:r w:rsidRPr="00863A26">
        <w:rPr>
          <w:color w:val="000000" w:themeColor="text1"/>
        </w:rPr>
        <w:t xml:space="preserve">, not merely for the sake of going to the convenience store, but </w:t>
      </w:r>
      <w:r w:rsidRPr="00863A26">
        <w:rPr>
          <w:rStyle w:val="StyleUnderline"/>
          <w:color w:val="000000" w:themeColor="text1"/>
        </w:rPr>
        <w:t>for the sake of achieving something further that you deem to be valuable</w:t>
      </w:r>
      <w:r w:rsidRPr="00863A26">
        <w:rPr>
          <w:b/>
          <w:color w:val="000000" w:themeColor="text1"/>
          <w:u w:val="single"/>
        </w:rPr>
        <w:t>.</w:t>
      </w:r>
      <w:r w:rsidRPr="00863A2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63A26">
        <w:rPr>
          <w:rStyle w:val="StyleUnderline"/>
          <w:color w:val="000000" w:themeColor="text1"/>
        </w:rPr>
        <w:t xml:space="preserve">If </w:t>
      </w:r>
      <w:proofErr w:type="gramStart"/>
      <w:r w:rsidRPr="00863A26">
        <w:rPr>
          <w:rStyle w:val="StyleUnderline"/>
          <w:color w:val="000000" w:themeColor="text1"/>
        </w:rPr>
        <w:t>I</w:t>
      </w:r>
      <w:proofErr w:type="gramEnd"/>
      <w:r w:rsidRPr="00863A26">
        <w:rPr>
          <w:rStyle w:val="StyleUnderline"/>
          <w:color w:val="000000" w:themeColor="text1"/>
        </w:rPr>
        <w:t xml:space="preserve"> then proceed by asking “But what is the pleasure of drinking the soda good for?” the discussion is likely to reach an awkward end. The reason is that the </w:t>
      </w:r>
      <w:r w:rsidRPr="00863A26">
        <w:rPr>
          <w:rStyle w:val="StyleUnderline"/>
          <w:color w:val="000000" w:themeColor="text1"/>
          <w:highlight w:val="green"/>
        </w:rPr>
        <w:t>pleasure is not good for anything further</w:t>
      </w:r>
      <w:r w:rsidRPr="00863A26">
        <w:rPr>
          <w:rStyle w:val="StyleUnderline"/>
          <w:color w:val="000000" w:themeColor="text1"/>
        </w:rPr>
        <w:t>; it is simply that for which going to the convenience store and buying the soda is good.</w:t>
      </w:r>
      <w:r w:rsidRPr="00863A26">
        <w:rPr>
          <w:color w:val="000000" w:themeColor="text1"/>
        </w:rPr>
        <w:t>3 As Aristotle observes</w:t>
      </w:r>
      <w:r w:rsidRPr="00863A26">
        <w:rPr>
          <w:b/>
          <w:color w:val="000000" w:themeColor="text1"/>
          <w:u w:val="single"/>
        </w:rPr>
        <w:t xml:space="preserve">: </w:t>
      </w:r>
      <w:r w:rsidRPr="00863A26">
        <w:rPr>
          <w:rStyle w:val="StyleUnderline"/>
          <w:color w:val="000000" w:themeColor="text1"/>
        </w:rPr>
        <w:t>“We never ask [a man] what his end is in being pleased, because we assume that pleasure is choice worthy in itself.”</w:t>
      </w:r>
      <w:r w:rsidRPr="00863A2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EEFC9FA" w14:textId="77777777" w:rsidR="00A116C2" w:rsidRPr="00863A26" w:rsidRDefault="00A116C2" w:rsidP="00A116C2">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 xml:space="preserve">Moreover, </w:t>
      </w:r>
      <w:r w:rsidRPr="00863A26">
        <w:rPr>
          <w:rFonts w:eastAsiaTheme="majorEastAsia"/>
          <w:b/>
          <w:bCs/>
          <w:i/>
          <w:color w:val="000000" w:themeColor="text1"/>
          <w:sz w:val="26"/>
          <w:szCs w:val="26"/>
        </w:rPr>
        <w:t>only</w:t>
      </w:r>
      <w:r w:rsidRPr="00863A2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02450B7" w14:textId="77777777" w:rsidR="00A116C2" w:rsidRPr="00863A26" w:rsidRDefault="00A116C2" w:rsidP="00A116C2">
      <w:pPr>
        <w:rPr>
          <w:color w:val="000000" w:themeColor="text1"/>
        </w:rPr>
      </w:pPr>
      <w:r w:rsidRPr="00863A26">
        <w:rPr>
          <w:b/>
          <w:color w:val="000000" w:themeColor="text1"/>
          <w:sz w:val="26"/>
        </w:rPr>
        <w:t>Moen 16</w:t>
      </w:r>
      <w:r w:rsidRPr="00863A26">
        <w:rPr>
          <w:color w:val="000000" w:themeColor="text1"/>
        </w:rPr>
        <w:t xml:space="preserve"> [Ole Martin Moen, Research Fellow in Philosophy at University of Oslo “An Argument for Hedonism” Journal of Value Inquiry (Springer), 50 (2) 2016: 267–281] SJDI</w:t>
      </w:r>
    </w:p>
    <w:p w14:paraId="4C394E9A" w14:textId="77777777" w:rsidR="00A116C2" w:rsidRPr="00863A26" w:rsidRDefault="00A116C2" w:rsidP="00A116C2">
      <w:pPr>
        <w:rPr>
          <w:color w:val="000000" w:themeColor="text1"/>
        </w:rPr>
      </w:pPr>
      <w:r w:rsidRPr="00863A26">
        <w:rPr>
          <w:color w:val="000000" w:themeColor="text1"/>
        </w:rPr>
        <w:lastRenderedPageBreak/>
        <w:t xml:space="preserve">I think several things should be said in response to Moore’s challenge to hedonists. First, </w:t>
      </w:r>
      <w:r w:rsidRPr="00863A2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863A26">
        <w:rPr>
          <w:color w:val="000000" w:themeColor="text1"/>
        </w:rPr>
        <w:t xml:space="preserve"> Possibly, this could be done through thought experiments analogous to those employed in the previous section. Second, </w:t>
      </w:r>
      <w:r w:rsidRPr="00863A26">
        <w:rPr>
          <w:b/>
          <w:color w:val="000000" w:themeColor="text1"/>
          <w:sz w:val="24"/>
          <w:u w:val="single"/>
        </w:rPr>
        <w:t xml:space="preserve">there is something peculiar about the list of </w:t>
      </w:r>
      <w:r w:rsidRPr="00863A26">
        <w:rPr>
          <w:b/>
          <w:color w:val="000000" w:themeColor="text1"/>
          <w:sz w:val="24"/>
          <w:highlight w:val="green"/>
          <w:u w:val="single"/>
        </w:rPr>
        <w:t xml:space="preserve">additional </w:t>
      </w:r>
      <w:r w:rsidRPr="00863A26">
        <w:rPr>
          <w:b/>
          <w:color w:val="000000" w:themeColor="text1"/>
          <w:sz w:val="24"/>
          <w:u w:val="single"/>
        </w:rPr>
        <w:t xml:space="preserve">intrinsic </w:t>
      </w:r>
      <w:r w:rsidRPr="00863A26">
        <w:rPr>
          <w:b/>
          <w:color w:val="000000" w:themeColor="text1"/>
          <w:sz w:val="24"/>
          <w:highlight w:val="green"/>
          <w:u w:val="single"/>
        </w:rPr>
        <w:t>values</w:t>
      </w:r>
      <w:r w:rsidRPr="00863A26">
        <w:rPr>
          <w:color w:val="000000" w:themeColor="text1"/>
        </w:rPr>
        <w:t xml:space="preserve"> that counts in hedonism’s favor</w:t>
      </w:r>
      <w:r w:rsidRPr="00863A26">
        <w:rPr>
          <w:b/>
          <w:color w:val="000000" w:themeColor="text1"/>
          <w:u w:val="single"/>
        </w:rPr>
        <w:t xml:space="preserve">: </w:t>
      </w:r>
      <w:r w:rsidRPr="00863A26">
        <w:rPr>
          <w:b/>
          <w:color w:val="000000" w:themeColor="text1"/>
          <w:sz w:val="24"/>
          <w:u w:val="single"/>
        </w:rPr>
        <w:t xml:space="preserve">the listed values </w:t>
      </w:r>
      <w:r w:rsidRPr="00863A26">
        <w:rPr>
          <w:b/>
          <w:color w:val="000000" w:themeColor="text1"/>
          <w:sz w:val="24"/>
          <w:highlight w:val="green"/>
          <w:u w:val="single"/>
        </w:rPr>
        <w:t xml:space="preserve">have a </w:t>
      </w:r>
      <w:r w:rsidRPr="00863A26">
        <w:rPr>
          <w:b/>
          <w:color w:val="000000" w:themeColor="text1"/>
          <w:sz w:val="24"/>
          <w:u w:val="single"/>
        </w:rPr>
        <w:t xml:space="preserve">strong </w:t>
      </w:r>
      <w:r w:rsidRPr="00863A26">
        <w:rPr>
          <w:b/>
          <w:color w:val="000000" w:themeColor="text1"/>
          <w:sz w:val="24"/>
          <w:highlight w:val="green"/>
          <w:u w:val="single"/>
        </w:rPr>
        <w:t>tendency to be</w:t>
      </w:r>
      <w:r w:rsidRPr="00863A26">
        <w:rPr>
          <w:b/>
          <w:color w:val="000000" w:themeColor="text1"/>
          <w:sz w:val="24"/>
          <w:u w:val="single"/>
        </w:rPr>
        <w:t xml:space="preserve"> well </w:t>
      </w:r>
      <w:r w:rsidRPr="00863A26">
        <w:rPr>
          <w:b/>
          <w:color w:val="000000" w:themeColor="text1"/>
          <w:sz w:val="24"/>
          <w:highlight w:val="green"/>
          <w:u w:val="single"/>
        </w:rPr>
        <w:t>explained as</w:t>
      </w:r>
      <w:r w:rsidRPr="00863A26">
        <w:rPr>
          <w:b/>
          <w:color w:val="000000" w:themeColor="text1"/>
          <w:sz w:val="24"/>
          <w:u w:val="single"/>
        </w:rPr>
        <w:t xml:space="preserve"> things </w:t>
      </w:r>
      <w:r w:rsidRPr="00863A26">
        <w:rPr>
          <w:b/>
          <w:color w:val="000000" w:themeColor="text1"/>
          <w:sz w:val="24"/>
          <w:highlight w:val="green"/>
          <w:u w:val="single"/>
        </w:rPr>
        <w:t>that help promote pleasure and avert pain</w:t>
      </w:r>
      <w:r w:rsidRPr="00863A26">
        <w:rPr>
          <w:b/>
          <w:color w:val="000000" w:themeColor="text1"/>
          <w:u w:val="single"/>
        </w:rPr>
        <w:t>.</w:t>
      </w:r>
      <w:r w:rsidRPr="00863A26">
        <w:rPr>
          <w:color w:val="000000" w:themeColor="text1"/>
        </w:rPr>
        <w:t xml:space="preserve"> To go through </w:t>
      </w:r>
      <w:proofErr w:type="spellStart"/>
      <w:r w:rsidRPr="00863A26">
        <w:rPr>
          <w:color w:val="000000" w:themeColor="text1"/>
        </w:rPr>
        <w:t>Frankena’s</w:t>
      </w:r>
      <w:proofErr w:type="spellEnd"/>
      <w:r w:rsidRPr="00863A2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863A26">
        <w:rPr>
          <w:color w:val="000000" w:themeColor="text1"/>
        </w:rPr>
        <w:t>Frankena</w:t>
      </w:r>
      <w:proofErr w:type="spellEnd"/>
      <w:r w:rsidRPr="00863A26">
        <w:rPr>
          <w:color w:val="000000" w:themeColor="text1"/>
        </w:rPr>
        <w:t xml:space="preserve"> himself as “pleasures and satisfactions.” The same is arguably true of beauty, harmony, and “proportion in objects contemplated,” </w:t>
      </w:r>
      <w:proofErr w:type="gramStart"/>
      <w:r w:rsidRPr="00863A26">
        <w:rPr>
          <w:color w:val="000000" w:themeColor="text1"/>
        </w:rPr>
        <w:t>and also</w:t>
      </w:r>
      <w:proofErr w:type="gramEnd"/>
      <w:r w:rsidRPr="00863A2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863A26">
        <w:rPr>
          <w:color w:val="000000" w:themeColor="text1"/>
        </w:rPr>
        <w:t>Frankena’s</w:t>
      </w:r>
      <w:proofErr w:type="spellEnd"/>
      <w:r w:rsidRPr="00863A26">
        <w:rPr>
          <w:color w:val="000000" w:themeColor="text1"/>
        </w:rPr>
        <w:t xml:space="preserve"> list, such as understanding, </w:t>
      </w:r>
      <w:r w:rsidRPr="00863A26">
        <w:rPr>
          <w:b/>
          <w:color w:val="000000" w:themeColor="text1"/>
          <w:sz w:val="24"/>
          <w:highlight w:val="green"/>
          <w:u w:val="single"/>
        </w:rPr>
        <w:t>wisdom, freedom</w:t>
      </w:r>
      <w:r w:rsidRPr="00863A26">
        <w:rPr>
          <w:b/>
          <w:color w:val="000000" w:themeColor="text1"/>
          <w:sz w:val="24"/>
          <w:u w:val="single"/>
        </w:rPr>
        <w:t xml:space="preserve">, peace, </w:t>
      </w:r>
      <w:r w:rsidRPr="00863A26">
        <w:rPr>
          <w:b/>
          <w:color w:val="000000" w:themeColor="text1"/>
          <w:sz w:val="24"/>
          <w:highlight w:val="green"/>
          <w:u w:val="single"/>
        </w:rPr>
        <w:t>and securit</w:t>
      </w:r>
      <w:r w:rsidRPr="00863A26">
        <w:rPr>
          <w:b/>
          <w:color w:val="000000" w:themeColor="text1"/>
          <w:sz w:val="24"/>
          <w:u w:val="single"/>
        </w:rPr>
        <w:t xml:space="preserve">y, although they are perhaps not themselves pleasurable, </w:t>
      </w:r>
      <w:r w:rsidRPr="00863A26">
        <w:rPr>
          <w:b/>
          <w:color w:val="000000" w:themeColor="text1"/>
          <w:sz w:val="24"/>
          <w:highlight w:val="green"/>
          <w:u w:val="single"/>
        </w:rPr>
        <w:t>are important means to achieve a happy life</w:t>
      </w:r>
      <w:r w:rsidRPr="00863A26">
        <w:rPr>
          <w:b/>
          <w:color w:val="000000" w:themeColor="text1"/>
          <w:sz w:val="24"/>
          <w:u w:val="single"/>
        </w:rPr>
        <w:t>, and as such, they are things that hedonists would value highly.</w:t>
      </w:r>
      <w:r w:rsidRPr="00863A26">
        <w:rPr>
          <w:color w:val="000000" w:themeColor="text1"/>
          <w:sz w:val="24"/>
        </w:rPr>
        <w:t xml:space="preserve"> </w:t>
      </w:r>
      <w:r w:rsidRPr="00863A2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863A26">
        <w:rPr>
          <w:b/>
          <w:color w:val="000000" w:themeColor="text1"/>
          <w:u w:val="single"/>
        </w:rPr>
        <w:t>.</w:t>
      </w:r>
      <w:r w:rsidRPr="00863A26">
        <w:rPr>
          <w:color w:val="000000" w:themeColor="text1"/>
        </w:rPr>
        <w:t xml:space="preserve"> To a very large extent, the intrinsic values suggested by pluralists tend to be hedonic instrumental values. Indeed, </w:t>
      </w:r>
      <w:proofErr w:type="gramStart"/>
      <w:r w:rsidRPr="00863A26">
        <w:rPr>
          <w:color w:val="000000" w:themeColor="text1"/>
        </w:rPr>
        <w:t>pluralists’</w:t>
      </w:r>
      <w:proofErr w:type="gramEnd"/>
      <w:r w:rsidRPr="00863A2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863A26">
        <w:rPr>
          <w:color w:val="000000" w:themeColor="text1"/>
        </w:rPr>
        <w:t>i</w:t>
      </w:r>
      <w:proofErr w:type="spellEnd"/>
      <w:r w:rsidRPr="00863A2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863A26">
        <w:rPr>
          <w:b/>
          <w:color w:val="000000" w:themeColor="text1"/>
          <w:sz w:val="24"/>
          <w:u w:val="single"/>
        </w:rPr>
        <w:t>the suggested non-hedonic intrinsic values are potentially explainable by appeal to just pleasure and pain</w:t>
      </w:r>
      <w:r w:rsidRPr="00863A26">
        <w:rPr>
          <w:color w:val="000000" w:themeColor="text1"/>
        </w:rPr>
        <w:t xml:space="preserve"> (which, following my argument in the previous chapter, we should accept as intrinsically valuable and </w:t>
      </w:r>
      <w:proofErr w:type="spellStart"/>
      <w:r w:rsidRPr="00863A26">
        <w:rPr>
          <w:color w:val="000000" w:themeColor="text1"/>
        </w:rPr>
        <w:t>disvaluable</w:t>
      </w:r>
      <w:proofErr w:type="spellEnd"/>
      <w:r w:rsidRPr="00863A26">
        <w:rPr>
          <w:color w:val="000000" w:themeColor="text1"/>
        </w:rPr>
        <w:t xml:space="preserve">), </w:t>
      </w:r>
      <w:r w:rsidRPr="00863A26">
        <w:rPr>
          <w:b/>
          <w:color w:val="000000" w:themeColor="text1"/>
          <w:sz w:val="24"/>
          <w:u w:val="single"/>
        </w:rPr>
        <w:t>then—by appeal to Occam’s razor—</w:t>
      </w:r>
      <w:r w:rsidRPr="00863A26">
        <w:rPr>
          <w:b/>
          <w:color w:val="000000" w:themeColor="text1"/>
          <w:sz w:val="24"/>
          <w:highlight w:val="green"/>
          <w:u w:val="single"/>
        </w:rPr>
        <w:t>we have</w:t>
      </w:r>
      <w:r w:rsidRPr="00863A26">
        <w:rPr>
          <w:b/>
          <w:color w:val="000000" w:themeColor="text1"/>
          <w:sz w:val="24"/>
          <w:u w:val="single"/>
        </w:rPr>
        <w:t xml:space="preserve"> at least </w:t>
      </w:r>
      <w:r w:rsidRPr="00863A26">
        <w:rPr>
          <w:b/>
          <w:color w:val="000000" w:themeColor="text1"/>
          <w:sz w:val="24"/>
          <w:highlight w:val="green"/>
          <w:u w:val="single"/>
        </w:rPr>
        <w:t>a pro tanto reason to resist</w:t>
      </w:r>
      <w:r w:rsidRPr="00863A26">
        <w:rPr>
          <w:b/>
          <w:color w:val="000000" w:themeColor="text1"/>
          <w:sz w:val="24"/>
          <w:u w:val="single"/>
        </w:rPr>
        <w:t xml:space="preserve"> the introduction of </w:t>
      </w:r>
      <w:r w:rsidRPr="00863A26">
        <w:rPr>
          <w:b/>
          <w:color w:val="000000" w:themeColor="text1"/>
          <w:sz w:val="24"/>
          <w:highlight w:val="green"/>
          <w:u w:val="single"/>
        </w:rPr>
        <w:t>any further intrinsic values</w:t>
      </w:r>
      <w:r w:rsidRPr="00863A2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863A26">
        <w:rPr>
          <w:color w:val="000000" w:themeColor="text1"/>
          <w:sz w:val="24"/>
        </w:rPr>
        <w:t xml:space="preserve"> </w:t>
      </w:r>
      <w:r w:rsidRPr="00863A26">
        <w:rPr>
          <w:b/>
          <w:color w:val="000000" w:themeColor="text1"/>
          <w:sz w:val="24"/>
          <w:u w:val="single"/>
        </w:rPr>
        <w:t xml:space="preserve">The fact that suggested non-hedonic intrinsic values tend to be hedonistic instrumental values does not, however, count in favor of hedonism solely in virtue of being most elegantly </w:t>
      </w:r>
      <w:r w:rsidRPr="00863A26">
        <w:rPr>
          <w:b/>
          <w:color w:val="000000" w:themeColor="text1"/>
          <w:sz w:val="24"/>
          <w:u w:val="single"/>
        </w:rPr>
        <w:lastRenderedPageBreak/>
        <w:t>explained by hedonism; it also does so in virtue of creating an explanatory challenge for pluralists</w:t>
      </w:r>
      <w:r w:rsidRPr="00863A26">
        <w:rPr>
          <w:b/>
          <w:color w:val="000000" w:themeColor="text1"/>
          <w:u w:val="single"/>
        </w:rPr>
        <w:t>.</w:t>
      </w:r>
      <w:r w:rsidRPr="00863A26">
        <w:rPr>
          <w:color w:val="000000" w:themeColor="text1"/>
        </w:rPr>
        <w:t xml:space="preserve"> The challenge can be phrased as the following question: </w:t>
      </w:r>
      <w:r w:rsidRPr="00863A26">
        <w:rPr>
          <w:b/>
          <w:color w:val="000000" w:themeColor="text1"/>
          <w:sz w:val="24"/>
          <w:u w:val="single"/>
        </w:rPr>
        <w:t xml:space="preserve">If the non-hedonic values suggested by pluralists are truly intrinsic </w:t>
      </w:r>
      <w:proofErr w:type="gramStart"/>
      <w:r w:rsidRPr="00863A26">
        <w:rPr>
          <w:b/>
          <w:color w:val="000000" w:themeColor="text1"/>
          <w:sz w:val="24"/>
          <w:u w:val="single"/>
        </w:rPr>
        <w:t>values in their own right, then</w:t>
      </w:r>
      <w:proofErr w:type="gramEnd"/>
      <w:r w:rsidRPr="00863A26">
        <w:rPr>
          <w:b/>
          <w:color w:val="000000" w:themeColor="text1"/>
          <w:sz w:val="24"/>
          <w:u w:val="single"/>
        </w:rPr>
        <w:t xml:space="preserve"> why do they tend to point toward pleasure and away from pain?</w:t>
      </w:r>
      <w:r w:rsidRPr="00863A26">
        <w:rPr>
          <w:color w:val="000000" w:themeColor="text1"/>
        </w:rPr>
        <w:t>27</w:t>
      </w:r>
    </w:p>
    <w:p w14:paraId="4D8946C8" w14:textId="77777777" w:rsidR="00A116C2" w:rsidRPr="00863A26" w:rsidRDefault="00A116C2" w:rsidP="00A116C2">
      <w:pPr>
        <w:keepNext/>
        <w:keepLines/>
        <w:spacing w:before="40"/>
        <w:outlineLvl w:val="3"/>
        <w:rPr>
          <w:rFonts w:eastAsia="Yu Gothic Light"/>
          <w:b/>
          <w:bCs/>
          <w:color w:val="000000" w:themeColor="text1"/>
          <w:sz w:val="24"/>
        </w:rPr>
      </w:pPr>
      <w:r w:rsidRPr="00863A26">
        <w:rPr>
          <w:rFonts w:eastAsia="Yu Gothic Light"/>
          <w:b/>
          <w:bCs/>
          <w:color w:val="000000" w:themeColor="text1"/>
          <w:sz w:val="26"/>
          <w:szCs w:val="26"/>
        </w:rPr>
        <w:t>Moral uncertainty means preventing extinction should be our highest priority.</w:t>
      </w:r>
      <w:r w:rsidRPr="00863A26">
        <w:rPr>
          <w:rFonts w:eastAsia="Yu Gothic Light"/>
          <w:b/>
          <w:bCs/>
          <w:color w:val="000000" w:themeColor="text1"/>
          <w:szCs w:val="26"/>
        </w:rPr>
        <w:br/>
      </w:r>
      <w:r w:rsidRPr="00863A26">
        <w:rPr>
          <w:rFonts w:eastAsia="Yu Mincho"/>
          <w:b/>
          <w:color w:val="000000" w:themeColor="text1"/>
          <w:sz w:val="26"/>
        </w:rPr>
        <w:t>Bostrom 12</w:t>
      </w:r>
      <w:r w:rsidRPr="00863A26">
        <w:rPr>
          <w:rFonts w:eastAsia="Yu Mincho"/>
          <w:color w:val="000000" w:themeColor="text1"/>
          <w:szCs w:val="22"/>
        </w:rPr>
        <w:t xml:space="preserve"> [Nick Bostrom. Faculty of Philosophy &amp; Oxford Martin School University of Oxford. “Existential Risk Prevention as Global Priority.” Global Policy (2012)]</w:t>
      </w:r>
      <w:r w:rsidRPr="00863A26">
        <w:rPr>
          <w:rFonts w:eastAsia="Yu Mincho"/>
          <w:color w:val="000000" w:themeColor="text1"/>
          <w:szCs w:val="22"/>
        </w:rPr>
        <w:br/>
      </w:r>
      <w:r w:rsidRPr="00863A26">
        <w:rPr>
          <w:rFonts w:eastAsia="Yu Mincho"/>
          <w:color w:val="000000" w:themeColor="text1"/>
        </w:rPr>
        <w:t>These reflections on</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moral uncertainty suggest </w:t>
      </w:r>
      <w:r w:rsidRPr="00863A2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863A26">
        <w:rPr>
          <w:rFonts w:eastAsia="Yu Mincho"/>
          <w:color w:val="000000" w:themeColor="text1"/>
        </w:rPr>
        <w:t>elaborate.¶</w:t>
      </w:r>
      <w:proofErr w:type="gramEnd"/>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Our present</w:t>
      </w:r>
      <w:r w:rsidRPr="00863A26">
        <w:rPr>
          <w:rFonts w:eastAsia="Yu Mincho"/>
          <w:b/>
          <w:color w:val="000000" w:themeColor="text1"/>
          <w:sz w:val="24"/>
          <w:u w:val="single"/>
        </w:rPr>
        <w:t xml:space="preserve"> understanding of </w:t>
      </w:r>
      <w:r w:rsidRPr="00863A26">
        <w:rPr>
          <w:rFonts w:eastAsia="Yu Mincho"/>
          <w:b/>
          <w:color w:val="000000" w:themeColor="text1"/>
          <w:sz w:val="24"/>
          <w:highlight w:val="green"/>
          <w:u w:val="single"/>
        </w:rPr>
        <w:t xml:space="preserve">axiology might </w:t>
      </w:r>
      <w:r w:rsidRPr="00863A26">
        <w:rPr>
          <w:rFonts w:eastAsia="Yu Mincho"/>
          <w:color w:val="000000" w:themeColor="text1"/>
        </w:rPr>
        <w:t>well</w:t>
      </w:r>
      <w:r w:rsidRPr="00863A26">
        <w:rPr>
          <w:rFonts w:eastAsia="Yu Mincho"/>
          <w:b/>
          <w:color w:val="000000" w:themeColor="text1"/>
          <w:sz w:val="24"/>
          <w:highlight w:val="green"/>
          <w:u w:val="single"/>
        </w:rPr>
        <w:t xml:space="preserve"> be confused. </w:t>
      </w:r>
      <w:r w:rsidRPr="00863A26">
        <w:rPr>
          <w:rFonts w:eastAsia="Yu Mincho"/>
          <w:b/>
          <w:color w:val="000000" w:themeColor="text1"/>
          <w:sz w:val="24"/>
          <w:u w:val="single"/>
        </w:rPr>
        <w:t xml:space="preserve">We may not </w:t>
      </w:r>
      <w:r w:rsidRPr="00863A26">
        <w:rPr>
          <w:rFonts w:eastAsia="Yu Mincho"/>
          <w:color w:val="000000" w:themeColor="text1"/>
        </w:rPr>
        <w:t>now</w:t>
      </w:r>
      <w:r w:rsidRPr="00863A26">
        <w:rPr>
          <w:rFonts w:eastAsia="Yu Mincho"/>
          <w:b/>
          <w:color w:val="000000" w:themeColor="text1"/>
          <w:sz w:val="24"/>
          <w:u w:val="single"/>
        </w:rPr>
        <w:t xml:space="preserve"> </w:t>
      </w:r>
      <w:r w:rsidRPr="00863A26">
        <w:rPr>
          <w:rFonts w:eastAsia="Yu Mincho"/>
          <w:color w:val="000000" w:themeColor="text1"/>
        </w:rPr>
        <w:t>know — at least not in concrete detail — what outcomes would count as a big win for humanity; we might not even yet</w:t>
      </w:r>
      <w:r w:rsidRPr="00863A26">
        <w:rPr>
          <w:rFonts w:eastAsia="Yu Mincho"/>
          <w:b/>
          <w:color w:val="000000" w:themeColor="text1"/>
          <w:sz w:val="24"/>
          <w:u w:val="single"/>
        </w:rPr>
        <w:t xml:space="preserve"> be able to imagine the best ends </w:t>
      </w:r>
      <w:r w:rsidRPr="00863A26">
        <w:rPr>
          <w:rFonts w:eastAsia="Yu Mincho"/>
          <w:color w:val="000000" w:themeColor="text1"/>
        </w:rPr>
        <w:t>of our journey.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If we are </w:t>
      </w:r>
      <w:r w:rsidRPr="00863A26">
        <w:rPr>
          <w:rFonts w:eastAsia="Yu Mincho"/>
          <w:color w:val="000000" w:themeColor="text1"/>
        </w:rPr>
        <w:t>indeed</w:t>
      </w:r>
      <w:r w:rsidRPr="00863A26">
        <w:rPr>
          <w:rFonts w:eastAsia="Yu Mincho"/>
          <w:b/>
          <w:color w:val="000000" w:themeColor="text1"/>
          <w:sz w:val="24"/>
          <w:u w:val="single"/>
        </w:rPr>
        <w:t xml:space="preserve"> </w:t>
      </w:r>
      <w:r w:rsidRPr="00863A26">
        <w:rPr>
          <w:rFonts w:eastAsia="Yu Mincho"/>
          <w:color w:val="000000" w:themeColor="text1"/>
        </w:rPr>
        <w:t>profoundly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uncertain </w:t>
      </w:r>
      <w:r w:rsidRPr="00863A26">
        <w:rPr>
          <w:rFonts w:eastAsia="Yu Mincho"/>
          <w:color w:val="000000" w:themeColor="text1"/>
        </w:rPr>
        <w:t>about our ultimate aims,</w:t>
      </w:r>
      <w:r w:rsidRPr="00863A26">
        <w:rPr>
          <w:rFonts w:eastAsia="Yu Mincho"/>
          <w:b/>
          <w:color w:val="000000" w:themeColor="text1"/>
          <w:sz w:val="24"/>
          <w:u w:val="single"/>
        </w:rPr>
        <w:t xml:space="preserve"> </w:t>
      </w:r>
      <w:r w:rsidRPr="00863A26">
        <w:rPr>
          <w:rFonts w:eastAsia="Yu Mincho"/>
          <w:color w:val="000000" w:themeColor="text1"/>
        </w:rPr>
        <w:t>then we should recognize that</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there is a great</w:t>
      </w:r>
      <w:r w:rsidRPr="00863A26">
        <w:rPr>
          <w:rFonts w:eastAsia="Yu Mincho"/>
          <w:b/>
          <w:color w:val="000000" w:themeColor="text1"/>
          <w:sz w:val="24"/>
          <w:u w:val="single"/>
        </w:rPr>
        <w:t xml:space="preserve"> </w:t>
      </w:r>
      <w:r w:rsidRPr="00863A26">
        <w:rPr>
          <w:rFonts w:eastAsia="Yu Mincho"/>
          <w:color w:val="000000" w:themeColor="text1"/>
        </w:rPr>
        <w:t>option</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value in preserving </w:t>
      </w:r>
      <w:r w:rsidRPr="00863A26">
        <w:rPr>
          <w:rFonts w:eastAsia="Yu Mincho"/>
          <w:color w:val="000000" w:themeColor="text1"/>
        </w:rPr>
        <w:t>— and ideally improving —</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our ability to recognize value and</w:t>
      </w:r>
      <w:r w:rsidRPr="00863A26">
        <w:rPr>
          <w:rFonts w:eastAsia="Yu Mincho"/>
          <w:color w:val="000000" w:themeColor="text1"/>
          <w:highlight w:val="green"/>
        </w:rPr>
        <w:t xml:space="preserve"> </w:t>
      </w:r>
      <w:r w:rsidRPr="00863A26">
        <w:rPr>
          <w:rFonts w:eastAsia="Yu Mincho"/>
          <w:color w:val="000000" w:themeColor="text1"/>
        </w:rPr>
        <w:t xml:space="preserve">to </w:t>
      </w:r>
      <w:r w:rsidRPr="00863A26">
        <w:rPr>
          <w:rFonts w:eastAsia="Yu Mincho"/>
          <w:b/>
          <w:color w:val="000000" w:themeColor="text1"/>
          <w:sz w:val="24"/>
          <w:highlight w:val="green"/>
          <w:u w:val="single"/>
        </w:rPr>
        <w:t xml:space="preserve">steer the future accordingly. Ensuring </w:t>
      </w:r>
      <w:r w:rsidRPr="00863A26">
        <w:rPr>
          <w:rFonts w:eastAsia="Yu Mincho"/>
          <w:color w:val="000000" w:themeColor="text1"/>
        </w:rPr>
        <w:t>that</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there will be a future </w:t>
      </w:r>
      <w:r w:rsidRPr="00863A26">
        <w:rPr>
          <w:rFonts w:eastAsia="Yu Mincho"/>
          <w:color w:val="000000" w:themeColor="text1"/>
        </w:rPr>
        <w:t>version of</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humanity </w:t>
      </w:r>
      <w:r w:rsidRPr="00863A26">
        <w:rPr>
          <w:rFonts w:eastAsia="Yu Mincho"/>
          <w:color w:val="000000" w:themeColor="text1"/>
        </w:rPr>
        <w:t>with great powers and a propensity to use them wisely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is </w:t>
      </w:r>
      <w:r w:rsidRPr="00863A26">
        <w:rPr>
          <w:rFonts w:eastAsia="Yu Mincho"/>
          <w:color w:val="000000" w:themeColor="text1"/>
        </w:rPr>
        <w:t>plausibly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the best way </w:t>
      </w:r>
      <w:r w:rsidRPr="00863A26">
        <w:rPr>
          <w:rFonts w:eastAsia="Yu Mincho"/>
          <w:color w:val="000000" w:themeColor="text1"/>
        </w:rPr>
        <w:t>available to us</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to increase </w:t>
      </w:r>
      <w:r w:rsidRPr="00863A26">
        <w:rPr>
          <w:rFonts w:eastAsia="Yu Mincho"/>
          <w:b/>
          <w:color w:val="000000" w:themeColor="text1"/>
          <w:sz w:val="24"/>
          <w:u w:val="single"/>
        </w:rPr>
        <w:t xml:space="preserve">the probability that the </w:t>
      </w:r>
      <w:r w:rsidRPr="00863A26">
        <w:rPr>
          <w:rFonts w:eastAsia="Yu Mincho"/>
          <w:b/>
          <w:color w:val="000000" w:themeColor="text1"/>
          <w:sz w:val="24"/>
          <w:highlight w:val="green"/>
          <w:u w:val="single"/>
        </w:rPr>
        <w:t xml:space="preserve">future </w:t>
      </w:r>
      <w:r w:rsidRPr="00863A26">
        <w:rPr>
          <w:rFonts w:eastAsia="Yu Mincho"/>
          <w:b/>
          <w:color w:val="000000" w:themeColor="text1"/>
          <w:sz w:val="24"/>
          <w:u w:val="single"/>
        </w:rPr>
        <w:t xml:space="preserve">will contain </w:t>
      </w:r>
      <w:r w:rsidRPr="00863A26">
        <w:rPr>
          <w:rFonts w:eastAsia="Yu Mincho"/>
          <w:color w:val="000000" w:themeColor="text1"/>
        </w:rPr>
        <w:t>a lot of</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value. </w:t>
      </w:r>
      <w:r w:rsidRPr="00863A26">
        <w:rPr>
          <w:rFonts w:eastAsia="Yu Mincho"/>
          <w:color w:val="000000" w:themeColor="text1"/>
        </w:rPr>
        <w:t>To do this, we must prevent any existential catastrophe</w:t>
      </w:r>
      <w:r w:rsidRPr="00863A26">
        <w:rPr>
          <w:rFonts w:eastAsia="Yu Mincho"/>
          <w:color w:val="000000" w:themeColor="text1"/>
          <w:sz w:val="24"/>
        </w:rPr>
        <w:t>.</w:t>
      </w:r>
    </w:p>
    <w:p w14:paraId="266D4285" w14:textId="77777777" w:rsidR="00A116C2" w:rsidRPr="00863A26" w:rsidRDefault="00A116C2" w:rsidP="00A116C2">
      <w:pPr>
        <w:keepNext/>
        <w:keepLines/>
        <w:spacing w:before="40"/>
        <w:outlineLvl w:val="3"/>
        <w:rPr>
          <w:rFonts w:eastAsiaTheme="majorEastAsia"/>
          <w:b/>
          <w:bCs/>
          <w:color w:val="000000" w:themeColor="text1"/>
          <w:sz w:val="26"/>
          <w:szCs w:val="26"/>
        </w:rPr>
      </w:pPr>
      <w:r w:rsidRPr="00863A26">
        <w:rPr>
          <w:rFonts w:eastAsiaTheme="majorEastAsia"/>
          <w:b/>
          <w:bCs/>
          <w:color w:val="000000" w:themeColor="text1"/>
          <w:sz w:val="26"/>
          <w:szCs w:val="26"/>
        </w:rPr>
        <w:t>Reducing the risk of extinction is always priority number one. </w:t>
      </w:r>
      <w:r w:rsidRPr="00863A26">
        <w:rPr>
          <w:rFonts w:eastAsiaTheme="majorEastAsia"/>
          <w:b/>
          <w:bCs/>
          <w:color w:val="000000" w:themeColor="text1"/>
          <w:sz w:val="26"/>
          <w:szCs w:val="26"/>
        </w:rPr>
        <w:br/>
      </w:r>
      <w:r w:rsidRPr="00863A26">
        <w:rPr>
          <w:b/>
          <w:color w:val="000000" w:themeColor="text1"/>
          <w:sz w:val="26"/>
          <w:szCs w:val="26"/>
        </w:rPr>
        <w:t>Bostrom 12</w:t>
      </w:r>
      <w:r w:rsidRPr="00863A26">
        <w:rPr>
          <w:color w:val="000000" w:themeColor="text1"/>
        </w:rPr>
        <w:t xml:space="preserve"> [Faculty of Philosophy and Oxford Martin School, University of Oxford.], Existential Risk Prevention as Global Priority.  Forthcoming book (Global Policy). MP. http://www.existenti...org/concept.pdf</w:t>
      </w:r>
      <w:r w:rsidRPr="00863A26">
        <w:rPr>
          <w:rFonts w:eastAsiaTheme="majorEastAsia"/>
          <w:b/>
          <w:bCs/>
          <w:color w:val="000000" w:themeColor="text1"/>
          <w:sz w:val="26"/>
          <w:szCs w:val="26"/>
        </w:rPr>
        <w:br/>
      </w:r>
      <w:r w:rsidRPr="00863A26">
        <w:rPr>
          <w:color w:val="000000" w:themeColor="text1"/>
        </w:rPr>
        <w:t>Even if we use the most conservative of these estimates, which entirely ignores the   possibility of space colonization and software minds,</w:t>
      </w:r>
      <w:r w:rsidRPr="00863A26">
        <w:rPr>
          <w:color w:val="000000" w:themeColor="text1"/>
          <w:sz w:val="26"/>
          <w:szCs w:val="26"/>
        </w:rPr>
        <w:t xml:space="preserve"> </w:t>
      </w:r>
      <w:r w:rsidRPr="00863A26">
        <w:rPr>
          <w:b/>
          <w:bCs/>
          <w:color w:val="000000" w:themeColor="text1"/>
          <w:sz w:val="24"/>
          <w:u w:val="single"/>
        </w:rPr>
        <w:t xml:space="preserve">we find that the expected loss of an </w:t>
      </w:r>
      <w:r w:rsidRPr="00863A26">
        <w:rPr>
          <w:b/>
          <w:bCs/>
          <w:color w:val="000000" w:themeColor="text1"/>
          <w:sz w:val="24"/>
          <w:highlight w:val="green"/>
          <w:u w:val="single"/>
        </w:rPr>
        <w:t>existential   catastrophe is greater than</w:t>
      </w:r>
      <w:r w:rsidRPr="00863A26">
        <w:rPr>
          <w:b/>
          <w:bCs/>
          <w:color w:val="000000" w:themeColor="text1"/>
          <w:sz w:val="24"/>
          <w:u w:val="single"/>
        </w:rPr>
        <w:t xml:space="preserve"> the value of </w:t>
      </w:r>
      <w:r w:rsidRPr="00863A26">
        <w:rPr>
          <w:b/>
          <w:bCs/>
          <w:color w:val="000000" w:themeColor="text1"/>
          <w:sz w:val="24"/>
          <w:highlight w:val="green"/>
          <w:u w:val="single"/>
        </w:rPr>
        <w:t>10^16 human lives</w:t>
      </w:r>
      <w:r w:rsidRPr="00863A26">
        <w:rPr>
          <w:color w:val="000000" w:themeColor="text1"/>
          <w:sz w:val="24"/>
          <w:highlight w:val="green"/>
        </w:rPr>
        <w:t>.</w:t>
      </w:r>
      <w:r w:rsidRPr="00863A26">
        <w:rPr>
          <w:color w:val="000000" w:themeColor="text1"/>
          <w:sz w:val="24"/>
        </w:rPr>
        <w:t xml:space="preserve">  </w:t>
      </w:r>
      <w:r w:rsidRPr="00863A26">
        <w:rPr>
          <w:b/>
          <w:bCs/>
          <w:color w:val="000000" w:themeColor="text1"/>
          <w:sz w:val="24"/>
          <w:u w:val="single"/>
        </w:rPr>
        <w:t xml:space="preserve">This implies that </w:t>
      </w:r>
      <w:r w:rsidRPr="00863A26">
        <w:rPr>
          <w:b/>
          <w:bCs/>
          <w:color w:val="000000" w:themeColor="text1"/>
          <w:sz w:val="24"/>
          <w:highlight w:val="green"/>
          <w:u w:val="single"/>
        </w:rPr>
        <w:t xml:space="preserve">the </w:t>
      </w:r>
      <w:r w:rsidRPr="00863A26">
        <w:rPr>
          <w:b/>
          <w:bCs/>
          <w:color w:val="000000" w:themeColor="text1"/>
          <w:sz w:val="24"/>
          <w:u w:val="single"/>
        </w:rPr>
        <w:t xml:space="preserve">expected </w:t>
      </w:r>
      <w:r w:rsidRPr="00863A26">
        <w:rPr>
          <w:b/>
          <w:bCs/>
          <w:color w:val="000000" w:themeColor="text1"/>
          <w:sz w:val="24"/>
          <w:highlight w:val="green"/>
          <w:u w:val="single"/>
        </w:rPr>
        <w:t xml:space="preserve">value of   reducing existential risk by </w:t>
      </w:r>
      <w:r w:rsidRPr="00863A26">
        <w:rPr>
          <w:b/>
          <w:bCs/>
          <w:color w:val="000000" w:themeColor="text1"/>
          <w:sz w:val="24"/>
          <w:u w:val="single"/>
        </w:rPr>
        <w:t xml:space="preserve">a mere </w:t>
      </w:r>
      <w:r w:rsidRPr="00863A26">
        <w:rPr>
          <w:b/>
          <w:bCs/>
          <w:color w:val="000000" w:themeColor="text1"/>
          <w:sz w:val="24"/>
          <w:highlight w:val="green"/>
          <w:u w:val="single"/>
        </w:rPr>
        <w:t>one millionth of one percentage point is</w:t>
      </w:r>
      <w:r w:rsidRPr="00863A26">
        <w:rPr>
          <w:b/>
          <w:bCs/>
          <w:color w:val="000000" w:themeColor="text1"/>
          <w:sz w:val="24"/>
          <w:u w:val="single"/>
        </w:rPr>
        <w:t xml:space="preserve"> at least </w:t>
      </w:r>
      <w:r w:rsidRPr="00863A26">
        <w:rPr>
          <w:b/>
          <w:bCs/>
          <w:color w:val="000000" w:themeColor="text1"/>
          <w:sz w:val="24"/>
          <w:highlight w:val="green"/>
          <w:u w:val="single"/>
        </w:rPr>
        <w:t>a hundred times the   value of a million human lives</w:t>
      </w:r>
      <w:r w:rsidRPr="00863A26">
        <w:rPr>
          <w:b/>
          <w:bCs/>
          <w:color w:val="000000" w:themeColor="text1"/>
          <w:sz w:val="24"/>
          <w:u w:val="single"/>
        </w:rPr>
        <w:t>.</w:t>
      </w:r>
      <w:r w:rsidRPr="00863A26">
        <w:rPr>
          <w:color w:val="000000" w:themeColor="text1"/>
          <w:sz w:val="24"/>
        </w:rPr>
        <w:t> </w:t>
      </w:r>
      <w:r w:rsidRPr="00863A26">
        <w:rPr>
          <w:color w:val="000000" w:themeColor="text1"/>
          <w:sz w:val="26"/>
          <w:szCs w:val="26"/>
        </w:rPr>
        <w:t xml:space="preserve"> </w:t>
      </w:r>
      <w:r w:rsidRPr="00863A26">
        <w:rPr>
          <w:color w:val="000000" w:themeColor="text1"/>
        </w:rPr>
        <w:t xml:space="preserve">The more technologically comprehensive estimate of </w:t>
      </w:r>
      <w:proofErr w:type="gramStart"/>
      <w:r w:rsidRPr="00863A26">
        <w:rPr>
          <w:color w:val="000000" w:themeColor="text1"/>
        </w:rPr>
        <w:t>10  54</w:t>
      </w:r>
      <w:proofErr w:type="gramEnd"/>
      <w:r w:rsidRPr="00863A26">
        <w:rPr>
          <w:color w:val="000000" w:themeColor="text1"/>
        </w:rPr>
        <w:t xml:space="preserve"> </w:t>
      </w:r>
      <w:proofErr w:type="spellStart"/>
      <w:r w:rsidRPr="00863A26">
        <w:rPr>
          <w:color w:val="000000" w:themeColor="text1"/>
        </w:rPr>
        <w:t>humanbrain</w:t>
      </w:r>
      <w:proofErr w:type="spellEnd"/>
      <w:r w:rsidRPr="00863A2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863A26">
        <w:rPr>
          <w:b/>
          <w:bCs/>
          <w:color w:val="000000" w:themeColor="text1"/>
          <w:sz w:val="24"/>
          <w:u w:val="single" w:color="1E1E1E"/>
        </w:rPr>
        <w:t xml:space="preserve">One might consequently argue that </w:t>
      </w:r>
      <w:r w:rsidRPr="00863A26">
        <w:rPr>
          <w:b/>
          <w:bCs/>
          <w:color w:val="000000" w:themeColor="text1"/>
          <w:sz w:val="24"/>
          <w:highlight w:val="green"/>
          <w:u w:val="single" w:color="1E1E1E"/>
        </w:rPr>
        <w:t>even the tiniest reduction of existential risk has a</w:t>
      </w:r>
      <w:r w:rsidRPr="00863A26">
        <w:rPr>
          <w:b/>
          <w:bCs/>
          <w:color w:val="000000" w:themeColor="text1"/>
          <w:sz w:val="24"/>
          <w:u w:val="single" w:color="1E1E1E"/>
        </w:rPr>
        <w:t xml:space="preserve">n   expected </w:t>
      </w:r>
      <w:r w:rsidRPr="00863A26">
        <w:rPr>
          <w:b/>
          <w:bCs/>
          <w:color w:val="000000" w:themeColor="text1"/>
          <w:sz w:val="24"/>
          <w:highlight w:val="green"/>
          <w:u w:val="single" w:color="1E1E1E"/>
        </w:rPr>
        <w:t>value greater than</w:t>
      </w:r>
      <w:r w:rsidRPr="00863A26">
        <w:rPr>
          <w:b/>
          <w:bCs/>
          <w:color w:val="000000" w:themeColor="text1"/>
          <w:sz w:val="24"/>
          <w:u w:val="single" w:color="1E1E1E"/>
        </w:rPr>
        <w:t xml:space="preserve"> that of</w:t>
      </w:r>
      <w:r w:rsidRPr="00863A26">
        <w:rPr>
          <w:b/>
          <w:bCs/>
          <w:color w:val="000000" w:themeColor="text1"/>
          <w:sz w:val="24"/>
          <w:highlight w:val="green"/>
          <w:u w:val="single" w:color="1E1E1E"/>
        </w:rPr>
        <w:t xml:space="preserve"> the definite provision of </w:t>
      </w:r>
      <w:r w:rsidRPr="00863A26">
        <w:rPr>
          <w:b/>
          <w:bCs/>
          <w:color w:val="000000" w:themeColor="text1"/>
          <w:sz w:val="24"/>
          <w:u w:val="single" w:color="1E1E1E"/>
        </w:rPr>
        <w:t xml:space="preserve">any ordinary good, such as the direct   benefit of </w:t>
      </w:r>
      <w:r w:rsidRPr="00863A26">
        <w:rPr>
          <w:b/>
          <w:bCs/>
          <w:color w:val="000000" w:themeColor="text1"/>
          <w:sz w:val="24"/>
          <w:highlight w:val="green"/>
          <w:u w:val="single" w:color="1E1E1E"/>
        </w:rPr>
        <w:t>saving 1 billion lives</w:t>
      </w:r>
      <w:r w:rsidRPr="00863A26">
        <w:rPr>
          <w:b/>
          <w:bCs/>
          <w:color w:val="000000" w:themeColor="text1"/>
          <w:sz w:val="26"/>
          <w:szCs w:val="26"/>
          <w:highlight w:val="green"/>
          <w:u w:val="single" w:color="1E1E1E"/>
        </w:rPr>
        <w:t>.</w:t>
      </w:r>
      <w:r w:rsidRPr="00863A26">
        <w:rPr>
          <w:color w:val="000000" w:themeColor="text1"/>
          <w:sz w:val="26"/>
          <w:szCs w:val="26"/>
          <w:u w:color="1E1E1E"/>
        </w:rPr>
        <w:t xml:space="preserve">  </w:t>
      </w:r>
      <w:r w:rsidRPr="00863A26">
        <w:rPr>
          <w:color w:val="000000" w:themeColor="text1"/>
        </w:rPr>
        <w:t xml:space="preserve">And, further, that the absolute value of the indirect effect of saving </w:t>
      </w:r>
      <w:proofErr w:type="gramStart"/>
      <w:r w:rsidRPr="00863A26">
        <w:rPr>
          <w:color w:val="000000" w:themeColor="text1"/>
        </w:rPr>
        <w:t>1  billion</w:t>
      </w:r>
      <w:proofErr w:type="gramEnd"/>
      <w:r w:rsidRPr="00863A26">
        <w:rPr>
          <w:color w:val="000000" w:themeColor="text1"/>
        </w:rPr>
        <w:t xml:space="preserve"> lives on the total cumulative amount of existential </w:t>
      </w:r>
      <w:proofErr w:type="spellStart"/>
      <w:r w:rsidRPr="00863A26">
        <w:rPr>
          <w:color w:val="000000" w:themeColor="text1"/>
        </w:rPr>
        <w:t>riskâ</w:t>
      </w:r>
      <w:proofErr w:type="spellEnd"/>
      <w:r w:rsidRPr="00863A26">
        <w:rPr>
          <w:color w:val="000000" w:themeColor="text1"/>
        </w:rPr>
        <w:t xml:space="preserve">€”positive or </w:t>
      </w:r>
      <w:proofErr w:type="spellStart"/>
      <w:r w:rsidRPr="00863A26">
        <w:rPr>
          <w:color w:val="000000" w:themeColor="text1"/>
        </w:rPr>
        <w:t>negativeâ</w:t>
      </w:r>
      <w:proofErr w:type="spellEnd"/>
      <w:r w:rsidRPr="00863A26">
        <w:rPr>
          <w:color w:val="000000" w:themeColor="text1"/>
        </w:rPr>
        <w:t>€”is almost   certainly larger than the positive value of the direct benefit of such an action.</w:t>
      </w:r>
      <w:r w:rsidRPr="00863A26">
        <w:rPr>
          <w:color w:val="000000" w:themeColor="text1"/>
          <w:sz w:val="26"/>
          <w:szCs w:val="26"/>
          <w:u w:color="1E1E1E"/>
        </w:rPr>
        <w:t xml:space="preserve">  </w:t>
      </w:r>
    </w:p>
    <w:p w14:paraId="489DB651" w14:textId="77777777" w:rsidR="00A116C2" w:rsidRPr="00863A26" w:rsidRDefault="00A116C2" w:rsidP="00A116C2"/>
    <w:p w14:paraId="16D7A248" w14:textId="79E951AB" w:rsidR="00E42E4C" w:rsidRDefault="004E57D1" w:rsidP="004E57D1">
      <w:pPr>
        <w:pStyle w:val="Heading3"/>
        <w:rPr>
          <w:rStyle w:val="StyleUnderline"/>
        </w:rPr>
      </w:pPr>
      <w:r w:rsidRPr="004E57D1">
        <w:rPr>
          <w:rStyle w:val="StyleUnderline"/>
        </w:rPr>
        <w:lastRenderedPageBreak/>
        <w:t>Case</w:t>
      </w:r>
      <w:r w:rsidR="00A116C2">
        <w:rPr>
          <w:rStyle w:val="StyleUnderline"/>
        </w:rPr>
        <w:t xml:space="preserve"> </w:t>
      </w:r>
    </w:p>
    <w:p w14:paraId="026794C8" w14:textId="77777777" w:rsidR="00A116C2" w:rsidRDefault="00A116C2" w:rsidP="00A116C2">
      <w:pPr>
        <w:pStyle w:val="Heading4"/>
      </w:pPr>
      <w:r>
        <w:t>Growth is sustainable – absolute decoupling</w:t>
      </w:r>
    </w:p>
    <w:p w14:paraId="5AC37FB7" w14:textId="77777777" w:rsidR="00A116C2" w:rsidRPr="00343ADD" w:rsidRDefault="00A116C2" w:rsidP="00A116C2">
      <w:pPr>
        <w:rPr>
          <w:rStyle w:val="Style13ptBold"/>
        </w:rPr>
      </w:pPr>
      <w:proofErr w:type="spellStart"/>
      <w:r>
        <w:rPr>
          <w:rStyle w:val="Style13ptBold"/>
        </w:rPr>
        <w:t>Hausfather</w:t>
      </w:r>
      <w:proofErr w:type="spellEnd"/>
      <w:r>
        <w:rPr>
          <w:rStyle w:val="Style13ptBold"/>
        </w:rPr>
        <w:t xml:space="preserve">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14:paraId="19077F21" w14:textId="77777777" w:rsidR="00A116C2" w:rsidRPr="00343ADD" w:rsidRDefault="00A116C2" w:rsidP="00A116C2">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4FA4D1D4" w14:textId="77777777" w:rsidR="00A116C2" w:rsidRPr="00343ADD" w:rsidRDefault="00A116C2" w:rsidP="00A116C2">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01129EBE" w14:textId="77777777" w:rsidR="00A116C2" w:rsidRPr="00343ADD" w:rsidRDefault="00A116C2" w:rsidP="00A116C2">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 xml:space="preserve">demand is </w:t>
      </w:r>
      <w:proofErr w:type="gramStart"/>
      <w:r w:rsidRPr="00343ADD">
        <w:rPr>
          <w:rStyle w:val="Emphasis"/>
          <w:highlight w:val="green"/>
        </w:rPr>
        <w:t>falling</w:t>
      </w:r>
      <w:proofErr w:type="gramEnd"/>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426081A4" w14:textId="77777777" w:rsidR="00A116C2" w:rsidRPr="00343ADD" w:rsidRDefault="00A116C2" w:rsidP="00A116C2">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0B5A4746" w14:textId="77777777" w:rsidR="00A116C2" w:rsidRPr="00343ADD" w:rsidRDefault="00A116C2" w:rsidP="00A116C2">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216D0D71" w14:textId="77777777" w:rsidR="00A116C2" w:rsidRPr="00343ADD" w:rsidRDefault="00A116C2" w:rsidP="00A116C2">
      <w:pPr>
        <w:rPr>
          <w:sz w:val="12"/>
        </w:rPr>
      </w:pPr>
      <w:r w:rsidRPr="00343ADD">
        <w:rPr>
          <w:rStyle w:val="StyleUnderline"/>
        </w:rPr>
        <w:lastRenderedPageBreak/>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proofErr w:type="gramStart"/>
      <w:r w:rsidRPr="00343ADD">
        <w:rPr>
          <w:rStyle w:val="Emphasis"/>
          <w:highlight w:val="green"/>
        </w:rPr>
        <w:t>absolutely decoupled</w:t>
      </w:r>
      <w:proofErr w:type="gramEnd"/>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6FA966B0" w14:textId="77777777" w:rsidR="00A116C2" w:rsidRPr="00343ADD" w:rsidRDefault="00A116C2" w:rsidP="00A116C2">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50D56872" w14:textId="77777777" w:rsidR="00A116C2" w:rsidRPr="00343ADD" w:rsidRDefault="00A116C2" w:rsidP="00A116C2">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 xml:space="preserve">the </w:t>
      </w:r>
      <w:proofErr w:type="gramStart"/>
      <w:r w:rsidRPr="00343ADD">
        <w:rPr>
          <w:rStyle w:val="Emphasis"/>
        </w:rPr>
        <w:t>amount</w:t>
      </w:r>
      <w:proofErr w:type="gramEnd"/>
      <w:r w:rsidRPr="00343ADD">
        <w:rPr>
          <w:rStyle w:val="Emphasis"/>
        </w:rPr>
        <w:t xml:space="preserve"> of emissions “exported” from developed countries to developing countries has actually declined over the past 15 years</w:t>
      </w:r>
      <w:r w:rsidRPr="00343ADD">
        <w:rPr>
          <w:sz w:val="12"/>
        </w:rPr>
        <w:t>.</w:t>
      </w:r>
    </w:p>
    <w:p w14:paraId="2614B6A8" w14:textId="77777777" w:rsidR="00A116C2" w:rsidRPr="00343ADD" w:rsidRDefault="00A116C2" w:rsidP="00A116C2">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 xml:space="preserve">There is a </w:t>
      </w:r>
      <w:proofErr w:type="gramStart"/>
      <w:r w:rsidRPr="00343ADD">
        <w:rPr>
          <w:sz w:val="12"/>
          <w:szCs w:val="12"/>
        </w:rPr>
        <w:t>pretty wide</w:t>
      </w:r>
      <w:proofErr w:type="gramEnd"/>
      <w:r w:rsidRPr="00343ADD">
        <w:rPr>
          <w:sz w:val="12"/>
          <w:szCs w:val="12"/>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w:t>
      </w:r>
      <w:proofErr w:type="gramStart"/>
      <w:r w:rsidRPr="00343ADD">
        <w:rPr>
          <w:rStyle w:val="StyleUnderline"/>
        </w:rPr>
        <w:t>All of</w:t>
      </w:r>
      <w:proofErr w:type="gramEnd"/>
      <w:r w:rsidRPr="00343ADD">
        <w:rPr>
          <w:rStyle w:val="StyleUnderline"/>
        </w:rPr>
        <w:t xml:space="preserve">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03B00B53" w14:textId="77777777" w:rsidR="00A116C2" w:rsidRPr="00343ADD" w:rsidRDefault="00A116C2" w:rsidP="00A116C2">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w:t>
      </w:r>
      <w:proofErr w:type="gramStart"/>
      <w:r w:rsidRPr="00343ADD">
        <w:rPr>
          <w:rStyle w:val="StyleUnderline"/>
        </w:rPr>
        <w:t>all of</w:t>
      </w:r>
      <w:proofErr w:type="gramEnd"/>
      <w:r w:rsidRPr="00343ADD">
        <w:rPr>
          <w:rStyle w:val="StyleUnderline"/>
        </w:rPr>
        <w:t xml:space="preserve">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13AF1CC9" w14:textId="77777777" w:rsidR="00A116C2" w:rsidRPr="00327B47" w:rsidRDefault="00A116C2" w:rsidP="00A116C2"/>
    <w:p w14:paraId="3FF0163F" w14:textId="77777777" w:rsidR="00A116C2" w:rsidRDefault="00A116C2" w:rsidP="00A116C2">
      <w:pPr>
        <w:pStyle w:val="Heading4"/>
      </w:pPr>
      <w:r>
        <w:t xml:space="preserve">Growth is </w:t>
      </w:r>
      <w:r w:rsidRPr="00A129DF">
        <w:rPr>
          <w:u w:val="single"/>
        </w:rPr>
        <w:t>sustainable</w:t>
      </w:r>
      <w:r>
        <w:t xml:space="preserve"> and </w:t>
      </w:r>
      <w:r w:rsidRPr="00A129DF">
        <w:rPr>
          <w:u w:val="single"/>
        </w:rPr>
        <w:t>inevitable</w:t>
      </w:r>
      <w:r>
        <w:t xml:space="preserve"> – unparalleled data proves tech solves, but transition </w:t>
      </w:r>
      <w:r>
        <w:rPr>
          <w:u w:val="single"/>
        </w:rPr>
        <w:t>doesn’t</w:t>
      </w:r>
      <w:r>
        <w:t xml:space="preserve">. </w:t>
      </w:r>
    </w:p>
    <w:p w14:paraId="789256CF" w14:textId="77777777" w:rsidR="00A116C2" w:rsidRDefault="00A116C2" w:rsidP="00A116C2">
      <w:pPr>
        <w:rPr>
          <w:rStyle w:val="Hyperlink"/>
          <w:szCs w:val="16"/>
        </w:rPr>
      </w:pPr>
      <w:r>
        <w:rPr>
          <w:rStyle w:val="Style13ptBold"/>
        </w:rPr>
        <w:t xml:space="preserve">Bailey ’16 </w:t>
      </w:r>
      <w:r w:rsidRPr="00532880">
        <w:rPr>
          <w:szCs w:val="16"/>
        </w:rPr>
        <w:t>(Ronald; 12/16/16; B.A. in Philosophy and B.A. Economics from the University of Virginia, member of the Society of Environmental Journalists and the American Society for Bioethics and Humanities</w:t>
      </w:r>
      <w:r>
        <w:rPr>
          <w:szCs w:val="16"/>
        </w:rPr>
        <w:t>, citing a compilation of interdisciplinary research</w:t>
      </w:r>
      <w:r w:rsidRPr="00532880">
        <w:rPr>
          <w:szCs w:val="16"/>
        </w:rPr>
        <w:t xml:space="preserve">; Reason, “Is Economic Growth Environmentally Sustainable?” </w:t>
      </w:r>
      <w:hyperlink r:id="rId10" w:history="1">
        <w:r w:rsidRPr="00532880">
          <w:rPr>
            <w:rStyle w:val="Hyperlink"/>
            <w:szCs w:val="16"/>
          </w:rPr>
          <w:t>http://reason.com/archives/2016/12/16/is-economic-growth-environmentally-sust1)</w:t>
        </w:r>
      </w:hyperlink>
    </w:p>
    <w:p w14:paraId="211940EE" w14:textId="77777777" w:rsidR="00A116C2" w:rsidRPr="009627A7" w:rsidRDefault="00A116C2" w:rsidP="00A116C2">
      <w:r w:rsidRPr="005F48B0">
        <w:lastRenderedPageBreak/>
        <w:t xml:space="preserve">Is economic growth environmentally sustainable? No, say a group of prominent </w:t>
      </w:r>
      <w:r w:rsidRPr="004A12B7">
        <w:rPr>
          <w:u w:val="single"/>
        </w:rPr>
        <w:t>ecological economists led by</w:t>
      </w:r>
      <w:r w:rsidRPr="005F48B0">
        <w:t xml:space="preserve"> the Australian hydrologist James </w:t>
      </w:r>
      <w:r w:rsidRPr="004A12B7">
        <w:rPr>
          <w:u w:val="single"/>
        </w:rPr>
        <w:t>Ward</w:t>
      </w:r>
      <w:r w:rsidRPr="005F48B0">
        <w:t xml:space="preserve">. In a new </w:t>
      </w:r>
      <w:proofErr w:type="spellStart"/>
      <w:r w:rsidRPr="005F48B0">
        <w:t>PLoS</w:t>
      </w:r>
      <w:proofErr w:type="spellEnd"/>
      <w:r w:rsidRPr="005F48B0">
        <w:t xml:space="preserve"> ONE article—"Is Decoupling GDP Growth from Environmental Impact Possible?"—they offer an analysis inspired by the 1972 neo-Malthusian classic The Limits to Growth. They even suggest that The Limits to Growth's projections </w:t>
      </w:r>
      <w:proofErr w:type="gramStart"/>
      <w:r w:rsidRPr="005F48B0">
        <w:t>with regard to</w:t>
      </w:r>
      <w:proofErr w:type="gramEnd"/>
      <w:r w:rsidRPr="005F48B0">
        <w:t xml:space="preserve"> population, food production, pollution, and the depletion of nonrenewable resources are still on track. In other words, they </w:t>
      </w:r>
      <w:r w:rsidRPr="00ED06FC">
        <w:rPr>
          <w:szCs w:val="22"/>
          <w:u w:val="single"/>
        </w:rPr>
        <w:t>think we're still</w:t>
      </w:r>
      <w:r w:rsidRPr="004A12B7">
        <w:rPr>
          <w:u w:val="single"/>
        </w:rPr>
        <w:t xml:space="preserve"> heading for a collapse</w:t>
      </w:r>
      <w:r w:rsidRPr="005F48B0">
        <w:t xml:space="preserve">. I think </w:t>
      </w:r>
      <w:r w:rsidRPr="004A12B7">
        <w:rPr>
          <w:b/>
          <w:u w:val="single"/>
        </w:rPr>
        <w:t>they're wrong</w:t>
      </w:r>
      <w:r w:rsidRPr="005F48B0">
        <w:t xml:space="preserve">. But they're wrong in an instructive way. </w:t>
      </w:r>
      <w:r w:rsidRPr="004A12B7">
        <w:rPr>
          <w:u w:val="single"/>
        </w:rPr>
        <w:t>The authors describe two types of "decoupling," relative and absolute. Relative</w:t>
      </w:r>
      <w:r w:rsidRPr="005F48B0">
        <w:t xml:space="preserve"> decoupling </w:t>
      </w:r>
      <w:r w:rsidRPr="004A12B7">
        <w:rPr>
          <w:u w:val="single"/>
        </w:rPr>
        <w:t>means</w:t>
      </w:r>
      <w:r w:rsidRPr="005F48B0">
        <w:t xml:space="preserve"> that </w:t>
      </w:r>
      <w:r w:rsidRPr="004A12B7">
        <w:rPr>
          <w:u w:val="single"/>
        </w:rPr>
        <w:t>economic growth increases faster than</w:t>
      </w:r>
      <w:r w:rsidRPr="005F48B0">
        <w:t xml:space="preserve"> rates of growth in material and </w:t>
      </w:r>
      <w:r w:rsidRPr="004A12B7">
        <w:rPr>
          <w:u w:val="single"/>
        </w:rPr>
        <w:t xml:space="preserve">energy </w:t>
      </w:r>
      <w:r w:rsidRPr="00ED06FC">
        <w:rPr>
          <w:b/>
          <w:u w:val="single"/>
        </w:rPr>
        <w:t>consumption</w:t>
      </w:r>
      <w:r w:rsidRPr="004A12B7">
        <w:rPr>
          <w:u w:val="single"/>
        </w:rPr>
        <w:t xml:space="preserve"> and </w:t>
      </w:r>
      <w:r w:rsidRPr="00ED06FC">
        <w:rPr>
          <w:b/>
          <w:u w:val="single"/>
        </w:rPr>
        <w:t>environmental impact</w:t>
      </w:r>
      <w:r w:rsidRPr="004A12B7">
        <w:rPr>
          <w:u w:val="single"/>
        </w:rPr>
        <w:t>. Between 1990 and 2012</w:t>
      </w:r>
      <w:r w:rsidRPr="005F48B0">
        <w:t xml:space="preserve">, for example, </w:t>
      </w:r>
      <w:r w:rsidRPr="004A12B7">
        <w:rPr>
          <w:u w:val="single"/>
        </w:rPr>
        <w:t xml:space="preserve">China's </w:t>
      </w:r>
      <w:r w:rsidRPr="00A90666">
        <w:rPr>
          <w:b/>
          <w:highlight w:val="green"/>
          <w:u w:val="single"/>
        </w:rPr>
        <w:t>GDP rose 20-fold</w:t>
      </w:r>
      <w:r w:rsidRPr="00A90666">
        <w:rPr>
          <w:highlight w:val="green"/>
          <w:u w:val="single"/>
        </w:rPr>
        <w:t xml:space="preserve"> while</w:t>
      </w:r>
      <w:r w:rsidRPr="004A12B7">
        <w:rPr>
          <w:u w:val="single"/>
        </w:rPr>
        <w:t xml:space="preserve"> its </w:t>
      </w:r>
      <w:r w:rsidRPr="00A90666">
        <w:rPr>
          <w:highlight w:val="green"/>
          <w:u w:val="single"/>
        </w:rPr>
        <w:t>energy</w:t>
      </w:r>
      <w:r w:rsidRPr="005F48B0">
        <w:t xml:space="preserve"> use </w:t>
      </w:r>
      <w:r w:rsidRPr="00A90666">
        <w:rPr>
          <w:highlight w:val="green"/>
          <w:u w:val="single"/>
        </w:rPr>
        <w:t>increased by</w:t>
      </w:r>
      <w:r w:rsidRPr="005F48B0">
        <w:t xml:space="preserve"> a factor of </w:t>
      </w:r>
      <w:r w:rsidRPr="00A90666">
        <w:rPr>
          <w:highlight w:val="green"/>
          <w:u w:val="single"/>
        </w:rPr>
        <w:t>four and</w:t>
      </w:r>
      <w:r w:rsidRPr="005F48B0">
        <w:t xml:space="preserve"> its </w:t>
      </w:r>
      <w:r w:rsidRPr="004A12B7">
        <w:rPr>
          <w:u w:val="single"/>
        </w:rPr>
        <w:t xml:space="preserve">material </w:t>
      </w:r>
      <w:r w:rsidRPr="00A90666">
        <w:rPr>
          <w:highlight w:val="green"/>
          <w:u w:val="single"/>
        </w:rPr>
        <w:t>use by</w:t>
      </w:r>
      <w:r w:rsidRPr="005F48B0">
        <w:t xml:space="preserve"> a factor of </w:t>
      </w:r>
      <w:r w:rsidRPr="00A90666">
        <w:rPr>
          <w:highlight w:val="green"/>
          <w:u w:val="single"/>
        </w:rPr>
        <w:t>five</w:t>
      </w:r>
      <w:r w:rsidRPr="00A90666">
        <w:t>.</w:t>
      </w:r>
      <w:r w:rsidRPr="005F48B0">
        <w:t xml:space="preserve"> </w:t>
      </w:r>
      <w:proofErr w:type="gramStart"/>
      <w:r w:rsidRPr="005F48B0">
        <w:t>Basically</w:t>
      </w:r>
      <w:proofErr w:type="gramEnd"/>
      <w:r w:rsidRPr="005F48B0">
        <w:t xml:space="preserve"> </w:t>
      </w:r>
      <w:r w:rsidRPr="00A90666">
        <w:rPr>
          <w:highlight w:val="green"/>
          <w:u w:val="single"/>
        </w:rPr>
        <w:t>this</w:t>
      </w:r>
      <w:r w:rsidRPr="004A12B7">
        <w:rPr>
          <w:u w:val="single"/>
        </w:rPr>
        <w:t xml:space="preserve"> entails increases in efficiency that result in using fewer resources to produce more value. Absolute decoupling is</w:t>
      </w:r>
      <w:r w:rsidRPr="005F48B0">
        <w:t xml:space="preserve"> what happens </w:t>
      </w:r>
      <w:r w:rsidRPr="004A12B7">
        <w:rPr>
          <w:u w:val="single"/>
        </w:rPr>
        <w:t>when continued</w:t>
      </w:r>
      <w:r w:rsidRPr="005F48B0">
        <w:t xml:space="preserve"> economic </w:t>
      </w:r>
      <w:r w:rsidRPr="004A12B7">
        <w:rPr>
          <w:u w:val="single"/>
        </w:rPr>
        <w:t>growth</w:t>
      </w:r>
      <w:r w:rsidRPr="005F48B0">
        <w:t xml:space="preserve"> </w:t>
      </w:r>
      <w:proofErr w:type="gramStart"/>
      <w:r w:rsidRPr="005F48B0">
        <w:t xml:space="preserve">actually </w:t>
      </w:r>
      <w:r w:rsidRPr="00A90666">
        <w:rPr>
          <w:b/>
          <w:highlight w:val="green"/>
          <w:u w:val="single"/>
        </w:rPr>
        <w:t>lessens</w:t>
      </w:r>
      <w:proofErr w:type="gramEnd"/>
      <w:r w:rsidRPr="00A90666">
        <w:rPr>
          <w:b/>
          <w:highlight w:val="green"/>
          <w:u w:val="single"/>
        </w:rPr>
        <w:t xml:space="preserve"> resource use</w:t>
      </w:r>
      <w:r w:rsidRPr="005F48B0">
        <w:t xml:space="preserve"> and impacts on the natural environment, that is, creating more value while using less stuff. Essentially humanity becomes richer while withdrawing from nature. </w:t>
      </w:r>
      <w:r w:rsidRPr="004A12B7">
        <w:rPr>
          <w:u w:val="single"/>
        </w:rPr>
        <w:t>To demonstrate</w:t>
      </w:r>
      <w:r w:rsidRPr="005F48B0">
        <w:t xml:space="preserve"> that continued economic growth </w:t>
      </w:r>
      <w:r w:rsidRPr="004A12B7">
        <w:rPr>
          <w:u w:val="single"/>
        </w:rPr>
        <w:t>is unsustainable, the authors recycle the</w:t>
      </w:r>
      <w:r w:rsidRPr="005F48B0">
        <w:t xml:space="preserve"> hoary I=PAT </w:t>
      </w:r>
      <w:r w:rsidRPr="004A12B7">
        <w:rPr>
          <w:u w:val="single"/>
        </w:rPr>
        <w:t>model devised in 1972</w:t>
      </w:r>
      <w:r w:rsidRPr="005F48B0">
        <w:t xml:space="preserve"> by the Stanford entomologist and population alarmist Paul Ehrlich and the Harvard environmental policy professor (and chief Obama science adviser) John </w:t>
      </w:r>
      <w:proofErr w:type="spellStart"/>
      <w:r w:rsidRPr="005F48B0">
        <w:t>Holdren</w:t>
      </w:r>
      <w:proofErr w:type="spellEnd"/>
      <w:r w:rsidRPr="005F48B0">
        <w:t xml:space="preserve">.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w:t>
      </w:r>
      <w:proofErr w:type="spellStart"/>
      <w:r w:rsidRPr="005F48B0">
        <w:t>then</w:t>
      </w:r>
      <w:proofErr w:type="spellEnd"/>
      <w:r w:rsidRPr="005F48B0">
        <w:t xml:space="preserve"> resource use and emissions will decline over time, which would result in greater wealth creation with ever lessening resource consumption and environmental spillovers. Once they've set up </w:t>
      </w:r>
      <w:proofErr w:type="gramStart"/>
      <w:r w:rsidRPr="005F48B0">
        <w:t>their</w:t>
      </w:r>
      <w:proofErr w:type="gramEnd"/>
      <w:r w:rsidRPr="005F48B0">
        <w:t xml:space="preserve">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4A12B7">
        <w:rPr>
          <w:u w:val="single"/>
        </w:rPr>
        <w:t>They</w:t>
      </w:r>
      <w:r w:rsidRPr="005F48B0">
        <w:t xml:space="preserve"> also </w:t>
      </w:r>
      <w:r w:rsidRPr="004A12B7">
        <w:rPr>
          <w:u w:val="single"/>
        </w:rPr>
        <w:t>cite</w:t>
      </w:r>
      <w:r w:rsidRPr="005F48B0">
        <w:t xml:space="preserve"> "the </w:t>
      </w:r>
      <w:r w:rsidRPr="004A12B7">
        <w:rPr>
          <w:u w:val="single"/>
        </w:rPr>
        <w:t>upper limits to energy and</w:t>
      </w:r>
      <w:r w:rsidRPr="005F48B0">
        <w:t xml:space="preserve"> material </w:t>
      </w:r>
      <w:r w:rsidRPr="004A12B7">
        <w:rPr>
          <w:u w:val="single"/>
        </w:rPr>
        <w:t>efficiencies</w:t>
      </w:r>
      <w:r w:rsidRPr="005F48B0">
        <w:t xml:space="preserve"> govern minimum resource throughput </w:t>
      </w:r>
      <w:r w:rsidRPr="004A12B7">
        <w:rPr>
          <w:u w:val="single"/>
        </w:rPr>
        <w:t>required for economic production</w:t>
      </w:r>
      <w:r w:rsidRPr="005F48B0">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4A12B7">
        <w:rPr>
          <w:u w:val="single"/>
        </w:rPr>
        <w:t xml:space="preserve">They </w:t>
      </w:r>
      <w:r w:rsidRPr="00ED06FC">
        <w:rPr>
          <w:b/>
          <w:u w:val="single"/>
        </w:rPr>
        <w:t>crank the notion</w:t>
      </w:r>
      <w:r w:rsidRPr="004A12B7">
        <w:rPr>
          <w:u w:val="single"/>
        </w:rPr>
        <w:t xml:space="preserve"> that there are</w:t>
      </w:r>
      <w:r w:rsidRPr="005F48B0">
        <w:t xml:space="preserve"> </w:t>
      </w:r>
      <w:proofErr w:type="spellStart"/>
      <w:r w:rsidRPr="005F48B0">
        <w:t>nonsubstitutable</w:t>
      </w:r>
      <w:proofErr w:type="spellEnd"/>
      <w:r w:rsidRPr="005F48B0">
        <w:t xml:space="preserve"> </w:t>
      </w:r>
      <w:r w:rsidRPr="004A12B7">
        <w:rPr>
          <w:u w:val="single"/>
        </w:rPr>
        <w:t>physical limits o</w:t>
      </w:r>
      <w:r w:rsidRPr="005F48B0">
        <w:t xml:space="preserve">n material and energy </w:t>
      </w:r>
      <w:r w:rsidRPr="004A12B7">
        <w:rPr>
          <w:u w:val="single"/>
        </w:rPr>
        <w:t>resources</w:t>
      </w:r>
      <w:r w:rsidRPr="005F48B0">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ED06FC">
        <w:rPr>
          <w:b/>
          <w:u w:val="single"/>
        </w:rPr>
        <w:t>Malthus wins again!</w:t>
      </w:r>
      <w:r w:rsidRPr="004A12B7">
        <w:rPr>
          <w:u w:val="single"/>
        </w:rPr>
        <w:t xml:space="preserve"> Or does he? </w:t>
      </w:r>
      <w:r w:rsidRPr="004A12B7">
        <w:rPr>
          <w:u w:val="single"/>
        </w:rPr>
        <w:lastRenderedPageBreak/>
        <w:t>GDP growth</w:t>
      </w:r>
      <w:r w:rsidRPr="005F48B0">
        <w:t>—increases in the monetary value of all finished goods and services—</w:t>
      </w:r>
      <w:r w:rsidRPr="004A12B7">
        <w:rPr>
          <w:u w:val="single"/>
        </w:rPr>
        <w:t>is a crude measure for</w:t>
      </w:r>
      <w:r w:rsidRPr="005F48B0">
        <w:t xml:space="preserve"> improvements in </w:t>
      </w:r>
      <w:r w:rsidRPr="004A12B7">
        <w:rPr>
          <w:u w:val="single"/>
        </w:rPr>
        <w:t>human well-being</w:t>
      </w:r>
      <w:r w:rsidRPr="005F48B0">
        <w:t xml:space="preserve">. Nevertheless, </w:t>
      </w:r>
      <w:r w:rsidRPr="00A90666">
        <w:rPr>
          <w:highlight w:val="green"/>
          <w:u w:val="single"/>
        </w:rPr>
        <w:t>rising incomes</w:t>
      </w:r>
      <w:r w:rsidRPr="005F48B0">
        <w:t xml:space="preserve"> (GDP per capita) </w:t>
      </w:r>
      <w:r w:rsidRPr="00A90666">
        <w:rPr>
          <w:highlight w:val="green"/>
          <w:u w:val="single"/>
        </w:rPr>
        <w:t>correlate with</w:t>
      </w:r>
      <w:r w:rsidRPr="005F48B0">
        <w:t xml:space="preserve"> lots of good things that nearly everybody wants, including access to more and better </w:t>
      </w:r>
      <w:r w:rsidRPr="00A90666">
        <w:rPr>
          <w:b/>
          <w:highlight w:val="green"/>
          <w:u w:val="single"/>
        </w:rPr>
        <w:t>food</w:t>
      </w:r>
      <w:r w:rsidRPr="004A12B7">
        <w:rPr>
          <w:u w:val="single"/>
        </w:rPr>
        <w:t xml:space="preserve">, longer and </w:t>
      </w:r>
      <w:r w:rsidRPr="00A90666">
        <w:rPr>
          <w:b/>
          <w:highlight w:val="green"/>
          <w:u w:val="single"/>
        </w:rPr>
        <w:t>healthier lives</w:t>
      </w:r>
      <w:r w:rsidRPr="005F48B0">
        <w:t xml:space="preserve">, more </w:t>
      </w:r>
      <w:r w:rsidRPr="004A12B7">
        <w:rPr>
          <w:u w:val="single"/>
        </w:rPr>
        <w:t xml:space="preserve">educational </w:t>
      </w:r>
      <w:r w:rsidRPr="00A90666">
        <w:rPr>
          <w:b/>
          <w:highlight w:val="green"/>
          <w:u w:val="single"/>
        </w:rPr>
        <w:t>opportunities</w:t>
      </w:r>
      <w:r w:rsidRPr="00A90666">
        <w:rPr>
          <w:highlight w:val="green"/>
          <w:u w:val="single"/>
        </w:rPr>
        <w:t>, and</w:t>
      </w:r>
      <w:r w:rsidRPr="004A12B7">
        <w:rPr>
          <w:u w:val="single"/>
        </w:rPr>
        <w:t xml:space="preserve"> </w:t>
      </w:r>
      <w:r w:rsidRPr="00A90666">
        <w:rPr>
          <w:u w:val="single"/>
        </w:rPr>
        <w:t>greater</w:t>
      </w:r>
      <w:r w:rsidRPr="004A12B7">
        <w:rPr>
          <w:u w:val="single"/>
        </w:rPr>
        <w:t xml:space="preserve"> </w:t>
      </w:r>
      <w:r w:rsidRPr="00A90666">
        <w:rPr>
          <w:highlight w:val="green"/>
          <w:u w:val="single"/>
        </w:rPr>
        <w:t>scope</w:t>
      </w:r>
      <w:r w:rsidRPr="005F48B0">
        <w:t xml:space="preserve"> for life choices. Ward and his colleagues are clearly right that there is only so much physical stuff on the Earth, but even they know that </w:t>
      </w:r>
      <w:r w:rsidRPr="004A12B7">
        <w:rPr>
          <w:u w:val="single"/>
        </w:rPr>
        <w:t>wealth is not created</w:t>
      </w:r>
      <w:r w:rsidRPr="005F48B0">
        <w:t xml:space="preserve"> simply </w:t>
      </w:r>
      <w:r w:rsidRPr="004A12B7">
        <w:rPr>
          <w:u w:val="single"/>
        </w:rPr>
        <w:t>by using more stuff. Where they go wrong</w:t>
      </w:r>
      <w:r w:rsidRPr="005F48B0">
        <w:t xml:space="preserve"> (as so many Malthusians do) </w:t>
      </w:r>
      <w:r w:rsidRPr="004A12B7">
        <w:rPr>
          <w:u w:val="single"/>
        </w:rPr>
        <w:t>is</w:t>
      </w:r>
      <w:r w:rsidRPr="005F48B0">
        <w:t xml:space="preserve"> by implicitly </w:t>
      </w:r>
      <w:r w:rsidRPr="004A12B7">
        <w:rPr>
          <w:u w:val="single"/>
        </w:rPr>
        <w:t>assuming that there are limits to</w:t>
      </w:r>
      <w:r w:rsidRPr="005F48B0">
        <w:t xml:space="preserve"> human </w:t>
      </w:r>
      <w:r w:rsidRPr="004A12B7">
        <w:rPr>
          <w:u w:val="single"/>
        </w:rPr>
        <w:t>creativity</w:t>
      </w:r>
      <w:r w:rsidRPr="005F48B0">
        <w:t xml:space="preserve">. Interestingly, </w:t>
      </w:r>
      <w:r w:rsidRPr="004A12B7">
        <w:rPr>
          <w:u w:val="single"/>
        </w:rPr>
        <w:t>Ward and</w:t>
      </w:r>
      <w:r w:rsidRPr="005F48B0">
        <w:t xml:space="preserve"> his </w:t>
      </w:r>
      <w:r w:rsidRPr="004A12B7">
        <w:rPr>
          <w:u w:val="single"/>
        </w:rPr>
        <w:t>colleagues</w:t>
      </w:r>
      <w:r w:rsidRPr="005F48B0">
        <w:t xml:space="preserve">, like Malthus before them, </w:t>
      </w:r>
      <w:r w:rsidRPr="004A12B7">
        <w:rPr>
          <w:u w:val="single"/>
        </w:rPr>
        <w:t>focus on</w:t>
      </w:r>
      <w:r w:rsidRPr="005F48B0">
        <w:t xml:space="preserve"> the </w:t>
      </w:r>
      <w:r w:rsidRPr="004A12B7">
        <w:rPr>
          <w:u w:val="single"/>
        </w:rPr>
        <w:t xml:space="preserve">supposed limits to </w:t>
      </w:r>
      <w:r w:rsidRPr="00ED06FC">
        <w:rPr>
          <w:b/>
          <w:u w:val="single"/>
        </w:rPr>
        <w:t>agricultural productivity</w:t>
      </w:r>
      <w:r w:rsidRPr="005F48B0">
        <w:t xml:space="preserve">. For example, </w:t>
      </w:r>
      <w:r w:rsidRPr="004A12B7">
        <w:rPr>
          <w:u w:val="single"/>
        </w:rPr>
        <w:t>they cite</w:t>
      </w:r>
      <w:r w:rsidRPr="005F48B0">
        <w:t xml:space="preserve"> the limits to photo</w:t>
      </w:r>
      <w:r w:rsidRPr="004A12B7">
        <w:rPr>
          <w:u w:val="single"/>
        </w:rPr>
        <w:t>synthesis, which will limit the amount of food</w:t>
      </w:r>
      <w:r w:rsidRPr="005F48B0">
        <w:t xml:space="preserve"> that humanity can produce. </w:t>
      </w:r>
      <w:r w:rsidRPr="004A12B7">
        <w:rPr>
          <w:u w:val="single"/>
        </w:rPr>
        <w:t>But</w:t>
      </w:r>
      <w:r w:rsidRPr="005F48B0">
        <w:t xml:space="preserve"> as they acknowledge, human </w:t>
      </w:r>
      <w:r w:rsidRPr="004A12B7">
        <w:rPr>
          <w:u w:val="single"/>
        </w:rPr>
        <w:t>population may not</w:t>
      </w:r>
      <w:r w:rsidRPr="005F48B0">
        <w:t xml:space="preserve"> continue to </w:t>
      </w:r>
      <w:r w:rsidRPr="004A12B7">
        <w:rPr>
          <w:u w:val="single"/>
        </w:rPr>
        <w:t>increase</w:t>
      </w:r>
      <w:r w:rsidRPr="005F48B0">
        <w:t xml:space="preserve">. In fact, </w:t>
      </w:r>
      <w:r w:rsidRPr="00531BA2">
        <w:rPr>
          <w:b/>
          <w:highlight w:val="green"/>
          <w:u w:val="single"/>
        </w:rPr>
        <w:t>global fertility rates</w:t>
      </w:r>
      <w:r w:rsidRPr="00531BA2">
        <w:rPr>
          <w:highlight w:val="green"/>
          <w:u w:val="single"/>
        </w:rPr>
        <w:t xml:space="preserve"> have been </w:t>
      </w:r>
      <w:r w:rsidRPr="00531BA2">
        <w:rPr>
          <w:b/>
          <w:highlight w:val="green"/>
          <w:u w:val="single"/>
        </w:rPr>
        <w:t>decelerating</w:t>
      </w:r>
      <w:r w:rsidRPr="004A12B7">
        <w:rPr>
          <w:u w:val="single"/>
        </w:rPr>
        <w:t xml:space="preserve"> for</w:t>
      </w:r>
      <w:r w:rsidRPr="005F48B0">
        <w:t xml:space="preserve"> many </w:t>
      </w:r>
      <w:r w:rsidRPr="004A12B7">
        <w:rPr>
          <w:u w:val="single"/>
        </w:rPr>
        <w:t>decades</w:t>
      </w:r>
      <w:r w:rsidRPr="005F48B0">
        <w:t xml:space="preserve"> now, </w:t>
      </w:r>
      <w:r w:rsidRPr="00531BA2">
        <w:rPr>
          <w:highlight w:val="green"/>
          <w:u w:val="single"/>
        </w:rPr>
        <w:t>and</w:t>
      </w:r>
      <w:r w:rsidRPr="005F48B0">
        <w:t xml:space="preserve"> demographer Wolfgang Lutz calculates that </w:t>
      </w:r>
      <w:r w:rsidRPr="004A12B7">
        <w:rPr>
          <w:u w:val="single"/>
        </w:rPr>
        <w:t xml:space="preserve">world </w:t>
      </w:r>
      <w:r w:rsidRPr="00531BA2">
        <w:rPr>
          <w:highlight w:val="green"/>
          <w:u w:val="single"/>
        </w:rPr>
        <w:t>population will peak</w:t>
      </w:r>
      <w:r w:rsidRPr="004A12B7">
        <w:rPr>
          <w:u w:val="single"/>
        </w:rPr>
        <w:t xml:space="preserve"> after the middle of this century and</w:t>
      </w:r>
      <w:r w:rsidRPr="005F48B0">
        <w:t xml:space="preserve"> begin </w:t>
      </w:r>
      <w:r w:rsidRPr="004A12B7">
        <w:rPr>
          <w:u w:val="single"/>
        </w:rPr>
        <w:t>fall</w:t>
      </w:r>
      <w:r w:rsidRPr="005F48B0">
        <w:t xml:space="preserve">ing. </w:t>
      </w:r>
      <w:r w:rsidRPr="004A12B7">
        <w:rPr>
          <w:u w:val="single"/>
        </w:rPr>
        <w:t>Since the</w:t>
      </w:r>
      <w:r w:rsidRPr="005F48B0">
        <w:t xml:space="preserve"> number of </w:t>
      </w:r>
      <w:r w:rsidRPr="004A12B7">
        <w:rPr>
          <w:u w:val="single"/>
        </w:rPr>
        <w:t>mouths to feed will stabilize</w:t>
      </w:r>
      <w:r w:rsidRPr="005F48B0">
        <w:t xml:space="preserve"> and people can eat only so much, </w:t>
      </w:r>
      <w:r w:rsidRPr="00531BA2">
        <w:rPr>
          <w:highlight w:val="green"/>
          <w:u w:val="single"/>
        </w:rPr>
        <w:t>it is unlikely</w:t>
      </w:r>
      <w:r w:rsidRPr="005F48B0">
        <w:t xml:space="preserve"> that the </w:t>
      </w:r>
      <w:r w:rsidRPr="00531BA2">
        <w:rPr>
          <w:b/>
          <w:highlight w:val="green"/>
          <w:u w:val="single"/>
        </w:rPr>
        <w:t>biophysical limits</w:t>
      </w:r>
      <w:r w:rsidRPr="004A12B7">
        <w:rPr>
          <w:u w:val="single"/>
        </w:rPr>
        <w:t xml:space="preserve"> of agriculture</w:t>
      </w:r>
      <w:r w:rsidRPr="005F48B0">
        <w:t xml:space="preserve"> on Earth </w:t>
      </w:r>
      <w:r w:rsidRPr="00531BA2">
        <w:rPr>
          <w:highlight w:val="green"/>
          <w:u w:val="single"/>
        </w:rPr>
        <w:t>will be exceeded</w:t>
      </w:r>
      <w:r w:rsidRPr="005F48B0">
        <w:t xml:space="preserve">. But it gets even better. </w:t>
      </w:r>
      <w:r w:rsidRPr="004A12B7">
        <w:rPr>
          <w:u w:val="single"/>
        </w:rPr>
        <w:t xml:space="preserve">Agricultural </w:t>
      </w:r>
      <w:r w:rsidRPr="00531BA2">
        <w:rPr>
          <w:b/>
          <w:highlight w:val="green"/>
          <w:u w:val="single"/>
        </w:rPr>
        <w:t>productivity is improving</w:t>
      </w:r>
      <w:r w:rsidRPr="005F48B0">
        <w:t xml:space="preserve">. Consider the biophysical limit on photosynthesis cited by the study. In fact, </w:t>
      </w:r>
      <w:r w:rsidRPr="004A12B7">
        <w:rPr>
          <w:u w:val="single"/>
        </w:rPr>
        <w:t>researchers are</w:t>
      </w:r>
      <w:r w:rsidRPr="005F48B0">
        <w:t xml:space="preserve"> already making progress on </w:t>
      </w:r>
      <w:r w:rsidRPr="004A12B7">
        <w:rPr>
          <w:u w:val="single"/>
        </w:rPr>
        <w:t xml:space="preserve">installing </w:t>
      </w:r>
      <w:r w:rsidRPr="00531BA2">
        <w:rPr>
          <w:highlight w:val="green"/>
          <w:u w:val="single"/>
        </w:rPr>
        <w:t>more efficient</w:t>
      </w:r>
      <w:r w:rsidRPr="005F48B0">
        <w:t xml:space="preserve"> C-4 </w:t>
      </w:r>
      <w:r w:rsidRPr="00531BA2">
        <w:rPr>
          <w:highlight w:val="green"/>
          <w:u w:val="single"/>
        </w:rPr>
        <w:t>photosynthesis</w:t>
      </w:r>
      <w:r w:rsidRPr="004A12B7">
        <w:rPr>
          <w:u w:val="single"/>
        </w:rPr>
        <w:t xml:space="preserve"> into rice and wheat, which </w:t>
      </w:r>
      <w:r w:rsidRPr="00531BA2">
        <w:rPr>
          <w:highlight w:val="green"/>
          <w:u w:val="single"/>
        </w:rPr>
        <w:t xml:space="preserve">would </w:t>
      </w:r>
      <w:r w:rsidRPr="00531BA2">
        <w:rPr>
          <w:b/>
          <w:highlight w:val="green"/>
          <w:u w:val="single"/>
        </w:rPr>
        <w:t>boost yields by</w:t>
      </w:r>
      <w:r w:rsidRPr="005F48B0">
        <w:t xml:space="preserve"> as much as </w:t>
      </w:r>
      <w:r w:rsidRPr="00531BA2">
        <w:rPr>
          <w:b/>
          <w:highlight w:val="green"/>
          <w:u w:val="single"/>
        </w:rPr>
        <w:t>50 percent</w:t>
      </w:r>
      <w:r w:rsidRPr="005F48B0">
        <w:t xml:space="preserve">. British </w:t>
      </w:r>
      <w:r w:rsidRPr="004A12B7">
        <w:rPr>
          <w:u w:val="single"/>
        </w:rPr>
        <w:t>researchers</w:t>
      </w:r>
      <w:r w:rsidRPr="005F48B0">
        <w:t xml:space="preserve"> just announced that they had </w:t>
      </w:r>
      <w:r w:rsidRPr="004A12B7">
        <w:rPr>
          <w:u w:val="single"/>
        </w:rPr>
        <w:t>figured out how to boost</w:t>
      </w:r>
      <w:r w:rsidRPr="005F48B0">
        <w:t xml:space="preserve"> photosynthetic </w:t>
      </w:r>
      <w:r w:rsidRPr="004A12B7">
        <w:rPr>
          <w:u w:val="single"/>
        </w:rPr>
        <w:t>efficiency to create</w:t>
      </w:r>
      <w:r w:rsidRPr="005F48B0">
        <w:t xml:space="preserve"> a </w:t>
      </w:r>
      <w:r w:rsidRPr="004A12B7">
        <w:rPr>
          <w:u w:val="single"/>
        </w:rPr>
        <w:t>super-wheat</w:t>
      </w:r>
      <w:r w:rsidRPr="005F48B0">
        <w:t xml:space="preserve"> would increase </w:t>
      </w:r>
      <w:r w:rsidRPr="004A12B7">
        <w:rPr>
          <w:u w:val="single"/>
        </w:rPr>
        <w:t>yields by 20 percent</w:t>
      </w:r>
      <w:r w:rsidRPr="005F48B0">
        <w:t xml:space="preserve">. In a 2015 article for the Breakthrough Journal, "The Return of Nature: How Technology Liberates the Environment," Jesse H. </w:t>
      </w:r>
      <w:proofErr w:type="spellStart"/>
      <w:r w:rsidRPr="005F48B0">
        <w:t>Ausubel</w:t>
      </w:r>
      <w:proofErr w:type="spellEnd"/>
      <w:r w:rsidRPr="005F48B0">
        <w:t xml:space="preserve"> of Rockefeller University reviews how </w:t>
      </w:r>
      <w:r w:rsidRPr="00531BA2">
        <w:rPr>
          <w:highlight w:val="green"/>
          <w:u w:val="single"/>
        </w:rPr>
        <w:t>humanity is</w:t>
      </w:r>
      <w:r w:rsidRPr="004A12B7">
        <w:rPr>
          <w:u w:val="single"/>
        </w:rPr>
        <w:t xml:space="preserve"> </w:t>
      </w:r>
      <w:r w:rsidRPr="00ED06FC">
        <w:rPr>
          <w:b/>
          <w:u w:val="single"/>
        </w:rPr>
        <w:t xml:space="preserve">already </w:t>
      </w:r>
      <w:r w:rsidRPr="00531BA2">
        <w:rPr>
          <w:b/>
          <w:highlight w:val="green"/>
          <w:u w:val="single"/>
        </w:rPr>
        <w:t>decoupling</w:t>
      </w:r>
      <w:r w:rsidRPr="005F48B0">
        <w:t xml:space="preserve"> in many ways from the natural world. "A series of '</w:t>
      </w:r>
      <w:proofErr w:type="spellStart"/>
      <w:r w:rsidRPr="005F48B0">
        <w:t>decouplings</w:t>
      </w:r>
      <w:proofErr w:type="spellEnd"/>
      <w:r w:rsidRPr="005F48B0">
        <w:t xml:space="preserve">' is occurring, so that </w:t>
      </w:r>
      <w:r w:rsidRPr="001E418F">
        <w:rPr>
          <w:u w:val="single"/>
        </w:rPr>
        <w:t>our economy no longer advances</w:t>
      </w:r>
      <w:r w:rsidRPr="005F48B0">
        <w:t xml:space="preserve"> in tandem with </w:t>
      </w:r>
      <w:r w:rsidRPr="001E418F">
        <w:rPr>
          <w:u w:val="single"/>
        </w:rPr>
        <w:t>exploitation of land, forests</w:t>
      </w:r>
      <w:r w:rsidRPr="005F48B0">
        <w:t xml:space="preserve">, water, </w:t>
      </w:r>
      <w:r w:rsidRPr="001E418F">
        <w:rPr>
          <w:u w:val="single"/>
        </w:rPr>
        <w:t>and minerals</w:t>
      </w:r>
      <w:r w:rsidRPr="005F48B0">
        <w:t xml:space="preserve">," he writes. "American </w:t>
      </w:r>
      <w:r w:rsidRPr="001E418F">
        <w:rPr>
          <w:u w:val="single"/>
        </w:rPr>
        <w:t>use of</w:t>
      </w:r>
      <w:r w:rsidRPr="005F48B0">
        <w:t xml:space="preserve"> almost </w:t>
      </w:r>
      <w:r w:rsidRPr="00531BA2">
        <w:rPr>
          <w:highlight w:val="green"/>
          <w:u w:val="single"/>
        </w:rPr>
        <w:t>everything except information</w:t>
      </w:r>
      <w:r w:rsidRPr="001E418F">
        <w:rPr>
          <w:u w:val="single"/>
        </w:rPr>
        <w:t xml:space="preserve"> </w:t>
      </w:r>
      <w:r w:rsidRPr="00ED06FC">
        <w:rPr>
          <w:b/>
          <w:u w:val="single"/>
        </w:rPr>
        <w:t>seems to be peaking</w:t>
      </w:r>
      <w:r w:rsidRPr="005F48B0">
        <w:t xml:space="preserve">." He notes that </w:t>
      </w:r>
      <w:r w:rsidRPr="001E418F">
        <w:rPr>
          <w:u w:val="single"/>
        </w:rPr>
        <w:t>agricultural applications of fertilizer</w:t>
      </w:r>
      <w:r w:rsidRPr="005F48B0">
        <w:t xml:space="preserve"> and water in the U.S. </w:t>
      </w:r>
      <w:r w:rsidRPr="00ED06FC">
        <w:rPr>
          <w:szCs w:val="22"/>
          <w:u w:val="single"/>
        </w:rPr>
        <w:t>peaked in the</w:t>
      </w:r>
      <w:r w:rsidRPr="001E418F">
        <w:rPr>
          <w:u w:val="single"/>
        </w:rPr>
        <w:t xml:space="preserve"> 1980s while yields</w:t>
      </w:r>
      <w:r w:rsidRPr="005F48B0">
        <w:t xml:space="preserve"> continued to </w:t>
      </w:r>
      <w:r w:rsidRPr="001E418F">
        <w:rPr>
          <w:u w:val="single"/>
        </w:rPr>
        <w:t>increase. Thanks to</w:t>
      </w:r>
      <w:r w:rsidRPr="005F48B0">
        <w:t xml:space="preserve"> increasing agricultural </w:t>
      </w:r>
      <w:r w:rsidRPr="001E418F">
        <w:rPr>
          <w:u w:val="single"/>
        </w:rPr>
        <w:t xml:space="preserve">productivity, </w:t>
      </w:r>
      <w:r w:rsidRPr="00531BA2">
        <w:rPr>
          <w:highlight w:val="green"/>
          <w:u w:val="single"/>
        </w:rPr>
        <w:t>humanity is</w:t>
      </w:r>
      <w:r w:rsidRPr="005F48B0">
        <w:t xml:space="preserve"> already </w:t>
      </w:r>
      <w:r w:rsidRPr="00531BA2">
        <w:rPr>
          <w:highlight w:val="green"/>
          <w:u w:val="single"/>
        </w:rPr>
        <w:t xml:space="preserve">at </w:t>
      </w:r>
      <w:r w:rsidRPr="00531BA2">
        <w:rPr>
          <w:b/>
          <w:highlight w:val="green"/>
          <w:u w:val="single"/>
        </w:rPr>
        <w:t>"peak farmland"</w:t>
      </w:r>
      <w:r w:rsidRPr="00531BA2">
        <w:rPr>
          <w:highlight w:val="green"/>
        </w:rPr>
        <w:t>;</w:t>
      </w:r>
      <w:r w:rsidRPr="005F48B0">
        <w:t xml:space="preserve"> as a result, "</w:t>
      </w:r>
      <w:r w:rsidRPr="001E418F">
        <w:rPr>
          <w:u w:val="single"/>
        </w:rPr>
        <w:t>an area the size of India or</w:t>
      </w:r>
      <w:r w:rsidRPr="005F48B0">
        <w:t xml:space="preserve"> of </w:t>
      </w:r>
      <w:r w:rsidRPr="001E418F">
        <w:rPr>
          <w:u w:val="single"/>
        </w:rPr>
        <w:t>the U</w:t>
      </w:r>
      <w:r w:rsidRPr="005F48B0">
        <w:t xml:space="preserve">nited </w:t>
      </w:r>
      <w:r w:rsidRPr="001E418F">
        <w:rPr>
          <w:u w:val="single"/>
        </w:rPr>
        <w:t>S</w:t>
      </w:r>
      <w:r w:rsidRPr="005F48B0">
        <w:t xml:space="preserve">tates </w:t>
      </w:r>
      <w:r w:rsidRPr="001E418F">
        <w:rPr>
          <w:u w:val="single"/>
        </w:rPr>
        <w:t>east of the Mississippi could be released</w:t>
      </w:r>
      <w:r w:rsidRPr="005F48B0">
        <w:t xml:space="preserve"> globally </w:t>
      </w:r>
      <w:r w:rsidRPr="001E418F">
        <w:rPr>
          <w:u w:val="single"/>
        </w:rPr>
        <w:t>from agriculture</w:t>
      </w:r>
      <w:r w:rsidRPr="005F48B0">
        <w:t xml:space="preserve"> over the next 50 years or so." Ward is worried about biophysical limits on water use. But as </w:t>
      </w:r>
      <w:proofErr w:type="spellStart"/>
      <w:r w:rsidRPr="005F48B0">
        <w:t>Ausubel</w:t>
      </w:r>
      <w:proofErr w:type="spellEnd"/>
      <w:r w:rsidRPr="005F48B0">
        <w:t xml:space="preserve"> notes, </w:t>
      </w:r>
      <w:r w:rsidRPr="001E418F">
        <w:rPr>
          <w:u w:val="single"/>
        </w:rPr>
        <w:t xml:space="preserve">U.S. </w:t>
      </w:r>
      <w:r w:rsidRPr="00531BA2">
        <w:rPr>
          <w:b/>
          <w:highlight w:val="green"/>
          <w:u w:val="single"/>
        </w:rPr>
        <w:t>water use</w:t>
      </w:r>
      <w:r w:rsidRPr="00ED06FC">
        <w:rPr>
          <w:b/>
          <w:u w:val="single"/>
        </w:rPr>
        <w:t xml:space="preserve"> has </w:t>
      </w:r>
      <w:r w:rsidRPr="00D733A8">
        <w:rPr>
          <w:b/>
          <w:highlight w:val="green"/>
          <w:u w:val="single"/>
        </w:rPr>
        <w:t>peaked</w:t>
      </w:r>
      <w:r w:rsidRPr="00D733A8">
        <w:rPr>
          <w:highlight w:val="green"/>
          <w:u w:val="single"/>
        </w:rPr>
        <w:t xml:space="preserve"> an</w:t>
      </w:r>
      <w:r w:rsidRPr="00531BA2">
        <w:rPr>
          <w:highlight w:val="green"/>
          <w:u w:val="single"/>
        </w:rPr>
        <w:t>d</w:t>
      </w:r>
      <w:r w:rsidRPr="005F48B0">
        <w:t xml:space="preserve"> has </w:t>
      </w:r>
      <w:r w:rsidRPr="00531BA2">
        <w:rPr>
          <w:highlight w:val="green"/>
          <w:u w:val="single"/>
        </w:rPr>
        <w:t xml:space="preserve">declined </w:t>
      </w:r>
      <w:r w:rsidRPr="00531BA2">
        <w:rPr>
          <w:b/>
          <w:highlight w:val="green"/>
          <w:u w:val="single"/>
        </w:rPr>
        <w:t>below</w:t>
      </w:r>
      <w:r w:rsidRPr="00ED06FC">
        <w:rPr>
          <w:b/>
          <w:u w:val="single"/>
        </w:rPr>
        <w:t xml:space="preserve"> the level of </w:t>
      </w:r>
      <w:r w:rsidRPr="00531BA2">
        <w:rPr>
          <w:b/>
          <w:highlight w:val="green"/>
          <w:u w:val="single"/>
        </w:rPr>
        <w:t>1970</w:t>
      </w:r>
      <w:r w:rsidRPr="005F48B0">
        <w:t xml:space="preserve">. What about meat? </w:t>
      </w:r>
      <w:proofErr w:type="spellStart"/>
      <w:r w:rsidRPr="005F48B0">
        <w:t>Ausubel</w:t>
      </w:r>
      <w:proofErr w:type="spellEnd"/>
      <w:r w:rsidRPr="005F48B0">
        <w:t xml:space="preserve"> notes the </w:t>
      </w:r>
      <w:r w:rsidRPr="00ED06FC">
        <w:rPr>
          <w:b/>
          <w:u w:val="single"/>
        </w:rPr>
        <w:t>greater efficiency</w:t>
      </w:r>
      <w:r w:rsidRPr="001E418F">
        <w:rPr>
          <w:u w:val="single"/>
        </w:rPr>
        <w:t xml:space="preserve"> with</w:t>
      </w:r>
      <w:r w:rsidRPr="005F48B0">
        <w:t xml:space="preserve"> which </w:t>
      </w:r>
      <w:r w:rsidRPr="001E418F">
        <w:rPr>
          <w:u w:val="single"/>
        </w:rPr>
        <w:t>chickens and</w:t>
      </w:r>
      <w:r w:rsidRPr="005F48B0">
        <w:t xml:space="preserve"> cultivated </w:t>
      </w:r>
      <w:r w:rsidRPr="001E418F">
        <w:rPr>
          <w:u w:val="single"/>
        </w:rPr>
        <w:t>fish turn grains and plant matter into meat</w:t>
      </w:r>
      <w:r w:rsidRPr="005F48B0">
        <w:t xml:space="preserve">. In any event, </w:t>
      </w:r>
      <w:r w:rsidRPr="001E418F">
        <w:rPr>
          <w:u w:val="single"/>
        </w:rPr>
        <w:t>the future of farming is not fields but factories. Innovators</w:t>
      </w:r>
      <w:r w:rsidRPr="005F48B0">
        <w:t xml:space="preserve"> are already seeking to </w:t>
      </w:r>
      <w:r w:rsidRPr="001E418F">
        <w:rPr>
          <w:u w:val="single"/>
        </w:rPr>
        <w:t>replace the</w:t>
      </w:r>
      <w:r w:rsidRPr="005F48B0">
        <w:t xml:space="preserve"> entire </w:t>
      </w:r>
      <w:r w:rsidRPr="001E418F">
        <w:rPr>
          <w:u w:val="single"/>
        </w:rPr>
        <w:t>dairy industry with</w:t>
      </w:r>
      <w:r w:rsidRPr="005F48B0">
        <w:t xml:space="preserve"> milk, yogurt, and cheeses made by </w:t>
      </w:r>
      <w:r w:rsidRPr="001E418F">
        <w:rPr>
          <w:u w:val="single"/>
        </w:rPr>
        <w:t>genetically modified bacteria</w:t>
      </w:r>
      <w:r w:rsidRPr="005F48B0">
        <w:t xml:space="preserve"> grown in tanks. </w:t>
      </w:r>
      <w:r w:rsidRPr="001E418F">
        <w:rPr>
          <w:u w:val="single"/>
        </w:rPr>
        <w:t>Others</w:t>
      </w:r>
      <w:r w:rsidRPr="005F48B0">
        <w:t xml:space="preserve"> are figuring how to </w:t>
      </w:r>
      <w:r w:rsidRPr="001E418F">
        <w:rPr>
          <w:u w:val="single"/>
        </w:rPr>
        <w:t>culture meat</w:t>
      </w:r>
      <w:r w:rsidRPr="005F48B0">
        <w:t xml:space="preserve"> in vat. </w:t>
      </w:r>
      <w:proofErr w:type="spellStart"/>
      <w:r w:rsidRPr="005F48B0">
        <w:t>Ausubel</w:t>
      </w:r>
      <w:proofErr w:type="spellEnd"/>
      <w:r w:rsidRPr="005F48B0">
        <w:t xml:space="preserve"> also notes that many </w:t>
      </w:r>
      <w:r w:rsidRPr="00531BA2">
        <w:rPr>
          <w:highlight w:val="green"/>
          <w:u w:val="single"/>
        </w:rPr>
        <w:t>countries</w:t>
      </w:r>
      <w:r w:rsidRPr="005F48B0">
        <w:t xml:space="preserve"> have already been through or </w:t>
      </w:r>
      <w:r w:rsidRPr="00531BA2">
        <w:rPr>
          <w:highlight w:val="green"/>
          <w:u w:val="single"/>
        </w:rPr>
        <w:t>are about to enter</w:t>
      </w:r>
      <w:r w:rsidRPr="001E418F">
        <w:rPr>
          <w:u w:val="single"/>
        </w:rPr>
        <w:t xml:space="preserve"> the </w:t>
      </w:r>
      <w:r w:rsidRPr="00531BA2">
        <w:rPr>
          <w:highlight w:val="green"/>
          <w:u w:val="single"/>
        </w:rPr>
        <w:t>"forest transition,"</w:t>
      </w:r>
      <w:r w:rsidRPr="001E418F">
        <w:rPr>
          <w:u w:val="single"/>
        </w:rPr>
        <w:t xml:space="preserve"> in which forests</w:t>
      </w:r>
      <w:r w:rsidRPr="005F48B0">
        <w:t xml:space="preserve"> begin to </w:t>
      </w:r>
      <w:r w:rsidRPr="001E418F">
        <w:rPr>
          <w:u w:val="single"/>
        </w:rPr>
        <w:t>expand</w:t>
      </w:r>
      <w:r w:rsidRPr="005F48B0">
        <w:t xml:space="preserve">. Roger </w:t>
      </w:r>
      <w:proofErr w:type="spellStart"/>
      <w:r w:rsidRPr="005F48B0">
        <w:t>Sedjo</w:t>
      </w:r>
      <w:proofErr w:type="spellEnd"/>
      <w:r w:rsidRPr="005F48B0">
        <w:t xml:space="preserve">, a forest economist at Resources of the Future, has projected that </w:t>
      </w:r>
      <w:r w:rsidRPr="001E418F">
        <w:rPr>
          <w:u w:val="single"/>
        </w:rPr>
        <w:t>by the middle of this century most</w:t>
      </w:r>
      <w:r w:rsidRPr="005F48B0">
        <w:t xml:space="preserve"> of world's </w:t>
      </w:r>
      <w:r w:rsidRPr="00531BA2">
        <w:rPr>
          <w:b/>
          <w:highlight w:val="green"/>
          <w:u w:val="single"/>
        </w:rPr>
        <w:t>industrial wood</w:t>
      </w:r>
      <w:r w:rsidRPr="00531BA2">
        <w:rPr>
          <w:highlight w:val="green"/>
          <w:u w:val="single"/>
        </w:rPr>
        <w:t xml:space="preserve"> will be</w:t>
      </w:r>
      <w:r w:rsidRPr="001E418F">
        <w:rPr>
          <w:u w:val="single"/>
        </w:rPr>
        <w:t xml:space="preserve"> produced from planted forests covering</w:t>
      </w:r>
      <w:r w:rsidRPr="005F48B0">
        <w:t xml:space="preserve"> a </w:t>
      </w:r>
      <w:r w:rsidRPr="00ED06FC">
        <w:rPr>
          <w:u w:val="single"/>
        </w:rPr>
        <w:t>remarkably small land</w:t>
      </w:r>
      <w:r w:rsidRPr="005F48B0">
        <w:t xml:space="preserve"> area, perhaps </w:t>
      </w:r>
      <w:r w:rsidRPr="00531BA2">
        <w:rPr>
          <w:b/>
          <w:highlight w:val="green"/>
          <w:u w:val="single"/>
        </w:rPr>
        <w:t>only 5 to 10 percent</w:t>
      </w:r>
      <w:r w:rsidRPr="00531BA2">
        <w:rPr>
          <w:highlight w:val="green"/>
          <w:u w:val="single"/>
        </w:rPr>
        <w:t xml:space="preserve"> of</w:t>
      </w:r>
      <w:r w:rsidRPr="005F48B0">
        <w:t xml:space="preserve"> the extent of </w:t>
      </w:r>
      <w:r w:rsidRPr="001E418F">
        <w:rPr>
          <w:u w:val="single"/>
        </w:rPr>
        <w:t xml:space="preserve">today's global </w:t>
      </w:r>
      <w:r w:rsidRPr="00531BA2">
        <w:rPr>
          <w:szCs w:val="22"/>
          <w:highlight w:val="green"/>
          <w:u w:val="single"/>
        </w:rPr>
        <w:t>forest</w:t>
      </w:r>
      <w:r w:rsidRPr="00ED06FC">
        <w:rPr>
          <w:szCs w:val="22"/>
          <w:u w:val="single"/>
        </w:rPr>
        <w:t>. Shrinking</w:t>
      </w:r>
      <w:r w:rsidRPr="001E418F">
        <w:rPr>
          <w:u w:val="single"/>
        </w:rPr>
        <w:t xml:space="preserve"> farms</w:t>
      </w:r>
      <w:r w:rsidRPr="005F48B0">
        <w:t xml:space="preserve"> and ranches </w:t>
      </w:r>
      <w:r w:rsidRPr="001E418F">
        <w:rPr>
          <w:u w:val="single"/>
        </w:rPr>
        <w:t>and expanding forests will</w:t>
      </w:r>
      <w:r w:rsidRPr="005F48B0">
        <w:t xml:space="preserve"> do a lot toward </w:t>
      </w:r>
      <w:r w:rsidRPr="001E418F">
        <w:rPr>
          <w:u w:val="single"/>
        </w:rPr>
        <w:t>turn</w:t>
      </w:r>
      <w:r w:rsidRPr="005F48B0">
        <w:t xml:space="preserve">ing </w:t>
      </w:r>
      <w:r w:rsidRPr="001E418F">
        <w:rPr>
          <w:u w:val="single"/>
        </w:rPr>
        <w:t>around</w:t>
      </w:r>
      <w:r w:rsidRPr="005F48B0">
        <w:t xml:space="preserve"> the alarming global </w:t>
      </w:r>
      <w:r w:rsidRPr="001E418F">
        <w:rPr>
          <w:u w:val="single"/>
        </w:rPr>
        <w:t>reduction in wildlife</w:t>
      </w:r>
      <w:r w:rsidRPr="005F48B0">
        <w:t xml:space="preserve">. How about </w:t>
      </w:r>
      <w:proofErr w:type="spellStart"/>
      <w:r w:rsidRPr="005F48B0">
        <w:t>unsubstitutable</w:t>
      </w:r>
      <w:proofErr w:type="spellEnd"/>
      <w:r w:rsidRPr="005F48B0">
        <w:t xml:space="preserve"> stuff? Are we running out of that? </w:t>
      </w:r>
      <w:proofErr w:type="spellStart"/>
      <w:r w:rsidRPr="005F48B0">
        <w:t>Ausubel</w:t>
      </w:r>
      <w:proofErr w:type="spellEnd"/>
      <w:r w:rsidRPr="005F48B0">
        <w:t xml:space="preserve"> notes that </w:t>
      </w:r>
      <w:r w:rsidRPr="00531BA2">
        <w:rPr>
          <w:highlight w:val="green"/>
          <w:u w:val="single"/>
        </w:rPr>
        <w:t>the U.S.</w:t>
      </w:r>
      <w:r w:rsidRPr="001E418F">
        <w:rPr>
          <w:u w:val="single"/>
        </w:rPr>
        <w:t xml:space="preserve"> has</w:t>
      </w:r>
      <w:r w:rsidRPr="005F48B0">
        <w:t xml:space="preserve"> apparently already </w:t>
      </w:r>
      <w:r w:rsidRPr="00531BA2">
        <w:rPr>
          <w:highlight w:val="green"/>
          <w:u w:val="single"/>
        </w:rPr>
        <w:t xml:space="preserve">achieved </w:t>
      </w:r>
      <w:r w:rsidRPr="00531BA2">
        <w:rPr>
          <w:b/>
          <w:highlight w:val="green"/>
          <w:u w:val="single"/>
        </w:rPr>
        <w:t>absolute decoupling</w:t>
      </w:r>
      <w:r w:rsidRPr="005F48B0">
        <w:t>—call it peak stuff—</w:t>
      </w:r>
      <w:r w:rsidRPr="00531BA2">
        <w:rPr>
          <w:highlight w:val="green"/>
          <w:u w:val="single"/>
        </w:rPr>
        <w:t>for</w:t>
      </w:r>
      <w:r w:rsidRPr="005F48B0">
        <w:t xml:space="preserve"> a lot of materials, including </w:t>
      </w:r>
      <w:r w:rsidRPr="00531BA2">
        <w:rPr>
          <w:highlight w:val="green"/>
          <w:u w:val="single"/>
        </w:rPr>
        <w:t>plastics, paper</w:t>
      </w:r>
      <w:r w:rsidRPr="001E418F">
        <w:rPr>
          <w:u w:val="single"/>
        </w:rPr>
        <w:t xml:space="preserve">, timber, phosphate, </w:t>
      </w:r>
      <w:r w:rsidRPr="00531BA2">
        <w:rPr>
          <w:highlight w:val="green"/>
          <w:u w:val="single"/>
        </w:rPr>
        <w:t>aluminum, steel</w:t>
      </w:r>
      <w:r w:rsidRPr="001E418F">
        <w:rPr>
          <w:u w:val="single"/>
        </w:rPr>
        <w:t xml:space="preserve">, and copper. </w:t>
      </w:r>
      <w:r w:rsidRPr="00531BA2">
        <w:rPr>
          <w:highlight w:val="green"/>
          <w:u w:val="single"/>
        </w:rPr>
        <w:t>And</w:t>
      </w:r>
      <w:r w:rsidRPr="005F48B0">
        <w:t xml:space="preserve"> he reports </w:t>
      </w:r>
      <w:r w:rsidRPr="00531BA2">
        <w:rPr>
          <w:highlight w:val="green"/>
          <w:u w:val="single"/>
        </w:rPr>
        <w:t>relative</w:t>
      </w:r>
      <w:r w:rsidRPr="001E418F">
        <w:rPr>
          <w:u w:val="single"/>
        </w:rPr>
        <w:t xml:space="preserve"> decoupling </w:t>
      </w:r>
      <w:r w:rsidRPr="00531BA2">
        <w:rPr>
          <w:highlight w:val="green"/>
          <w:u w:val="single"/>
        </w:rPr>
        <w:t xml:space="preserve">for </w:t>
      </w:r>
      <w:r w:rsidRPr="00531BA2">
        <w:rPr>
          <w:b/>
          <w:highlight w:val="green"/>
          <w:u w:val="single"/>
        </w:rPr>
        <w:t>53</w:t>
      </w:r>
      <w:r w:rsidRPr="005F48B0">
        <w:t xml:space="preserve"> other </w:t>
      </w:r>
      <w:r w:rsidRPr="00531BA2">
        <w:rPr>
          <w:b/>
          <w:highlight w:val="green"/>
          <w:u w:val="single"/>
        </w:rPr>
        <w:t>commodities</w:t>
      </w:r>
      <w:r w:rsidRPr="001E418F">
        <w:rPr>
          <w:u w:val="single"/>
        </w:rPr>
        <w:t>, all of which are</w:t>
      </w:r>
      <w:r w:rsidRPr="005F48B0">
        <w:t xml:space="preserve"> likely </w:t>
      </w:r>
      <w:r w:rsidRPr="001E418F">
        <w:rPr>
          <w:u w:val="single"/>
        </w:rPr>
        <w:t xml:space="preserve">heading toward </w:t>
      </w:r>
      <w:r w:rsidRPr="001E418F">
        <w:rPr>
          <w:u w:val="single"/>
        </w:rPr>
        <w:lastRenderedPageBreak/>
        <w:t>absolute</w:t>
      </w:r>
      <w:r w:rsidRPr="005F48B0">
        <w:t xml:space="preserve"> decoupling. </w:t>
      </w:r>
      <w:r w:rsidRPr="00531BA2">
        <w:rPr>
          <w:highlight w:val="green"/>
          <w:u w:val="single"/>
        </w:rPr>
        <w:t>Additive</w:t>
      </w:r>
      <w:r w:rsidRPr="001E418F">
        <w:rPr>
          <w:u w:val="single"/>
        </w:rPr>
        <w:t xml:space="preserve"> </w:t>
      </w:r>
      <w:r w:rsidRPr="00531BA2">
        <w:rPr>
          <w:highlight w:val="green"/>
          <w:u w:val="single"/>
        </w:rPr>
        <w:t>manufacturing</w:t>
      </w:r>
      <w:r w:rsidRPr="005F48B0">
        <w:t xml:space="preserve"> is also known as 3-D printing, in which machines build up new items one layer at a time. The Advanced Manufacturing Office suggested that additive manufacturing </w:t>
      </w:r>
      <w:r w:rsidRPr="00531BA2">
        <w:rPr>
          <w:highlight w:val="green"/>
          <w:u w:val="single"/>
        </w:rPr>
        <w:t>can reduce</w:t>
      </w:r>
      <w:r w:rsidRPr="00531BA2">
        <w:rPr>
          <w:highlight w:val="green"/>
        </w:rPr>
        <w:t xml:space="preserve"> </w:t>
      </w:r>
      <w:r w:rsidRPr="00531BA2">
        <w:t>material</w:t>
      </w:r>
      <w:r w:rsidRPr="005F48B0">
        <w:t xml:space="preserve"> </w:t>
      </w:r>
      <w:r w:rsidRPr="001E418F">
        <w:rPr>
          <w:u w:val="single"/>
        </w:rPr>
        <w:t xml:space="preserve">needs and </w:t>
      </w:r>
      <w:r w:rsidRPr="00531BA2">
        <w:rPr>
          <w:highlight w:val="green"/>
          <w:u w:val="single"/>
        </w:rPr>
        <w:t>costs by</w:t>
      </w:r>
      <w:r w:rsidRPr="005F48B0">
        <w:t xml:space="preserve"> up to </w:t>
      </w:r>
      <w:r w:rsidRPr="00531BA2">
        <w:rPr>
          <w:b/>
          <w:highlight w:val="green"/>
          <w:u w:val="single"/>
        </w:rPr>
        <w:t>90 percent</w:t>
      </w:r>
      <w:r w:rsidRPr="005F48B0">
        <w:t xml:space="preserve">. And instead of the replacement of worn-out items, their </w:t>
      </w:r>
      <w:r w:rsidRPr="001E418F">
        <w:rPr>
          <w:u w:val="single"/>
        </w:rPr>
        <w:t xml:space="preserve">material can </w:t>
      </w:r>
      <w:r w:rsidRPr="00ED06FC">
        <w:rPr>
          <w:b/>
          <w:u w:val="single"/>
        </w:rPr>
        <w:t>simply be recycled</w:t>
      </w:r>
      <w:r w:rsidRPr="005F48B0">
        <w:t xml:space="preserve"> through a printer to return it to </w:t>
      </w:r>
      <w:r w:rsidRPr="001E418F">
        <w:rPr>
          <w:u w:val="single"/>
        </w:rPr>
        <w:t>good-as-new</w:t>
      </w:r>
      <w:r w:rsidRPr="005F48B0">
        <w:t xml:space="preserve"> condition </w:t>
      </w:r>
      <w:r w:rsidRPr="001E418F">
        <w:rPr>
          <w:u w:val="single"/>
        </w:rPr>
        <w:t>using only 2 to 25 percent of</w:t>
      </w:r>
      <w:r w:rsidRPr="005F48B0">
        <w:t xml:space="preserve"> the </w:t>
      </w:r>
      <w:r w:rsidRPr="001E418F">
        <w:rPr>
          <w:u w:val="single"/>
        </w:rPr>
        <w:t>energy</w:t>
      </w:r>
      <w:r w:rsidRPr="005F48B0">
        <w:t xml:space="preserve"> required </w:t>
      </w:r>
      <w:r w:rsidRPr="001E418F">
        <w:rPr>
          <w:u w:val="single"/>
        </w:rPr>
        <w:t>to make new parts. 3-D printing</w:t>
      </w:r>
      <w:r w:rsidRPr="005F48B0">
        <w:t xml:space="preserve"> on demand </w:t>
      </w:r>
      <w:r w:rsidRPr="001E418F">
        <w:rPr>
          <w:u w:val="single"/>
        </w:rPr>
        <w:t>will</w:t>
      </w:r>
      <w:r w:rsidRPr="005F48B0">
        <w:t xml:space="preserve"> also </w:t>
      </w:r>
      <w:r w:rsidRPr="001E418F">
        <w:rPr>
          <w:u w:val="single"/>
        </w:rPr>
        <w:t>eliminate storage and inventory</w:t>
      </w:r>
      <w:r w:rsidRPr="005F48B0">
        <w:t xml:space="preserve"> </w:t>
      </w:r>
      <w:proofErr w:type="gramStart"/>
      <w:r w:rsidRPr="005F48B0">
        <w:t xml:space="preserve">costs, </w:t>
      </w:r>
      <w:r w:rsidRPr="001E418F">
        <w:rPr>
          <w:u w:val="single"/>
        </w:rPr>
        <w:t>and</w:t>
      </w:r>
      <w:proofErr w:type="gramEnd"/>
      <w:r w:rsidRPr="005F48B0">
        <w:t xml:space="preserve"> will </w:t>
      </w:r>
      <w:r w:rsidRPr="001E418F">
        <w:rPr>
          <w:u w:val="single"/>
        </w:rPr>
        <w:t xml:space="preserve">significantly cut transportation </w:t>
      </w:r>
      <w:r w:rsidRPr="00531BA2">
        <w:rPr>
          <w:szCs w:val="22"/>
          <w:u w:val="single"/>
        </w:rPr>
        <w:t xml:space="preserve">costs. </w:t>
      </w:r>
      <w:r w:rsidRPr="00531BA2">
        <w:rPr>
          <w:szCs w:val="22"/>
          <w:highlight w:val="green"/>
          <w:u w:val="single"/>
        </w:rPr>
        <w:t>Nanomanufacturing</w:t>
      </w:r>
      <w:r w:rsidRPr="005F48B0">
        <w:t>—building atom-by-atom—</w:t>
      </w:r>
      <w:r w:rsidRPr="00531BA2">
        <w:rPr>
          <w:highlight w:val="green"/>
          <w:u w:val="single"/>
        </w:rPr>
        <w:t>will</w:t>
      </w:r>
      <w:r w:rsidRPr="005F48B0">
        <w:t xml:space="preserve"> likely </w:t>
      </w:r>
      <w:r w:rsidRPr="00531BA2">
        <w:rPr>
          <w:highlight w:val="green"/>
          <w:u w:val="single"/>
        </w:rPr>
        <w:t xml:space="preserve">engender a </w:t>
      </w:r>
      <w:r w:rsidRPr="00531BA2">
        <w:rPr>
          <w:b/>
          <w:highlight w:val="green"/>
          <w:u w:val="single"/>
        </w:rPr>
        <w:t>fourth</w:t>
      </w:r>
      <w:r w:rsidRPr="00ED06FC">
        <w:rPr>
          <w:b/>
          <w:u w:val="single"/>
        </w:rPr>
        <w:t xml:space="preserve"> industrial </w:t>
      </w:r>
      <w:r w:rsidRPr="00531BA2">
        <w:rPr>
          <w:b/>
          <w:highlight w:val="green"/>
          <w:u w:val="single"/>
        </w:rPr>
        <w:t>revolution</w:t>
      </w:r>
      <w:r w:rsidRPr="001E418F">
        <w:rPr>
          <w:u w:val="single"/>
        </w:rPr>
        <w:t xml:space="preserve"> by spurring exponential</w:t>
      </w:r>
      <w:r w:rsidRPr="005F48B0">
        <w:t xml:space="preserve"> economic </w:t>
      </w:r>
      <w:r w:rsidRPr="001E418F">
        <w:rPr>
          <w:u w:val="single"/>
        </w:rPr>
        <w:t>growth while reducing</w:t>
      </w:r>
      <w:r w:rsidRPr="005F48B0">
        <w:t xml:space="preserve"> human </w:t>
      </w:r>
      <w:r w:rsidRPr="001E418F">
        <w:rPr>
          <w:u w:val="single"/>
        </w:rPr>
        <w:t>demands fo</w:t>
      </w:r>
      <w:r w:rsidRPr="005F48B0">
        <w:t xml:space="preserve">r material </w:t>
      </w:r>
      <w:r w:rsidRPr="001E418F">
        <w:rPr>
          <w:u w:val="single"/>
        </w:rPr>
        <w:t>resources</w:t>
      </w:r>
      <w:r w:rsidRPr="005F48B0">
        <w:t xml:space="preserve">. Ward and company project that Australians will be using 250 percent more energy by 2100. Is there an upper limit to energy production that implies unsustainability? In their analysis, the </w:t>
      </w:r>
      <w:r w:rsidRPr="001E418F">
        <w:rPr>
          <w:u w:val="single"/>
        </w:rPr>
        <w:t>ecological economists</w:t>
      </w:r>
      <w:r w:rsidRPr="005F48B0">
        <w:t xml:space="preserve"> apparently </w:t>
      </w:r>
      <w:r w:rsidRPr="001E418F">
        <w:rPr>
          <w:u w:val="single"/>
        </w:rPr>
        <w:t>assume</w:t>
      </w:r>
      <w:r w:rsidRPr="005F48B0">
        <w:t xml:space="preserve"> that </w:t>
      </w:r>
      <w:r w:rsidRPr="001E418F">
        <w:rPr>
          <w:u w:val="single"/>
        </w:rPr>
        <w:t>energy supplies are limited</w:t>
      </w:r>
      <w:r w:rsidRPr="005F48B0">
        <w:t xml:space="preserve">. Why </w:t>
      </w:r>
      <w:r w:rsidRPr="001E418F">
        <w:rPr>
          <w:u w:val="single"/>
        </w:rPr>
        <w:t>this is not clear</w:t>
      </w:r>
      <w:r w:rsidRPr="005F48B0">
        <w:t xml:space="preserve">, unless </w:t>
      </w:r>
      <w:r w:rsidRPr="00531BA2">
        <w:rPr>
          <w:highlight w:val="green"/>
          <w:u w:val="single"/>
        </w:rPr>
        <w:t>their model</w:t>
      </w:r>
      <w:r w:rsidRPr="001E418F">
        <w:rPr>
          <w:u w:val="single"/>
        </w:rPr>
        <w:t xml:space="preserve"> </w:t>
      </w:r>
      <w:r w:rsidRPr="00ED06FC">
        <w:rPr>
          <w:b/>
          <w:u w:val="single"/>
        </w:rPr>
        <w:t xml:space="preserve">implicitly </w:t>
      </w:r>
      <w:r w:rsidRPr="00531BA2">
        <w:rPr>
          <w:b/>
          <w:highlight w:val="green"/>
          <w:u w:val="single"/>
        </w:rPr>
        <w:t>assumes</w:t>
      </w:r>
      <w:r w:rsidRPr="005F48B0">
        <w:t xml:space="preserve"> a growing </w:t>
      </w:r>
      <w:r w:rsidRPr="00ED06FC">
        <w:rPr>
          <w:b/>
          <w:u w:val="single"/>
        </w:rPr>
        <w:t>consumption</w:t>
      </w:r>
      <w:r w:rsidRPr="001E418F">
        <w:rPr>
          <w:u w:val="single"/>
        </w:rPr>
        <w:t xml:space="preserve"> of </w:t>
      </w:r>
      <w:r w:rsidRPr="00531BA2">
        <w:rPr>
          <w:highlight w:val="green"/>
          <w:u w:val="single"/>
        </w:rPr>
        <w:t>fossil fuels</w:t>
      </w:r>
      <w:r w:rsidRPr="005F48B0">
        <w:t xml:space="preserve"> (and even then, the world is not close to running out of those). But </w:t>
      </w:r>
      <w:r w:rsidRPr="001E418F">
        <w:rPr>
          <w:u w:val="single"/>
        </w:rPr>
        <w:t>there is a source of energy that</w:t>
      </w:r>
      <w:r w:rsidRPr="005F48B0">
        <w:t xml:space="preserve">, for all practical purposes, </w:t>
      </w:r>
      <w:r w:rsidRPr="001E418F">
        <w:rPr>
          <w:u w:val="single"/>
        </w:rPr>
        <w:t>is limitless and has few deleterious</w:t>
      </w:r>
      <w:r w:rsidRPr="005F48B0">
        <w:t xml:space="preserve"> environmental </w:t>
      </w:r>
      <w:r w:rsidRPr="001E418F">
        <w:rPr>
          <w:u w:val="single"/>
        </w:rPr>
        <w:t xml:space="preserve">effects: </w:t>
      </w:r>
      <w:r w:rsidRPr="00ED06FC">
        <w:rPr>
          <w:b/>
          <w:u w:val="single"/>
        </w:rPr>
        <w:t>nuclear power</w:t>
      </w:r>
      <w:r w:rsidRPr="001E418F">
        <w:rPr>
          <w:u w:val="single"/>
        </w:rPr>
        <w:t xml:space="preserve">. </w:t>
      </w:r>
      <w:r w:rsidRPr="00531BA2">
        <w:rPr>
          <w:highlight w:val="green"/>
          <w:u w:val="single"/>
        </w:rPr>
        <w:t>If demand for</w:t>
      </w:r>
      <w:r w:rsidRPr="005F48B0">
        <w:t xml:space="preserve"> primary </w:t>
      </w:r>
      <w:r w:rsidRPr="00531BA2">
        <w:rPr>
          <w:highlight w:val="green"/>
          <w:u w:val="single"/>
        </w:rPr>
        <w:t>energy were to double</w:t>
      </w:r>
      <w:r w:rsidRPr="001E418F">
        <w:rPr>
          <w:u w:val="single"/>
        </w:rPr>
        <w:t xml:space="preserve"> by 2050</w:t>
      </w:r>
      <w:r w:rsidRPr="005F48B0">
        <w:t xml:space="preserve">, a back-of-the-envelope calculation finds that </w:t>
      </w:r>
      <w:r w:rsidRPr="00531BA2">
        <w:rPr>
          <w:highlight w:val="green"/>
          <w:u w:val="single"/>
        </w:rPr>
        <w:t xml:space="preserve">the </w:t>
      </w:r>
      <w:r w:rsidRPr="00531BA2">
        <w:rPr>
          <w:b/>
          <w:highlight w:val="green"/>
          <w:u w:val="single"/>
        </w:rPr>
        <w:t>entire world's</w:t>
      </w:r>
      <w:r w:rsidRPr="00ED06FC">
        <w:rPr>
          <w:b/>
          <w:u w:val="single"/>
        </w:rPr>
        <w:t xml:space="preserve"> energy </w:t>
      </w:r>
      <w:r w:rsidRPr="00531BA2">
        <w:rPr>
          <w:b/>
          <w:highlight w:val="green"/>
          <w:u w:val="single"/>
        </w:rPr>
        <w:t>needs</w:t>
      </w:r>
      <w:r w:rsidRPr="00531BA2">
        <w:rPr>
          <w:highlight w:val="green"/>
          <w:u w:val="single"/>
        </w:rPr>
        <w:t xml:space="preserve"> could be supplied by 6,000</w:t>
      </w:r>
      <w:r w:rsidRPr="005F48B0">
        <w:rPr>
          <w:u w:val="single"/>
        </w:rPr>
        <w:t xml:space="preserve"> conventional</w:t>
      </w:r>
      <w:r w:rsidRPr="005F48B0">
        <w:t xml:space="preserve"> nuclear power </w:t>
      </w:r>
      <w:r w:rsidRPr="00531BA2">
        <w:rPr>
          <w:highlight w:val="green"/>
          <w:u w:val="single"/>
        </w:rPr>
        <w:t>plants</w:t>
      </w:r>
      <w:r w:rsidRPr="005F48B0">
        <w:rPr>
          <w:u w:val="single"/>
        </w:rPr>
        <w:t xml:space="preserve">. The deployment of </w:t>
      </w:r>
      <w:r w:rsidRPr="00531BA2">
        <w:rPr>
          <w:highlight w:val="green"/>
          <w:u w:val="single"/>
        </w:rPr>
        <w:t>fast reactors would supply</w:t>
      </w:r>
      <w:r w:rsidRPr="005F48B0">
        <w:t xml:space="preserve"> "renewable" </w:t>
      </w:r>
      <w:r w:rsidRPr="005F48B0">
        <w:rPr>
          <w:u w:val="single"/>
        </w:rPr>
        <w:t xml:space="preserve">energy for </w:t>
      </w:r>
      <w:r w:rsidRPr="00531BA2">
        <w:rPr>
          <w:highlight w:val="green"/>
          <w:u w:val="single"/>
        </w:rPr>
        <w:t>thousands of years</w:t>
      </w:r>
      <w:r w:rsidRPr="005F48B0">
        <w:t xml:space="preserve">. The development of </w:t>
      </w:r>
      <w:r w:rsidRPr="005F48B0">
        <w:rPr>
          <w:u w:val="single"/>
        </w:rPr>
        <w:t xml:space="preserve">thorium reactors could also supply </w:t>
      </w:r>
      <w:r w:rsidRPr="00ED06FC">
        <w:rPr>
          <w:b/>
          <w:u w:val="single"/>
        </w:rPr>
        <w:t>thousands of years</w:t>
      </w:r>
      <w:r w:rsidRPr="005F48B0">
        <w:t xml:space="preserve"> of energy. And </w:t>
      </w:r>
      <w:r w:rsidRPr="005F48B0">
        <w:rPr>
          <w:u w:val="single"/>
        </w:rPr>
        <w:t>both</w:t>
      </w:r>
      <w:r w:rsidRPr="005F48B0">
        <w:t xml:space="preserve"> could </w:t>
      </w:r>
      <w:r w:rsidRPr="005F48B0">
        <w:rPr>
          <w:u w:val="single"/>
        </w:rPr>
        <w:t>do so without harming the environment. (Waste</w:t>
      </w:r>
      <w:r w:rsidRPr="005F48B0">
        <w:t xml:space="preserve"> heat </w:t>
      </w:r>
      <w:r w:rsidRPr="005F48B0">
        <w:rPr>
          <w:u w:val="single"/>
        </w:rPr>
        <w:t xml:space="preserve">at that </w:t>
      </w:r>
      <w:r w:rsidRPr="00531BA2">
        <w:rPr>
          <w:u w:val="single"/>
        </w:rPr>
        <w:t xml:space="preserve">scale would not </w:t>
      </w:r>
      <w:r w:rsidRPr="00531BA2">
        <w:rPr>
          <w:highlight w:val="green"/>
          <w:u w:val="single"/>
        </w:rPr>
        <w:t>be</w:t>
      </w:r>
      <w:r w:rsidRPr="005F48B0">
        <w:t xml:space="preserve"> much of </w:t>
      </w:r>
      <w:r w:rsidRPr="005F48B0">
        <w:rPr>
          <w:u w:val="single"/>
        </w:rPr>
        <w:t>a problem.) Such power sources are</w:t>
      </w:r>
      <w:r w:rsidRPr="005F48B0">
        <w:t xml:space="preserve"> in any relevant sense </w:t>
      </w:r>
      <w:r w:rsidRPr="005F48B0">
        <w:rPr>
          <w:u w:val="single"/>
        </w:rPr>
        <w:t>"decoupled"</w:t>
      </w:r>
      <w:r w:rsidRPr="005F48B0">
        <w:t xml:space="preserve"> from the natural </w:t>
      </w:r>
      <w:proofErr w:type="gramStart"/>
      <w:r w:rsidRPr="005F48B0">
        <w:t xml:space="preserve">world, </w:t>
      </w:r>
      <w:r w:rsidRPr="005F48B0">
        <w:rPr>
          <w:u w:val="single"/>
        </w:rPr>
        <w:t>since</w:t>
      </w:r>
      <w:proofErr w:type="gramEnd"/>
      <w:r w:rsidRPr="005F48B0">
        <w:rPr>
          <w:u w:val="single"/>
        </w:rPr>
        <w:t xml:space="preserve"> their fuel cycles produce </w:t>
      </w:r>
      <w:r w:rsidRPr="00ED06FC">
        <w:rPr>
          <w:b/>
          <w:u w:val="single"/>
        </w:rPr>
        <w:t>little pollution</w:t>
      </w:r>
      <w:r w:rsidRPr="005F48B0">
        <w:t xml:space="preserve">. Recall that GDP measures the monetary value of all finished goods and services. </w:t>
      </w:r>
      <w:r w:rsidRPr="005F48B0">
        <w:rPr>
          <w:u w:val="single"/>
        </w:rPr>
        <w:t>Finished goods will</w:t>
      </w:r>
      <w:r w:rsidRPr="005F48B0">
        <w:t xml:space="preserve"> become a </w:t>
      </w:r>
      <w:r w:rsidRPr="005F48B0">
        <w:rPr>
          <w:u w:val="single"/>
        </w:rPr>
        <w:t>shrink</w:t>
      </w:r>
      <w:r w:rsidRPr="005F48B0">
        <w:t xml:space="preserve">ing part of the world's economy </w:t>
      </w:r>
      <w:r w:rsidRPr="005F48B0">
        <w:rPr>
          <w:u w:val="single"/>
        </w:rPr>
        <w:t>as more</w:t>
      </w:r>
      <w:r w:rsidRPr="005F48B0">
        <w:t xml:space="preserve"> people </w:t>
      </w:r>
      <w:r w:rsidRPr="005F48B0">
        <w:rPr>
          <w:u w:val="single"/>
        </w:rPr>
        <w:t>gain access to food, clothing</w:t>
      </w:r>
      <w:r w:rsidRPr="005F48B0">
        <w:t xml:space="preserve">, housing, </w:t>
      </w:r>
      <w:r w:rsidRPr="005F48B0">
        <w:rPr>
          <w:u w:val="single"/>
        </w:rPr>
        <w:t>transportation</w:t>
      </w:r>
      <w:r w:rsidRPr="005F48B0">
        <w:t xml:space="preserve">, and so forth. Already, </w:t>
      </w:r>
      <w:r w:rsidRPr="005F48B0">
        <w:rPr>
          <w:u w:val="single"/>
        </w:rPr>
        <w:t>services account for 80 percent of U.S. GDP and</w:t>
      </w:r>
      <w:r w:rsidRPr="005F48B0">
        <w:t xml:space="preserve"> 80 percent of civilian </w:t>
      </w:r>
      <w:r w:rsidRPr="005F48B0">
        <w:rPr>
          <w:u w:val="single"/>
        </w:rPr>
        <w:t>employment</w:t>
      </w:r>
      <w:r w:rsidRPr="005F48B0">
        <w:t xml:space="preserve">. Instead of stuff, people will want to spend time creating and enjoying themselves. As technological progress enables economic growth, </w:t>
      </w:r>
      <w:r w:rsidRPr="005F48B0">
        <w:rPr>
          <w:u w:val="single"/>
        </w:rPr>
        <w:t>people will consume</w:t>
      </w:r>
      <w:r w:rsidRPr="005F48B0">
        <w:t xml:space="preserve"> more pixels and </w:t>
      </w:r>
      <w:r w:rsidRPr="005F48B0">
        <w:rPr>
          <w:u w:val="single"/>
        </w:rPr>
        <w:t>less</w:t>
      </w:r>
      <w:r w:rsidRPr="005F48B0">
        <w:t xml:space="preserve"> petroleum, more massages and less mortar, more </w:t>
      </w:r>
      <w:proofErr w:type="gramStart"/>
      <w:r w:rsidRPr="005F48B0">
        <w:t>handicrafts</w:t>
      </w:r>
      <w:proofErr w:type="gramEnd"/>
      <w:r w:rsidRPr="005F48B0">
        <w:t xml:space="preserve"> and less hardwood. Ultimately, </w:t>
      </w:r>
      <w:r w:rsidRPr="00531BA2">
        <w:rPr>
          <w:highlight w:val="green"/>
          <w:u w:val="single"/>
        </w:rPr>
        <w:t>Ward and</w:t>
      </w:r>
      <w:r w:rsidRPr="005F48B0">
        <w:rPr>
          <w:u w:val="single"/>
        </w:rPr>
        <w:t xml:space="preserve"> his </w:t>
      </w:r>
      <w:r w:rsidRPr="00531BA2">
        <w:rPr>
          <w:u w:val="single"/>
        </w:rPr>
        <w:t>colleagues</w:t>
      </w:r>
      <w:r w:rsidRPr="005F48B0">
        <w:rPr>
          <w:u w:val="single"/>
        </w:rPr>
        <w:t xml:space="preserve"> make the </w:t>
      </w:r>
      <w:r w:rsidRPr="00ED06FC">
        <w:rPr>
          <w:b/>
          <w:u w:val="single"/>
        </w:rPr>
        <w:t>same mistake as Malthus</w:t>
      </w:r>
      <w:r w:rsidRPr="005F48B0">
        <w:t xml:space="preserve"> and the Limits to Growth folks: </w:t>
      </w:r>
      <w:r w:rsidRPr="005F48B0">
        <w:rPr>
          <w:u w:val="single"/>
        </w:rPr>
        <w:t xml:space="preserve">They </w:t>
      </w:r>
      <w:r w:rsidRPr="00531BA2">
        <w:rPr>
          <w:b/>
          <w:highlight w:val="green"/>
          <w:u w:val="single"/>
        </w:rPr>
        <w:t>extrapolate trends</w:t>
      </w:r>
      <w:r w:rsidRPr="00531BA2">
        <w:rPr>
          <w:highlight w:val="green"/>
          <w:u w:val="single"/>
        </w:rPr>
        <w:t xml:space="preserve"> without</w:t>
      </w:r>
      <w:r w:rsidRPr="00531BA2">
        <w:rPr>
          <w:u w:val="single"/>
        </w:rPr>
        <w:t xml:space="preserve"> taking</w:t>
      </w:r>
      <w:r w:rsidRPr="005F48B0">
        <w:t xml:space="preserve"> adequate </w:t>
      </w:r>
      <w:r w:rsidRPr="00531BA2">
        <w:rPr>
          <w:u w:val="single"/>
        </w:rPr>
        <w:t>account of</w:t>
      </w:r>
      <w:r w:rsidRPr="005F48B0">
        <w:t xml:space="preserve"> human </w:t>
      </w:r>
      <w:r w:rsidRPr="00531BA2">
        <w:rPr>
          <w:b/>
          <w:highlight w:val="green"/>
          <w:u w:val="single"/>
        </w:rPr>
        <w:t>ingenuity</w:t>
      </w:r>
      <w:r w:rsidRPr="005F48B0">
        <w:rPr>
          <w:u w:val="single"/>
        </w:rPr>
        <w:t>. Will it be possible to grow</w:t>
      </w:r>
      <w:r w:rsidRPr="005F48B0">
        <w:t xml:space="preserve"> the economy </w:t>
      </w:r>
      <w:r w:rsidRPr="005F48B0">
        <w:rPr>
          <w:u w:val="single"/>
        </w:rPr>
        <w:t>7-fold</w:t>
      </w:r>
      <w:r w:rsidRPr="005F48B0">
        <w:t xml:space="preserve"> over this century </w:t>
      </w:r>
      <w:r w:rsidRPr="005F48B0">
        <w:rPr>
          <w:u w:val="single"/>
        </w:rPr>
        <w:t>while reducing</w:t>
      </w:r>
      <w:r w:rsidRPr="005F48B0">
        <w:t xml:space="preserve"> resource </w:t>
      </w:r>
      <w:r w:rsidRPr="005F48B0">
        <w:rPr>
          <w:u w:val="single"/>
        </w:rPr>
        <w:t>consumption and restoring the natural world? Yes</w:t>
      </w:r>
      <w:r w:rsidRPr="005F48B0">
        <w:t>.</w:t>
      </w:r>
    </w:p>
    <w:p w14:paraId="4B032B99" w14:textId="77777777" w:rsidR="004E57D1" w:rsidRPr="004E57D1" w:rsidRDefault="004E57D1" w:rsidP="004E57D1"/>
    <w:sectPr w:rsidR="004E57D1" w:rsidRPr="004E57D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1278799">
    <w:abstractNumId w:val="10"/>
  </w:num>
  <w:num w:numId="2" w16cid:durableId="1557667005">
    <w:abstractNumId w:val="8"/>
  </w:num>
  <w:num w:numId="3" w16cid:durableId="1423188359">
    <w:abstractNumId w:val="7"/>
  </w:num>
  <w:num w:numId="4" w16cid:durableId="2062559920">
    <w:abstractNumId w:val="6"/>
  </w:num>
  <w:num w:numId="5" w16cid:durableId="803157329">
    <w:abstractNumId w:val="5"/>
  </w:num>
  <w:num w:numId="6" w16cid:durableId="91170427">
    <w:abstractNumId w:val="9"/>
  </w:num>
  <w:num w:numId="7" w16cid:durableId="540825828">
    <w:abstractNumId w:val="4"/>
  </w:num>
  <w:num w:numId="8" w16cid:durableId="857423479">
    <w:abstractNumId w:val="3"/>
  </w:num>
  <w:num w:numId="9" w16cid:durableId="1474786142">
    <w:abstractNumId w:val="2"/>
  </w:num>
  <w:num w:numId="10" w16cid:durableId="442382754">
    <w:abstractNumId w:val="1"/>
  </w:num>
  <w:num w:numId="11" w16cid:durableId="110246963">
    <w:abstractNumId w:val="0"/>
  </w:num>
  <w:num w:numId="12" w16cid:durableId="119997129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651F"/>
    <w:rsid w:val="000029E3"/>
    <w:rsid w:val="000029E8"/>
    <w:rsid w:val="00004225"/>
    <w:rsid w:val="00005FEC"/>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D0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57D1"/>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51F"/>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052"/>
    <w:rsid w:val="009F6FB2"/>
    <w:rsid w:val="00A071C0"/>
    <w:rsid w:val="00A116C2"/>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D79"/>
    <w:rsid w:val="00B8710E"/>
    <w:rsid w:val="00B92A93"/>
    <w:rsid w:val="00BA17A8"/>
    <w:rsid w:val="00BA3C33"/>
    <w:rsid w:val="00BB0878"/>
    <w:rsid w:val="00BB1879"/>
    <w:rsid w:val="00BC0ABE"/>
    <w:rsid w:val="00BC30DB"/>
    <w:rsid w:val="00BC64FF"/>
    <w:rsid w:val="00BC6C02"/>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447E"/>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F7E76C"/>
  <w14:defaultImageDpi w14:val="300"/>
  <w15:docId w15:val="{F0B00357-43E2-8D42-8EB6-0C0520F30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651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265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651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92651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
    <w:basedOn w:val="Normal"/>
    <w:next w:val="Normal"/>
    <w:link w:val="Heading4Char"/>
    <w:uiPriority w:val="9"/>
    <w:unhideWhenUsed/>
    <w:qFormat/>
    <w:rsid w:val="0092651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265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651F"/>
  </w:style>
  <w:style w:type="character" w:customStyle="1" w:styleId="Heading1Char">
    <w:name w:val="Heading 1 Char"/>
    <w:aliases w:val="Pocket Char"/>
    <w:basedOn w:val="DefaultParagraphFont"/>
    <w:link w:val="Heading1"/>
    <w:uiPriority w:val="9"/>
    <w:rsid w:val="0092651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2651F"/>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92651F"/>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92651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2651F"/>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ci,c,Bo,Italic,cite,S"/>
    <w:basedOn w:val="DefaultParagraphFont"/>
    <w:uiPriority w:val="1"/>
    <w:qFormat/>
    <w:rsid w:val="0092651F"/>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92651F"/>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92651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No Spacing31 Char,No Spacing22 Char,Read"/>
    <w:basedOn w:val="DefaultParagraphFont"/>
    <w:link w:val="NoSpacing"/>
    <w:uiPriority w:val="99"/>
    <w:unhideWhenUsed/>
    <w:rsid w:val="0092651F"/>
    <w:rPr>
      <w:color w:val="auto"/>
      <w:u w:val="none"/>
    </w:rPr>
  </w:style>
  <w:style w:type="paragraph" w:styleId="DocumentMap">
    <w:name w:val="Document Map"/>
    <w:basedOn w:val="Normal"/>
    <w:link w:val="DocumentMapChar"/>
    <w:uiPriority w:val="99"/>
    <w:semiHidden/>
    <w:unhideWhenUsed/>
    <w:rsid w:val="0092651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651F"/>
    <w:rPr>
      <w:rFonts w:ascii="Lucida Grande" w:hAnsi="Lucida Grande" w:cs="Lucida Grande"/>
    </w:rPr>
  </w:style>
  <w:style w:type="paragraph" w:customStyle="1" w:styleId="textbold">
    <w:name w:val="text bold"/>
    <w:basedOn w:val="Normal"/>
    <w:link w:val="Emphasis"/>
    <w:autoRedefine/>
    <w:uiPriority w:val="20"/>
    <w:qFormat/>
    <w:rsid w:val="0092651F"/>
    <w:pPr>
      <w:pBdr>
        <w:top w:val="single" w:sz="18" w:space="0" w:color="auto"/>
        <w:left w:val="single" w:sz="18" w:space="0" w:color="auto"/>
        <w:bottom w:val="single" w:sz="18" w:space="0" w:color="auto"/>
        <w:right w:val="single" w:sz="18" w:space="0" w:color="auto"/>
      </w:pBdr>
      <w:ind w:left="720"/>
      <w:jc w:val="both"/>
    </w:pPr>
    <w:rPr>
      <w:b/>
      <w:iCs/>
      <w:u w:val="single"/>
      <w:bdr w:val="single" w:sz="18" w:space="0" w:color="auto"/>
    </w:rPr>
  </w:style>
  <w:style w:type="paragraph" w:styleId="ListParagraph">
    <w:name w:val="List Paragraph"/>
    <w:aliases w:val="6 font"/>
    <w:basedOn w:val="Normal"/>
    <w:uiPriority w:val="34"/>
    <w:unhideWhenUsed/>
    <w:qFormat/>
    <w:rsid w:val="0092651F"/>
    <w:pPr>
      <w:ind w:left="720"/>
      <w:contextualSpacing/>
    </w:pPr>
  </w:style>
  <w:style w:type="paragraph" w:styleId="NoSpacing">
    <w:name w:val="No Spacing"/>
    <w:aliases w:val="Note Level 2,Small Text,Card Format,Note Level 21,ClearFormatting,Clear,DDI Tag,Tag Title,No Spacing51,No Spacing11211,Card,card,No Spacing31,No Spacing22,No Spacing3,tag,Dont use,No Spacing41,No Spacing111112,ca,Tag and Cite,No Spacing2,Tags"/>
    <w:basedOn w:val="Heading1"/>
    <w:link w:val="Hyperlink"/>
    <w:autoRedefine/>
    <w:uiPriority w:val="99"/>
    <w:qFormat/>
    <w:rsid w:val="00BC6C0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4E57D1"/>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reason.com/archives/2016/12/16/is-economic-growth-environmentally-sust1)" TargetMode="External"/><Relationship Id="rId4" Type="http://schemas.openxmlformats.org/officeDocument/2006/relationships/customXml" Target="../customXml/item4.xml"/><Relationship Id="rId9" Type="http://schemas.openxmlformats.org/officeDocument/2006/relationships/hyperlink" Target="https://theconversation.com/space-tourism-could-help-boost-science-and-health-research-heres-how-798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szlasa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21</Pages>
  <Words>10328</Words>
  <Characters>58871</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69061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Elodie Szlasa</cp:lastModifiedBy>
  <cp:revision>3</cp:revision>
  <dcterms:created xsi:type="dcterms:W3CDTF">2022-03-19T15:07:00Z</dcterms:created>
  <dcterms:modified xsi:type="dcterms:W3CDTF">2022-03-19T16:46:00Z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