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783B4" w14:textId="77777777" w:rsidR="00D079BF" w:rsidRPr="00E1680B" w:rsidRDefault="00D079BF" w:rsidP="00D079BF">
      <w:pPr>
        <w:pStyle w:val="Heading3"/>
      </w:pPr>
      <w:r>
        <w:t>1NC – Shell</w:t>
      </w:r>
    </w:p>
    <w:p w14:paraId="6AA46F3F" w14:textId="77777777" w:rsidR="00D079BF" w:rsidRPr="00FE51A3" w:rsidRDefault="00D079BF" w:rsidP="00D079BF">
      <w:pPr>
        <w:pStyle w:val="Heading4"/>
        <w:rPr>
          <w:rFonts w:asciiTheme="majorHAnsi" w:hAnsiTheme="majorHAnsi" w:cstheme="majorHAnsi"/>
        </w:rPr>
      </w:pPr>
      <w:r w:rsidRPr="00FE51A3">
        <w:rPr>
          <w:rFonts w:asciiTheme="majorHAnsi" w:hAnsiTheme="majorHAnsi" w:cstheme="majorHAnsi"/>
        </w:rPr>
        <w:t>Biotech industry strong now.</w:t>
      </w:r>
    </w:p>
    <w:p w14:paraId="414CC271" w14:textId="77777777" w:rsidR="00D079BF" w:rsidRPr="00FE51A3" w:rsidRDefault="00D079BF" w:rsidP="00D079BF">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38CC3AE0" w14:textId="77777777" w:rsidR="00D079BF" w:rsidRPr="00FE51A3" w:rsidRDefault="00D079BF" w:rsidP="00D079BF">
      <w:pPr>
        <w:rPr>
          <w:rFonts w:asciiTheme="majorHAnsi" w:hAnsiTheme="majorHAnsi" w:cstheme="majorHAnsi"/>
        </w:rPr>
      </w:pPr>
      <w:r w:rsidRPr="00FE51A3">
        <w:rPr>
          <w:rFonts w:asciiTheme="majorHAnsi" w:hAnsiTheme="majorHAnsi" w:cstheme="majorHAns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0DFB6457" w14:textId="77777777" w:rsidR="00D079BF" w:rsidRPr="00FE51A3" w:rsidRDefault="00D079BF" w:rsidP="00D079BF">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00452398" w14:textId="77777777" w:rsidR="00D079BF" w:rsidRPr="00FE51A3" w:rsidRDefault="00D079BF" w:rsidP="00D079BF">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7773245B" w14:textId="77777777" w:rsidR="00D079BF" w:rsidRPr="00FE51A3" w:rsidRDefault="00D079BF" w:rsidP="00D079BF">
      <w:pPr>
        <w:rPr>
          <w:rFonts w:asciiTheme="majorHAnsi" w:hAnsiTheme="majorHAnsi" w:cstheme="majorHAnsi"/>
        </w:rPr>
      </w:pPr>
      <w:r w:rsidRPr="00FE51A3">
        <w:rPr>
          <w:rFonts w:asciiTheme="majorHAnsi" w:hAnsiTheme="majorHAnsi" w:cstheme="majorHAns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1746A25C" w14:textId="77777777" w:rsidR="00D079BF" w:rsidRPr="00FE51A3" w:rsidRDefault="00D079BF" w:rsidP="00D079BF">
      <w:pPr>
        <w:rPr>
          <w:rFonts w:asciiTheme="majorHAnsi" w:hAnsiTheme="majorHAnsi" w:cstheme="majorHAnsi"/>
        </w:rPr>
      </w:pPr>
      <w:r w:rsidRPr="00FE51A3">
        <w:rPr>
          <w:rFonts w:asciiTheme="majorHAnsi" w:hAnsiTheme="majorHAnsi" w:cstheme="majorHAnsi"/>
        </w:rPr>
        <w:t>Fundamentals continue strong</w:t>
      </w:r>
    </w:p>
    <w:p w14:paraId="0BCF697C" w14:textId="77777777" w:rsidR="00D079BF" w:rsidRPr="00FE51A3" w:rsidRDefault="00D079BF" w:rsidP="00D079BF">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2F0E6728" w14:textId="77777777" w:rsidR="00D079BF" w:rsidRPr="00FE51A3" w:rsidRDefault="00D079BF" w:rsidP="00D079BF">
      <w:pPr>
        <w:rPr>
          <w:rStyle w:val="StyleUnderline"/>
          <w:rFonts w:asciiTheme="majorHAnsi" w:hAnsiTheme="majorHAnsi" w:cstheme="majorHAnsi"/>
        </w:rPr>
      </w:pPr>
      <w:r w:rsidRPr="00FE51A3">
        <w:rPr>
          <w:rFonts w:asciiTheme="majorHAnsi" w:hAnsiTheme="majorHAnsi" w:cstheme="majorHAnsi"/>
        </w:rPr>
        <w:t xml:space="preserve">In the present day, many biotechs, along with the wider pharmaceutical industry, are taking steps to address the COVID-19 pandemic. Together, biotechs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56982A58" w14:textId="77777777" w:rsidR="00D079BF" w:rsidRPr="00FE51A3" w:rsidRDefault="00D079BF" w:rsidP="00D079BF">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269D5061" w14:textId="77777777" w:rsidR="00D079BF" w:rsidRPr="00FE51A3" w:rsidRDefault="00D079BF" w:rsidP="00D079BF">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7C216DFB" w14:textId="77777777" w:rsidR="00D079BF" w:rsidRPr="00FE51A3" w:rsidRDefault="00D079BF" w:rsidP="00D079BF">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298520BC" w14:textId="77777777" w:rsidR="00D079BF" w:rsidRPr="00FE51A3" w:rsidRDefault="00D079BF" w:rsidP="00D079BF">
      <w:pPr>
        <w:rPr>
          <w:rFonts w:asciiTheme="majorHAnsi" w:hAnsiTheme="majorHAnsi" w:cstheme="majorHAnsi"/>
        </w:rPr>
      </w:pPr>
      <w:r w:rsidRPr="00FE51A3">
        <w:rPr>
          <w:rFonts w:asciiTheme="majorHAnsi" w:hAnsiTheme="majorHAnsi" w:cstheme="majorHAnsi"/>
        </w:rPr>
        <w:t>More innovation on the horizon</w:t>
      </w:r>
    </w:p>
    <w:p w14:paraId="73458B29" w14:textId="77777777" w:rsidR="00D079BF" w:rsidRPr="00FE51A3" w:rsidRDefault="00D079BF" w:rsidP="00D079BF">
      <w:pPr>
        <w:rPr>
          <w:rFonts w:asciiTheme="majorHAnsi" w:hAnsiTheme="majorHAnsi" w:cstheme="majorHAnsi"/>
        </w:rPr>
      </w:pPr>
      <w:r w:rsidRPr="00FE51A3">
        <w:rPr>
          <w:rFonts w:asciiTheme="majorHAnsi" w:hAnsiTheme="majorHAnsi" w:cstheme="majorHAnsi"/>
        </w:rPr>
        <w:lastRenderedPageBreak/>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4DF88CF2" w14:textId="77777777" w:rsidR="00D079BF" w:rsidRPr="00FE51A3" w:rsidRDefault="00D079BF" w:rsidP="00D079BF">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5343ECDD" w14:textId="77777777" w:rsidR="00D079BF" w:rsidRDefault="00D079BF" w:rsidP="00D079BF"/>
    <w:p w14:paraId="6FE2C907" w14:textId="77777777" w:rsidR="00D079BF" w:rsidRPr="0027647F" w:rsidRDefault="00D079BF" w:rsidP="00D079BF">
      <w:pPr>
        <w:pStyle w:val="Heading4"/>
      </w:pPr>
      <w:r>
        <w:t>IP protections are key to innovation – recouping startup costs and high risk of failure</w:t>
      </w:r>
    </w:p>
    <w:p w14:paraId="6A46FD36" w14:textId="77777777" w:rsidR="00D079BF" w:rsidRPr="00D1700D" w:rsidRDefault="00D079BF" w:rsidP="00D079BF">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The Roles of Patents and Research And Development Incentives In Biopharmaceutical Innovation,” Health Affairs, 2/2015] JL</w:t>
      </w:r>
    </w:p>
    <w:p w14:paraId="406D0192" w14:textId="77777777" w:rsidR="00D079BF" w:rsidRPr="006F506E" w:rsidRDefault="00D079BF" w:rsidP="00D079BF">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30E208AB" w14:textId="77777777" w:rsidR="00D079BF" w:rsidRPr="006F506E" w:rsidRDefault="00D079BF" w:rsidP="00D079BF">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DiMasi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6A735EA9" w14:textId="77777777" w:rsidR="00D079BF" w:rsidRPr="006F506E" w:rsidRDefault="00D079BF" w:rsidP="00D079BF">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provide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670371BA" w14:textId="77777777" w:rsidR="00D079BF" w:rsidRPr="006F506E" w:rsidRDefault="00D079BF" w:rsidP="00D079BF">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0A2EE1D6" w14:textId="77777777" w:rsidR="00D079BF" w:rsidRPr="00D1700D" w:rsidRDefault="00D079BF" w:rsidP="00D079BF">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439A8C7C" w14:textId="77777777" w:rsidR="00D079BF" w:rsidRDefault="00D079BF" w:rsidP="00D079BF">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w:t>
      </w:r>
      <w:r w:rsidRPr="006F506E">
        <w:rPr>
          <w:sz w:val="12"/>
        </w:rPr>
        <w:lastRenderedPageBreak/>
        <w:t xml:space="preserve">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1B0C3E4D" w14:textId="77777777" w:rsidR="00D079BF" w:rsidRDefault="00D079BF" w:rsidP="00D079BF">
      <w:pPr>
        <w:rPr>
          <w:sz w:val="12"/>
        </w:rPr>
      </w:pPr>
    </w:p>
    <w:p w14:paraId="3FBECDDD" w14:textId="77777777" w:rsidR="00D079BF" w:rsidRPr="00FE51A3" w:rsidRDefault="00D079BF" w:rsidP="00D079BF">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15EC727A" w14:textId="77777777" w:rsidR="00D079BF" w:rsidRPr="00FE51A3" w:rsidRDefault="00D079BF" w:rsidP="00D079BF">
      <w:pPr>
        <w:rPr>
          <w:rFonts w:asciiTheme="majorHAnsi" w:hAnsiTheme="majorHAnsi" w:cstheme="majorHAnsi"/>
        </w:rPr>
      </w:pPr>
      <w:r w:rsidRPr="00FE51A3">
        <w:rPr>
          <w:rStyle w:val="Style13ptBold"/>
          <w:rFonts w:asciiTheme="majorHAnsi" w:hAnsiTheme="majorHAnsi" w:cstheme="majorHAnsi"/>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2AF067F8" w14:textId="77777777" w:rsidR="00D079BF" w:rsidRPr="00311A9C" w:rsidRDefault="00D079BF" w:rsidP="00D079BF">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well-recognised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63D17107" w14:textId="77777777" w:rsidR="00D079BF" w:rsidRDefault="00D079BF" w:rsidP="00D079BF">
      <w:pPr>
        <w:rPr>
          <w:sz w:val="12"/>
        </w:rPr>
      </w:pPr>
    </w:p>
    <w:p w14:paraId="74EA14DF" w14:textId="77777777" w:rsidR="00D079BF" w:rsidRPr="00131F53" w:rsidRDefault="00D079BF" w:rsidP="00D079BF">
      <w:pPr>
        <w:pStyle w:val="Heading4"/>
      </w:pPr>
      <w:r w:rsidRPr="009A7E01">
        <w:rPr>
          <w:u w:val="single"/>
        </w:rPr>
        <w:t>Extinction</w:t>
      </w:r>
      <w:r>
        <w:t xml:space="preserve"> – </w:t>
      </w:r>
      <w:r w:rsidRPr="00131F53">
        <w:t xml:space="preserve">defense is wrong </w:t>
      </w:r>
    </w:p>
    <w:p w14:paraId="532FAE77" w14:textId="77777777" w:rsidR="00D079BF" w:rsidRPr="00131F53" w:rsidRDefault="00D079BF" w:rsidP="00D079BF">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6744E405" w14:textId="77777777" w:rsidR="00D079BF" w:rsidRPr="00790705" w:rsidRDefault="00D079BF" w:rsidP="00D079BF">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58EC7705" w14:textId="77777777" w:rsidR="00D079BF" w:rsidRPr="00790705" w:rsidRDefault="00D079BF" w:rsidP="00D079BF">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029EE78B" w14:textId="77777777" w:rsidR="00D079BF" w:rsidRPr="00790705" w:rsidRDefault="00D079BF" w:rsidP="00D079BF">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2525621D" w14:textId="77777777" w:rsidR="00D079BF" w:rsidRDefault="00D079BF" w:rsidP="00D079BF">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2631C93B" w14:textId="77777777" w:rsidR="00D079BF" w:rsidRDefault="00D079BF" w:rsidP="00D079BF">
      <w:pPr>
        <w:rPr>
          <w:sz w:val="12"/>
        </w:rPr>
      </w:pPr>
    </w:p>
    <w:p w14:paraId="5F01ACFB" w14:textId="55EEDA72" w:rsidR="00D079BF" w:rsidRDefault="00B219A0" w:rsidP="00B219A0">
      <w:pPr>
        <w:pStyle w:val="Heading3"/>
      </w:pPr>
      <w:r>
        <w:lastRenderedPageBreak/>
        <w:t xml:space="preserve">1NC – Case </w:t>
      </w:r>
    </w:p>
    <w:p w14:paraId="5C2229D4" w14:textId="77777777" w:rsidR="00B219A0" w:rsidRPr="00FE51A3" w:rsidRDefault="00B219A0" w:rsidP="00B219A0">
      <w:pPr>
        <w:pStyle w:val="Heading4"/>
        <w:rPr>
          <w:rFonts w:asciiTheme="majorHAnsi" w:hAnsiTheme="majorHAnsi" w:cstheme="majorHAnsi"/>
        </w:rPr>
      </w:pPr>
      <w:r w:rsidRPr="00FE51A3">
        <w:rPr>
          <w:rFonts w:asciiTheme="majorHAnsi" w:hAnsiTheme="majorHAnsi" w:cstheme="majorHAnsi"/>
        </w:rPr>
        <w:t>Restricting IP protections undermines innovation and profit margins – turns case by precluding vaccine distribution to developing countries.</w:t>
      </w:r>
    </w:p>
    <w:p w14:paraId="25AB81D5" w14:textId="77777777" w:rsidR="00B219A0" w:rsidRPr="00FE51A3" w:rsidRDefault="00B219A0" w:rsidP="00B219A0">
      <w:pPr>
        <w:rPr>
          <w:rStyle w:val="Style13ptBold"/>
          <w:rFonts w:asciiTheme="majorHAnsi" w:hAnsiTheme="majorHAnsi" w:cstheme="majorHAnsi"/>
          <w:b w:val="0"/>
          <w:bCs/>
        </w:rPr>
      </w:pPr>
      <w:r w:rsidRPr="00FE51A3">
        <w:rPr>
          <w:rStyle w:val="Style13ptBold"/>
          <w:rFonts w:asciiTheme="majorHAnsi" w:hAnsiTheme="majorHAnsi" w:cstheme="majorHAnsi"/>
        </w:rPr>
        <w:t xml:space="preserve">Cueni 12/10 </w:t>
      </w:r>
      <w:r w:rsidRPr="00FE51A3">
        <w:rPr>
          <w:rFonts w:asciiTheme="majorHAnsi" w:hAnsiTheme="majorHAnsi" w:cstheme="majorHAns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3FA09DB9" w14:textId="77777777" w:rsidR="00B219A0" w:rsidRPr="00FE51A3" w:rsidRDefault="00B219A0" w:rsidP="00B219A0">
      <w:pPr>
        <w:rPr>
          <w:rFonts w:asciiTheme="majorHAnsi" w:hAnsiTheme="majorHAnsi" w:cstheme="majorHAnsi"/>
          <w:sz w:val="10"/>
        </w:rPr>
      </w:pPr>
      <w:r w:rsidRPr="00FE51A3">
        <w:rPr>
          <w:rFonts w:asciiTheme="majorHAnsi" w:hAnsiTheme="majorHAnsi" w:cstheme="majorHAnsi"/>
          <w:sz w:val="10"/>
        </w:rPr>
        <w:t>It is </w:t>
      </w:r>
      <w:r w:rsidRPr="00FE51A3">
        <w:rPr>
          <w:rFonts w:asciiTheme="majorHAnsi" w:eastAsiaTheme="majorEastAsia" w:hAnsiTheme="majorHAnsi" w:cstheme="majorHAnsi"/>
          <w:sz w:val="10"/>
        </w:rPr>
        <w:t>unclear</w:t>
      </w:r>
      <w:r w:rsidRPr="00FE51A3">
        <w:rPr>
          <w:rFonts w:asciiTheme="majorHAnsi" w:hAnsiTheme="majorHAnsi" w:cstheme="majorHAnsi"/>
          <w:sz w:val="10"/>
        </w:rPr>
        <w:t xml:space="preserve"> how </w:t>
      </w:r>
      <w:r w:rsidRPr="00FE51A3">
        <w:rPr>
          <w:rStyle w:val="StyleUnderline"/>
          <w:rFonts w:asciiTheme="majorHAnsi" w:hAnsiTheme="majorHAnsi" w:cstheme="majorHAnsi"/>
        </w:rPr>
        <w:t>suspending patent protections</w:t>
      </w:r>
      <w:r w:rsidRPr="00FE51A3">
        <w:rPr>
          <w:rFonts w:asciiTheme="majorHAnsi" w:hAnsiTheme="majorHAnsi" w:cstheme="majorHAnsi"/>
          <w:sz w:val="10"/>
        </w:rPr>
        <w:t xml:space="preserve"> would ensure fair distribution. But what is clear is that if successful, the effort </w:t>
      </w:r>
      <w:r w:rsidRPr="00FE51A3">
        <w:rPr>
          <w:rStyle w:val="StyleUnderline"/>
          <w:rFonts w:asciiTheme="majorHAnsi" w:hAnsiTheme="majorHAnsi" w:cstheme="majorHAnsi"/>
        </w:rPr>
        <w:t xml:space="preserve">would </w:t>
      </w:r>
      <w:r w:rsidRPr="00FE51A3">
        <w:rPr>
          <w:rStyle w:val="Emphasis"/>
          <w:rFonts w:asciiTheme="majorHAnsi" w:hAnsiTheme="majorHAnsi" w:cstheme="majorHAnsi"/>
        </w:rPr>
        <w:t>jeopardize future medical innovation</w:t>
      </w:r>
      <w:r w:rsidRPr="00FE51A3">
        <w:rPr>
          <w:rStyle w:val="StyleUnderline"/>
          <w:rFonts w:asciiTheme="majorHAnsi" w:hAnsiTheme="majorHAnsi" w:cstheme="majorHAnsi"/>
        </w:rPr>
        <w:t>, making us more vulnerable to other diseases</w:t>
      </w:r>
      <w:r w:rsidRPr="00FE51A3">
        <w:rPr>
          <w:rFonts w:asciiTheme="majorHAnsi" w:hAnsiTheme="majorHAnsi" w:cstheme="majorHAnsi"/>
          <w:sz w:val="10"/>
        </w:rPr>
        <w:t>.</w:t>
      </w:r>
    </w:p>
    <w:p w14:paraId="0FCF97C7" w14:textId="77777777" w:rsidR="00B219A0" w:rsidRPr="00FE51A3" w:rsidRDefault="00B219A0" w:rsidP="00B219A0">
      <w:pPr>
        <w:rPr>
          <w:rFonts w:asciiTheme="majorHAnsi" w:hAnsiTheme="majorHAnsi" w:cstheme="majorHAnsi"/>
          <w:sz w:val="12"/>
        </w:rPr>
      </w:pPr>
      <w:r w:rsidRPr="00FE51A3">
        <w:rPr>
          <w:rStyle w:val="StyleUnderline"/>
          <w:rFonts w:asciiTheme="majorHAnsi" w:hAnsiTheme="majorHAnsi" w:cstheme="majorHAnsi"/>
        </w:rPr>
        <w:t>Intellectual property rights, including patents, grant inventors a period of exclusivity to make and market their creations</w:t>
      </w:r>
      <w:r w:rsidRPr="00FE51A3">
        <w:rPr>
          <w:rFonts w:asciiTheme="majorHAnsi" w:hAnsiTheme="majorHAnsi" w:cstheme="majorHAnsi"/>
          <w:sz w:val="12"/>
        </w:rPr>
        <w:t xml:space="preserve">. By affording these rights to those who create intangible assets, such as musical compositions, software or drug formulas — </w:t>
      </w:r>
      <w:r w:rsidRPr="00FE51A3">
        <w:rPr>
          <w:rStyle w:val="StyleUnderline"/>
          <w:rFonts w:asciiTheme="majorHAnsi" w:hAnsiTheme="majorHAnsi" w:cstheme="majorHAnsi"/>
        </w:rPr>
        <w:t>people will invent more useful new things</w:t>
      </w:r>
      <w:r w:rsidRPr="00FE51A3">
        <w:rPr>
          <w:rFonts w:asciiTheme="majorHAnsi" w:hAnsiTheme="majorHAnsi" w:cstheme="majorHAnsi"/>
          <w:sz w:val="12"/>
        </w:rPr>
        <w:t>.</w:t>
      </w:r>
    </w:p>
    <w:p w14:paraId="29FE7168" w14:textId="77777777" w:rsidR="00B219A0" w:rsidRPr="00FE51A3" w:rsidRDefault="00B219A0" w:rsidP="00B219A0">
      <w:pPr>
        <w:rPr>
          <w:rFonts w:asciiTheme="majorHAnsi" w:hAnsiTheme="majorHAnsi" w:cstheme="majorHAnsi"/>
          <w:sz w:val="12"/>
        </w:rPr>
      </w:pPr>
      <w:r w:rsidRPr="001B2327">
        <w:rPr>
          <w:rStyle w:val="StyleUnderline"/>
          <w:rFonts w:asciiTheme="majorHAnsi" w:hAnsiTheme="majorHAnsi" w:cstheme="majorHAnsi"/>
          <w:highlight w:val="yellow"/>
        </w:rPr>
        <w:t xml:space="preserve">Development of a new medicine is </w:t>
      </w:r>
      <w:r w:rsidRPr="001B2327">
        <w:rPr>
          <w:rStyle w:val="Emphasis"/>
          <w:rFonts w:asciiTheme="majorHAnsi" w:hAnsiTheme="majorHAnsi" w:cstheme="majorHAnsi"/>
          <w:highlight w:val="yellow"/>
        </w:rPr>
        <w:t>risky</w:t>
      </w:r>
      <w:r w:rsidRPr="001B2327">
        <w:rPr>
          <w:rStyle w:val="StyleUnderline"/>
          <w:rFonts w:asciiTheme="majorHAnsi" w:hAnsiTheme="majorHAnsi" w:cstheme="majorHAnsi"/>
          <w:highlight w:val="yellow"/>
        </w:rPr>
        <w:t xml:space="preserve"> and </w:t>
      </w:r>
      <w:r w:rsidRPr="001B2327">
        <w:rPr>
          <w:rStyle w:val="Emphasis"/>
          <w:rFonts w:asciiTheme="majorHAnsi" w:hAnsiTheme="majorHAnsi" w:cstheme="majorHAnsi"/>
          <w:highlight w:val="yellow"/>
        </w:rPr>
        <w:t>costly</w:t>
      </w:r>
      <w:r w:rsidRPr="001B2327">
        <w:rPr>
          <w:rFonts w:asciiTheme="majorHAnsi" w:hAnsiTheme="majorHAnsi" w:cstheme="majorHAnsi"/>
          <w:sz w:val="12"/>
          <w:highlight w:val="yellow"/>
        </w:rPr>
        <w:t xml:space="preserve">. Consider that </w:t>
      </w:r>
      <w:r w:rsidRPr="001B2327">
        <w:rPr>
          <w:rStyle w:val="StyleUnderline"/>
          <w:rFonts w:asciiTheme="majorHAnsi" w:hAnsiTheme="majorHAnsi" w:cstheme="majorHAnsi"/>
          <w:highlight w:val="yellow"/>
        </w:rPr>
        <w:t>scientists have spent decades — and billions of dollars — working on Alzheimer’s treatments, but still have little to show</w:t>
      </w:r>
      <w:r w:rsidRPr="001B2327">
        <w:rPr>
          <w:rFonts w:asciiTheme="majorHAnsi" w:hAnsiTheme="majorHAnsi" w:cstheme="majorHAnsi"/>
          <w:sz w:val="12"/>
          <w:highlight w:val="yellow"/>
        </w:rPr>
        <w:t xml:space="preserve"> for it. </w:t>
      </w:r>
      <w:r w:rsidRPr="001B2327">
        <w:rPr>
          <w:rStyle w:val="StyleUnderline"/>
          <w:rFonts w:asciiTheme="majorHAnsi" w:hAnsiTheme="majorHAnsi" w:cstheme="majorHAnsi"/>
          <w:highlight w:val="yellow"/>
        </w:rPr>
        <w:t>The companies and investors who fund research shoulder so much risk because they have a shot at a reward. Once a patent expires, generic companies are free to produce the same product</w:t>
      </w:r>
      <w:r w:rsidRPr="001B2327">
        <w:rPr>
          <w:rFonts w:asciiTheme="majorHAnsi" w:hAnsiTheme="majorHAnsi" w:cstheme="majorHAnsi"/>
          <w:sz w:val="12"/>
          <w:highlight w:val="yellow"/>
        </w:rPr>
        <w:t>. Intellectual property rights underpin the system that gives us all new medicines, from psychiatric drugs to cancer treatments.</w:t>
      </w:r>
    </w:p>
    <w:p w14:paraId="21515A88" w14:textId="77777777" w:rsidR="00B219A0" w:rsidRPr="00FE51A3" w:rsidRDefault="00B219A0" w:rsidP="00B219A0">
      <w:pPr>
        <w:rPr>
          <w:rFonts w:asciiTheme="majorHAnsi" w:hAnsiTheme="majorHAnsi" w:cstheme="majorHAnsi"/>
          <w:sz w:val="12"/>
        </w:rPr>
      </w:pPr>
      <w:r w:rsidRPr="00FE51A3">
        <w:rPr>
          <w:rStyle w:val="StyleUnderline"/>
          <w:rFonts w:asciiTheme="majorHAnsi" w:hAnsiTheme="majorHAnsi" w:cstheme="majorHAnsi"/>
        </w:rPr>
        <w:t>In trying to defend these rights, the drug industry has made mistakes in the past</w:t>
      </w:r>
      <w:r w:rsidRPr="00FE51A3">
        <w:rPr>
          <w:rFonts w:asciiTheme="majorHAnsi" w:hAnsiTheme="majorHAnsi" w:cstheme="majorHAns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sidRPr="00FE51A3">
        <w:rPr>
          <w:rFonts w:asciiTheme="majorHAnsi" w:eastAsiaTheme="majorEastAsia" w:hAnsiTheme="majorHAnsi" w:cstheme="majorHAnsi"/>
          <w:sz w:val="12"/>
        </w:rPr>
        <w:t>eventually dropped</w:t>
      </w:r>
      <w:r w:rsidRPr="00FE51A3">
        <w:rPr>
          <w:rFonts w:asciiTheme="majorHAnsi" w:hAnsiTheme="majorHAnsi" w:cstheme="majorHAnsi"/>
          <w:sz w:val="12"/>
        </w:rPr>
        <w:t xml:space="preserve">, was a terrible misjudgment. </w:t>
      </w:r>
      <w:r w:rsidRPr="00FE51A3">
        <w:rPr>
          <w:rStyle w:val="StyleUnderline"/>
          <w:rFonts w:asciiTheme="majorHAnsi" w:hAnsiTheme="majorHAnsi" w:cstheme="majorHAnsi"/>
        </w:rPr>
        <w:t>The current situation is not parallel</w:t>
      </w:r>
      <w:r w:rsidRPr="00FE51A3">
        <w:rPr>
          <w:rFonts w:asciiTheme="majorHAnsi" w:hAnsiTheme="majorHAnsi" w:cstheme="majorHAnsi"/>
          <w:sz w:val="12"/>
        </w:rPr>
        <w:t>.</w:t>
      </w:r>
    </w:p>
    <w:p w14:paraId="490ACC47" w14:textId="77777777" w:rsidR="00B219A0" w:rsidRPr="00FE51A3" w:rsidRDefault="00B219A0" w:rsidP="00B219A0">
      <w:pPr>
        <w:rPr>
          <w:rFonts w:asciiTheme="majorHAnsi" w:hAnsiTheme="majorHAnsi" w:cstheme="majorHAnsi"/>
          <w:sz w:val="12"/>
        </w:rPr>
      </w:pPr>
      <w:r w:rsidRPr="00FE51A3">
        <w:rPr>
          <w:rStyle w:val="Emphasis"/>
          <w:rFonts w:asciiTheme="majorHAnsi" w:hAnsiTheme="majorHAnsi" w:cstheme="majorHAnsi"/>
        </w:rPr>
        <w:t>Several major drug companies</w:t>
      </w:r>
      <w:r w:rsidRPr="00FE51A3">
        <w:rPr>
          <w:rStyle w:val="StyleUnderline"/>
          <w:rFonts w:asciiTheme="majorHAnsi" w:hAnsiTheme="majorHAnsi" w:cstheme="majorHAnsi"/>
        </w:rPr>
        <w:t xml:space="preserve">, including AstraZeneca, GlaxoSmithKline and Johnson &amp; Johnson, have pledged to </w:t>
      </w:r>
      <w:r w:rsidRPr="00FE51A3">
        <w:rPr>
          <w:rStyle w:val="Emphasis"/>
          <w:rFonts w:asciiTheme="majorHAnsi" w:hAnsiTheme="majorHAnsi" w:cstheme="majorHAnsi"/>
        </w:rPr>
        <w:t>offer their vaccines on a not-for-profit basis</w:t>
      </w:r>
      <w:r w:rsidRPr="00FE51A3">
        <w:rPr>
          <w:rStyle w:val="StyleUnderline"/>
          <w:rFonts w:asciiTheme="majorHAnsi" w:hAnsiTheme="majorHAnsi" w:cstheme="majorHAnsi"/>
        </w:rPr>
        <w:t xml:space="preserve"> during the pandemic. Others are considering differential pricing for different countries</w:t>
      </w:r>
      <w:r w:rsidRPr="00FE51A3">
        <w:rPr>
          <w:rFonts w:asciiTheme="majorHAnsi" w:hAnsiTheme="majorHAnsi" w:cstheme="majorHAnsi"/>
          <w:sz w:val="12"/>
        </w:rPr>
        <w:t xml:space="preserve">. As of last month, </w:t>
      </w:r>
      <w:r w:rsidRPr="00FE51A3">
        <w:rPr>
          <w:rStyle w:val="StyleUnderline"/>
          <w:rFonts w:asciiTheme="majorHAnsi" w:hAnsiTheme="majorHAnsi" w:cstheme="majorHAnsi"/>
        </w:rPr>
        <w:t>four major pharmaceutical companies had already agreed to eventually </w:t>
      </w:r>
      <w:r w:rsidRPr="00FE51A3">
        <w:rPr>
          <w:rStyle w:val="StyleUnderline"/>
          <w:rFonts w:asciiTheme="majorHAnsi" w:eastAsiaTheme="majorEastAsia" w:hAnsiTheme="majorHAnsi" w:cstheme="majorHAnsi"/>
        </w:rPr>
        <w:t>produce</w:t>
      </w:r>
      <w:r w:rsidRPr="00FE51A3">
        <w:rPr>
          <w:rStyle w:val="StyleUnderline"/>
          <w:rFonts w:asciiTheme="majorHAnsi" w:hAnsiTheme="majorHAnsi" w:cstheme="majorHAnsi"/>
        </w:rPr>
        <w:t> at least three billion vaccine doses for low- and middle-income nations</w:t>
      </w:r>
      <w:r w:rsidRPr="00FE51A3">
        <w:rPr>
          <w:rFonts w:asciiTheme="majorHAnsi" w:hAnsiTheme="majorHAnsi" w:cstheme="majorHAnsi"/>
          <w:sz w:val="12"/>
        </w:rPr>
        <w:t>, according to one analysis.</w:t>
      </w:r>
    </w:p>
    <w:p w14:paraId="3E4B9476" w14:textId="77777777" w:rsidR="00B219A0" w:rsidRPr="00FE51A3" w:rsidRDefault="00B219A0" w:rsidP="00B219A0">
      <w:pPr>
        <w:rPr>
          <w:rFonts w:asciiTheme="majorHAnsi" w:hAnsiTheme="majorHAnsi" w:cstheme="majorHAnsi"/>
          <w:sz w:val="12"/>
        </w:rPr>
      </w:pPr>
      <w:r w:rsidRPr="00FE51A3">
        <w:rPr>
          <w:rFonts w:asciiTheme="majorHAnsi" w:hAnsiTheme="majorHAnsi" w:cstheme="majorHAnsi"/>
          <w:sz w:val="12"/>
        </w:rPr>
        <w:t xml:space="preserve">In South Africa and India, pharmaceutical companies are already working with local partners to make their vaccines available. </w:t>
      </w:r>
      <w:r w:rsidRPr="00FE51A3">
        <w:rPr>
          <w:rStyle w:val="StyleUnderline"/>
          <w:rFonts w:asciiTheme="majorHAnsi" w:hAnsiTheme="majorHAnsi" w:cstheme="majorHAnsi"/>
        </w:rPr>
        <w:t>Johnson &amp; Johnson has </w:t>
      </w:r>
      <w:r w:rsidRPr="00FE51A3">
        <w:rPr>
          <w:rStyle w:val="StyleUnderline"/>
          <w:rFonts w:asciiTheme="majorHAnsi" w:eastAsiaTheme="majorEastAsia" w:hAnsiTheme="majorHAnsi" w:cstheme="majorHAnsi"/>
        </w:rPr>
        <w:t>entered into a technology transfer partnership</w:t>
      </w:r>
      <w:r w:rsidRPr="00FE51A3">
        <w:rPr>
          <w:rStyle w:val="StyleUnderline"/>
          <w:rFonts w:asciiTheme="majorHAnsi" w:hAnsiTheme="majorHAnsi" w:cstheme="majorHAnsi"/>
        </w:rPr>
        <w:t> for its candidate vaccine with South Africa’s Aspen Pharmacare</w:t>
      </w:r>
      <w:r w:rsidRPr="00FE51A3">
        <w:rPr>
          <w:rFonts w:asciiTheme="majorHAnsi" w:hAnsiTheme="majorHAnsi" w:cstheme="majorHAnsi"/>
          <w:sz w:val="12"/>
        </w:rPr>
        <w:t xml:space="preserve">, and </w:t>
      </w:r>
      <w:r w:rsidRPr="00FE51A3">
        <w:rPr>
          <w:rStyle w:val="StyleUnderline"/>
          <w:rFonts w:asciiTheme="majorHAnsi" w:hAnsiTheme="majorHAnsi" w:cstheme="majorHAnsi"/>
        </w:rPr>
        <w:t>AstraZeneca has </w:t>
      </w:r>
      <w:r w:rsidRPr="00FE51A3">
        <w:rPr>
          <w:rStyle w:val="StyleUnderline"/>
          <w:rFonts w:asciiTheme="majorHAnsi" w:eastAsiaTheme="majorEastAsia" w:hAnsiTheme="majorHAnsi" w:cstheme="majorHAnsi"/>
        </w:rPr>
        <w:t>reached a licensing agreement</w:t>
      </w:r>
      <w:r w:rsidRPr="00FE51A3">
        <w:rPr>
          <w:rStyle w:val="StyleUnderline"/>
          <w:rFonts w:asciiTheme="majorHAnsi" w:hAnsiTheme="majorHAnsi" w:cstheme="majorHAnsi"/>
        </w:rPr>
        <w:t> with the Serum Institute of India to develop up to 1 billion doses of its vaccine for low and middle-income countries</w:t>
      </w:r>
      <w:r w:rsidRPr="00FE51A3">
        <w:rPr>
          <w:rFonts w:asciiTheme="majorHAnsi" w:hAnsiTheme="majorHAnsi" w:cstheme="majorHAnsi"/>
          <w:sz w:val="12"/>
        </w:rPr>
        <w:t>.</w:t>
      </w:r>
    </w:p>
    <w:p w14:paraId="748B5672" w14:textId="77777777" w:rsidR="00B219A0" w:rsidRPr="00FE51A3" w:rsidRDefault="00B219A0" w:rsidP="00B219A0">
      <w:pPr>
        <w:rPr>
          <w:rFonts w:asciiTheme="majorHAnsi" w:hAnsiTheme="majorHAnsi" w:cstheme="majorHAnsi"/>
          <w:sz w:val="12"/>
        </w:rPr>
      </w:pPr>
      <w:r w:rsidRPr="007C3E39">
        <w:rPr>
          <w:rStyle w:val="Emphasis"/>
          <w:rFonts w:asciiTheme="majorHAnsi" w:hAnsiTheme="majorHAnsi" w:cstheme="majorHAnsi"/>
          <w:highlight w:val="yellow"/>
        </w:rPr>
        <w:t>Companies can afford to license patents for free, or sell drugs at cost, precisely because they know that their intellectual property will be protected</w:t>
      </w:r>
      <w:r w:rsidRPr="007C3E39">
        <w:rPr>
          <w:rFonts w:asciiTheme="majorHAnsi" w:hAnsiTheme="majorHAnsi" w:cstheme="majorHAnsi"/>
          <w:sz w:val="12"/>
          <w:highlight w:val="yellow"/>
        </w:rPr>
        <w:t xml:space="preserve">. That’s not a flaw in the system; </w:t>
      </w:r>
      <w:r w:rsidRPr="007C3E39">
        <w:rPr>
          <w:rStyle w:val="StyleUnderline"/>
          <w:rFonts w:asciiTheme="majorHAnsi" w:hAnsiTheme="majorHAnsi" w:cstheme="majorHAnsi"/>
          <w:highlight w:val="yellow"/>
        </w:rPr>
        <w:t>it’s how the system ensures that pharmaceutical research will continue to be funded</w:t>
      </w:r>
      <w:r w:rsidRPr="00FE51A3">
        <w:rPr>
          <w:rFonts w:asciiTheme="majorHAnsi" w:hAnsiTheme="majorHAnsi" w:cstheme="majorHAnsi"/>
          <w:sz w:val="12"/>
        </w:rPr>
        <w:t>.</w:t>
      </w:r>
    </w:p>
    <w:p w14:paraId="20803C9E" w14:textId="77777777" w:rsidR="00B219A0" w:rsidRPr="00FE51A3" w:rsidRDefault="00B219A0" w:rsidP="00B219A0">
      <w:pPr>
        <w:pStyle w:val="Heading4"/>
        <w:rPr>
          <w:rFonts w:asciiTheme="majorHAnsi" w:hAnsiTheme="majorHAnsi" w:cstheme="majorHAnsi"/>
        </w:rPr>
      </w:pPr>
      <w:r w:rsidRPr="00FE51A3">
        <w:rPr>
          <w:rFonts w:asciiTheme="majorHAnsi" w:hAnsiTheme="majorHAnsi" w:cstheme="majorHAnsi"/>
        </w:rPr>
        <w:t xml:space="preserve">IP protections are key to </w:t>
      </w:r>
      <w:r w:rsidRPr="00FE51A3">
        <w:rPr>
          <w:rFonts w:asciiTheme="majorHAnsi" w:hAnsiTheme="majorHAnsi" w:cstheme="majorHAnsi"/>
          <w:u w:val="single"/>
        </w:rPr>
        <w:t>pharmaceutical investment</w:t>
      </w:r>
      <w:r w:rsidRPr="00FE51A3">
        <w:rPr>
          <w:rFonts w:asciiTheme="majorHAnsi" w:hAnsiTheme="majorHAnsi" w:cstheme="majorHAnsi"/>
        </w:rPr>
        <w:t xml:space="preserve"> in developing countries.</w:t>
      </w:r>
    </w:p>
    <w:p w14:paraId="72A22DC5" w14:textId="77777777" w:rsidR="00B219A0" w:rsidRPr="00FE51A3" w:rsidRDefault="00B219A0" w:rsidP="00B219A0">
      <w:pPr>
        <w:rPr>
          <w:rFonts w:asciiTheme="majorHAnsi" w:hAnsiTheme="majorHAnsi" w:cstheme="majorHAnsi"/>
          <w:bCs/>
          <w:sz w:val="26"/>
        </w:rPr>
      </w:pPr>
      <w:r w:rsidRPr="00FE51A3">
        <w:rPr>
          <w:rStyle w:val="Style13ptBold"/>
          <w:rFonts w:asciiTheme="majorHAnsi" w:hAnsiTheme="majorHAnsi" w:cstheme="majorHAnsi"/>
        </w:rPr>
        <w:t xml:space="preserve">Ezell and Cory 19 </w:t>
      </w:r>
      <w:r w:rsidRPr="00FE51A3">
        <w:rPr>
          <w:rStyle w:val="Style13ptBold"/>
          <w:rFonts w:asciiTheme="majorHAnsi" w:hAnsiTheme="majorHAnsi" w:cstheme="majorHAnsi"/>
          <w:b w:val="0"/>
          <w:bCs/>
          <w:sz w:val="16"/>
          <w:szCs w:val="16"/>
        </w:rPr>
        <w:t xml:space="preserve">[(Stephen, </w:t>
      </w:r>
      <w:r w:rsidRPr="00FE51A3">
        <w:rPr>
          <w:rFonts w:asciiTheme="majorHAnsi" w:hAnsiTheme="majorHAnsi" w:cstheme="majorHAnsi"/>
          <w:bCs/>
          <w:szCs w:val="16"/>
        </w:rPr>
        <w:t xml:space="preserve">vice president, global innovation policy, at the Information Technology and Innovation Foundation, B.S. from the School of Foreign Service at Georgetown University, </w:t>
      </w:r>
      <w:r w:rsidRPr="00FE51A3">
        <w:rPr>
          <w:rStyle w:val="Style13ptBold"/>
          <w:rFonts w:asciiTheme="majorHAnsi" w:hAnsiTheme="majorHAnsi" w:cstheme="majorHAnsi"/>
          <w:b w:val="0"/>
          <w:bCs/>
          <w:sz w:val="16"/>
          <w:szCs w:val="16"/>
        </w:rPr>
        <w:t xml:space="preserve">and Nigel, </w:t>
      </w:r>
      <w:r w:rsidRPr="00FE51A3">
        <w:rPr>
          <w:rFonts w:asciiTheme="majorHAnsi" w:hAnsiTheme="majorHAnsi" w:cstheme="majorHAnsi"/>
          <w:bCs/>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The Way Forward for Intellectual Property Internationally,” Information Technology and Innovation Foundation, 4/25/2019] TDI</w:t>
      </w:r>
    </w:p>
    <w:p w14:paraId="52C2DD7E" w14:textId="77777777" w:rsidR="00B219A0" w:rsidRPr="00FE51A3" w:rsidRDefault="00B219A0" w:rsidP="00B219A0">
      <w:pPr>
        <w:rPr>
          <w:rFonts w:asciiTheme="majorHAnsi" w:hAnsiTheme="majorHAnsi" w:cstheme="majorHAnsi"/>
          <w:sz w:val="12"/>
        </w:rPr>
      </w:pPr>
      <w:r w:rsidRPr="00FE51A3">
        <w:rPr>
          <w:rFonts w:asciiTheme="majorHAnsi" w:hAnsiTheme="majorHAnsi" w:cstheme="majorHAnsi"/>
          <w:sz w:val="12"/>
        </w:rPr>
        <w:lastRenderedPageBreak/>
        <w:t xml:space="preserve">Academic </w:t>
      </w:r>
      <w:r w:rsidRPr="00FE51A3">
        <w:rPr>
          <w:rStyle w:val="StyleUnderline"/>
          <w:rFonts w:asciiTheme="majorHAnsi" w:hAnsiTheme="majorHAnsi" w:cstheme="majorHAnsi"/>
        </w:rPr>
        <w:t>research also signals a strong correlation between IPR and technology transfer</w:t>
      </w:r>
      <w:r w:rsidRPr="00FE51A3">
        <w:rPr>
          <w:rFonts w:asciiTheme="majorHAnsi" w:hAnsiTheme="majorHAnsi" w:cstheme="majorHAnsi"/>
          <w:sz w:val="12"/>
        </w:rPr>
        <w:t xml:space="preserve">. Lippoldt showed that </w:t>
      </w:r>
      <w:r w:rsidRPr="00FE51A3">
        <w:rPr>
          <w:rStyle w:val="Emphasis"/>
          <w:rFonts w:asciiTheme="majorHAnsi" w:hAnsiTheme="majorHAnsi" w:cstheme="majorHAnsi"/>
        </w:rPr>
        <w:t>IPR strengthening in countries—particularly with respect to patents—is associated with increased technology transfer via trade and investment</w:t>
      </w:r>
      <w:r w:rsidRPr="00FE51A3">
        <w:rPr>
          <w:rFonts w:asciiTheme="majorHAnsi" w:hAnsiTheme="majorHAnsi" w:cstheme="majorHAnsi"/>
          <w:sz w:val="12"/>
        </w:rPr>
        <w:t xml:space="preserve">.34 Research has revealed that </w:t>
      </w:r>
      <w:r w:rsidRPr="00FE51A3">
        <w:rPr>
          <w:rStyle w:val="StyleUnderline"/>
          <w:rFonts w:asciiTheme="majorHAnsi" w:hAnsiTheme="majorHAnsi" w:cstheme="majorHAnsi"/>
        </w:rPr>
        <w:t>a country’s level of intellectual property protection considerably affects whether foreign firms will transfer technology into it</w:t>
      </w:r>
      <w:r w:rsidRPr="00FE51A3">
        <w:rPr>
          <w:rFonts w:asciiTheme="majorHAnsi" w:hAnsiTheme="majorHAnsi" w:cstheme="majorHAnsi"/>
          <w:sz w:val="12"/>
        </w:rPr>
        <w:t xml:space="preserve">.35 That matters because </w:t>
      </w:r>
      <w:r w:rsidRPr="00FE51A3">
        <w:rPr>
          <w:rStyle w:val="StyleUnderline"/>
          <w:rFonts w:asciiTheme="majorHAnsi" w:hAnsiTheme="majorHAnsi" w:cstheme="majorHAnsi"/>
        </w:rPr>
        <w:t>the welfare gains from the importation of technology via innovative products</w:t>
      </w:r>
      <w:r w:rsidRPr="00FE51A3">
        <w:rPr>
          <w:rFonts w:asciiTheme="majorHAnsi" w:hAnsiTheme="majorHAnsi" w:cstheme="majorHAnsi"/>
          <w:sz w:val="12"/>
        </w:rPr>
        <w:t xml:space="preserve">, while differing across countries, </w:t>
      </w:r>
      <w:r w:rsidRPr="00FE51A3">
        <w:rPr>
          <w:rStyle w:val="StyleUnderline"/>
          <w:rFonts w:asciiTheme="majorHAnsi" w:hAnsiTheme="majorHAnsi" w:cstheme="majorHAnsi"/>
        </w:rPr>
        <w:t>can be substantial</w:t>
      </w:r>
      <w:r w:rsidRPr="00FE51A3">
        <w:rPr>
          <w:rFonts w:asciiTheme="majorHAnsi" w:hAnsiTheme="majorHAnsi" w:cstheme="majorHAnsi"/>
          <w:sz w:val="12"/>
        </w:rPr>
        <w:t xml:space="preserve">.36 For instance, </w:t>
      </w:r>
      <w:r w:rsidRPr="00FE51A3">
        <w:rPr>
          <w:rStyle w:val="Emphasis"/>
          <w:rFonts w:asciiTheme="majorHAnsi" w:hAnsiTheme="majorHAnsi" w:cstheme="majorHAnsi"/>
        </w:rPr>
        <w:t>foreign sources of technology account for over 90 percent of domestic productivity growth in all but a handful of countries</w:t>
      </w:r>
      <w:r w:rsidRPr="00FE51A3">
        <w:rPr>
          <w:rFonts w:asciiTheme="majorHAnsi" w:hAnsiTheme="majorHAnsi" w:cstheme="majorHAnsi"/>
          <w:sz w:val="12"/>
        </w:rPr>
        <w:t xml:space="preserve">.37 The research on this matter is clear and consistent. For example, a 1986 United Nations Conference on Trade and Development (UNCTAD) study found that </w:t>
      </w:r>
      <w:r w:rsidRPr="00FE51A3">
        <w:rPr>
          <w:rStyle w:val="StyleUnderline"/>
          <w:rFonts w:asciiTheme="majorHAnsi" w:hAnsiTheme="majorHAnsi" w:cstheme="majorHAnsi"/>
        </w:rPr>
        <w:t>direct investment in new technology areas such as computer software, semiconductors, and biotechnology is supported by stronger intellectual property rights policy regimes</w:t>
      </w:r>
      <w:r w:rsidRPr="00FE51A3">
        <w:rPr>
          <w:rFonts w:asciiTheme="majorHAnsi" w:hAnsiTheme="majorHAnsi" w:cstheme="majorHAnsi"/>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00FE51A3">
        <w:rPr>
          <w:rStyle w:val="StyleUnderline"/>
          <w:rFonts w:asciiTheme="majorHAnsi" w:hAnsiTheme="majorHAnsi" w:cstheme="majorHAnsi"/>
        </w:rPr>
        <w:t>and a 1990 study by UNCTC found that</w:t>
      </w:r>
      <w:r w:rsidRPr="00FE51A3">
        <w:rPr>
          <w:rFonts w:asciiTheme="majorHAnsi" w:hAnsiTheme="majorHAnsi" w:cstheme="majorHAnsi"/>
          <w:sz w:val="12"/>
        </w:rPr>
        <w:t xml:space="preserve"> </w:t>
      </w:r>
      <w:r w:rsidRPr="00FE51A3">
        <w:rPr>
          <w:rStyle w:val="Emphasis"/>
          <w:rFonts w:asciiTheme="majorHAnsi" w:hAnsiTheme="majorHAnsi" w:cstheme="majorHAnsi"/>
        </w:rPr>
        <w:t>weak IP rights reduce pharmaceutical investment</w:t>
      </w:r>
      <w:r w:rsidRPr="00FE51A3">
        <w:rPr>
          <w:rFonts w:asciiTheme="majorHAnsi" w:hAnsiTheme="majorHAnsi" w:cstheme="majorHAnsi"/>
          <w:sz w:val="12"/>
        </w:rPr>
        <w:t xml:space="preserve">.39 Mansfield conducted firm-level surveys and found that </w:t>
      </w:r>
      <w:r w:rsidRPr="00FE51A3">
        <w:rPr>
          <w:rStyle w:val="StyleUnderline"/>
          <w:rFonts w:asciiTheme="majorHAnsi" w:hAnsiTheme="majorHAnsi" w:cstheme="majorHAnsi"/>
        </w:rPr>
        <w:t>perceptions of strong IP rights abroad have a positive effect on incentives to transfer technologies abroad</w:t>
      </w:r>
      <w:r w:rsidRPr="00FE51A3">
        <w:rPr>
          <w:rFonts w:asciiTheme="majorHAnsi" w:hAnsiTheme="majorHAnsi" w:cstheme="majorHAnsi"/>
          <w:sz w:val="12"/>
        </w:rPr>
        <w:t xml:space="preserve">. Likewise, survey research by the World Bank’s International Finance Corporation found that, with variations by sector, country, and technology, </w:t>
      </w:r>
      <w:r w:rsidRPr="00FE51A3">
        <w:rPr>
          <w:rStyle w:val="Emphasis"/>
          <w:rFonts w:asciiTheme="majorHAnsi" w:hAnsiTheme="majorHAnsi" w:cstheme="majorHAnsi"/>
        </w:rPr>
        <w:t>at least 25 percent of American and Japanese high-tech firms refuse to directly invest, or enter into a joint venture, in developing countries with weak intellectual property rights</w:t>
      </w:r>
      <w:r w:rsidRPr="00FE51A3">
        <w:rPr>
          <w:rFonts w:asciiTheme="majorHAnsi" w:hAnsiTheme="majorHAnsi" w:cstheme="majorHAnsi"/>
          <w:sz w:val="12"/>
        </w:rPr>
        <w:t xml:space="preserve">; and a later study confirmed those survey findings with actual foreign direct investment data.40 And an Institute for International Economics study of World Bank data concluded that </w:t>
      </w:r>
      <w:r w:rsidRPr="00FE51A3">
        <w:rPr>
          <w:rStyle w:val="StyleUnderline"/>
          <w:rFonts w:asciiTheme="majorHAnsi" w:hAnsiTheme="majorHAnsi" w:cstheme="majorHAnsi"/>
        </w:rPr>
        <w:t>weak intellectual property rights reduce flows of all these commercial activities, regardless of nations’ levels of economic development</w:t>
      </w:r>
      <w:r w:rsidRPr="00FE51A3">
        <w:rPr>
          <w:rFonts w:asciiTheme="majorHAnsi" w:hAnsiTheme="majorHAnsi" w:cstheme="majorHAnsi"/>
          <w:sz w:val="12"/>
        </w:rPr>
        <w:t>.41</w:t>
      </w:r>
    </w:p>
    <w:p w14:paraId="18B81F97" w14:textId="77777777" w:rsidR="00B219A0" w:rsidRPr="00FE51A3" w:rsidRDefault="00B219A0" w:rsidP="00B219A0">
      <w:pPr>
        <w:rPr>
          <w:rFonts w:asciiTheme="majorHAnsi" w:hAnsiTheme="majorHAnsi" w:cstheme="majorHAnsi"/>
          <w:sz w:val="12"/>
        </w:rPr>
      </w:pPr>
      <w:r w:rsidRPr="00FE51A3">
        <w:rPr>
          <w:rFonts w:asciiTheme="majorHAnsi" w:hAnsiTheme="majorHAnsi" w:cstheme="majorHAnsi"/>
          <w:sz w:val="12"/>
        </w:rPr>
        <w:t xml:space="preserve">Studies have also shown how </w:t>
      </w:r>
      <w:r w:rsidRPr="001B2327">
        <w:rPr>
          <w:rStyle w:val="StyleUnderline"/>
          <w:rFonts w:asciiTheme="majorHAnsi" w:hAnsiTheme="majorHAnsi" w:cstheme="majorHAnsi"/>
          <w:highlight w:val="yellow"/>
        </w:rPr>
        <w:t>the benefits of intellectual property extend to developing countries</w:t>
      </w:r>
      <w:r w:rsidRPr="001B2327">
        <w:rPr>
          <w:rFonts w:asciiTheme="majorHAnsi" w:hAnsiTheme="majorHAnsi" w:cstheme="majorHAnsi"/>
          <w:sz w:val="12"/>
          <w:highlight w:val="yellow"/>
        </w:rPr>
        <w:t xml:space="preserve">. Diwan and Rodrik demonstrated that </w:t>
      </w:r>
      <w:r w:rsidRPr="001B2327">
        <w:rPr>
          <w:rStyle w:val="StyleUnderline"/>
          <w:rFonts w:asciiTheme="majorHAnsi" w:hAnsiTheme="majorHAnsi" w:cstheme="majorHAnsi"/>
          <w:highlight w:val="yellow"/>
        </w:rPr>
        <w:t>stronger patent rights in developing countries give enterprises from developed countries a greater incentive to research and introduce technologies appropriate to developing countries</w:t>
      </w:r>
      <w:r w:rsidRPr="001B2327">
        <w:rPr>
          <w:rFonts w:asciiTheme="majorHAnsi" w:hAnsiTheme="majorHAnsi" w:cstheme="majorHAnsi"/>
          <w:sz w:val="12"/>
          <w:highlight w:val="yellow"/>
        </w:rPr>
        <w:t xml:space="preserve">.42 Similarly, Taylor showed that </w:t>
      </w:r>
      <w:r w:rsidRPr="001B2327">
        <w:rPr>
          <w:rStyle w:val="Emphasis"/>
          <w:rFonts w:asciiTheme="majorHAnsi" w:hAnsiTheme="majorHAnsi" w:cstheme="majorHAnsi"/>
          <w:highlight w:val="yellow"/>
        </w:rPr>
        <w:t>weak patent rights in developing countries lead enterprises from developed countries to introduce less-than-best-practice technologies to developing countries</w:t>
      </w:r>
      <w:r w:rsidRPr="00FE51A3">
        <w:rPr>
          <w:rFonts w:asciiTheme="majorHAnsi" w:hAnsiTheme="majorHAnsi" w:cstheme="majorHAnsi"/>
          <w:sz w:val="12"/>
        </w:rPr>
        <w:t xml:space="preserve">.43 Interestingly, the relationship goes in both directions. Branstetter and Saggi showed that strengthened IPR protection not only improves the investment climate in the implementing countries, but also leads to increased FDI in the country producing the original innovation.44 They concluded that </w:t>
      </w:r>
      <w:r w:rsidRPr="00FE51A3">
        <w:rPr>
          <w:rStyle w:val="StyleUnderline"/>
          <w:rFonts w:asciiTheme="majorHAnsi" w:hAnsiTheme="majorHAnsi" w:cstheme="majorHAnsi"/>
        </w:rPr>
        <w:t>IPR reform in the “global South” (e.g., developing countries) may be associated with FDI increases in the “global North</w:t>
      </w:r>
      <w:r w:rsidRPr="00FE51A3">
        <w:rPr>
          <w:rFonts w:asciiTheme="majorHAnsi" w:hAnsiTheme="majorHAnsi" w:cstheme="majorHAnsi"/>
          <w:sz w:val="12"/>
          <w:szCs w:val="12"/>
        </w:rPr>
        <w:t>”</w:t>
      </w:r>
      <w:r w:rsidRPr="00FE51A3">
        <w:rPr>
          <w:rFonts w:asciiTheme="majorHAnsi" w:hAnsiTheme="majorHAnsi" w:cstheme="majorHAnsi"/>
          <w:sz w:val="12"/>
        </w:rPr>
        <w:t xml:space="preserve"> (e.g., developed countries). As northern firms shift their production to southern affiliates, </w:t>
      </w:r>
      <w:r w:rsidRPr="00FE51A3">
        <w:rPr>
          <w:rStyle w:val="StyleUnderline"/>
          <w:rFonts w:asciiTheme="majorHAnsi" w:hAnsiTheme="majorHAnsi" w:cstheme="majorHAnsi"/>
        </w:rPr>
        <w:t>this FDI accelerates southern industrial development, creating a cyclical feedback mechanism that also benefits the North</w:t>
      </w:r>
      <w:r w:rsidRPr="00FE51A3">
        <w:rPr>
          <w:rFonts w:asciiTheme="majorHAnsi" w:hAnsiTheme="majorHAnsi" w:cstheme="majorHAnsi"/>
          <w:sz w:val="12"/>
        </w:rPr>
        <w:t xml:space="preserve">. Another study by Liao and Wong, which focused on firm-level analysis, highlights the inter-relationship of IPR reform in developed and developing countries. Their study concluded that </w:t>
      </w:r>
      <w:r w:rsidRPr="00FE51A3">
        <w:rPr>
          <w:rStyle w:val="Emphasis"/>
          <w:rFonts w:asciiTheme="majorHAnsi" w:hAnsiTheme="majorHAnsi" w:cstheme="majorHAnsi"/>
        </w:rPr>
        <w:t>developing countries can entice technology transfer from the North by providing IPR protection for incoming products</w:t>
      </w:r>
      <w:r w:rsidRPr="00FE51A3">
        <w:rPr>
          <w:rFonts w:asciiTheme="majorHAnsi" w:hAnsiTheme="majorHAnsi" w:cstheme="majorHAnsi"/>
          <w:sz w:val="12"/>
        </w:rPr>
        <w:t xml:space="preserve"> (although they note there is a need for redoubled R&amp;D efforts in developed countries to spur needed innovations).45</w:t>
      </w:r>
    </w:p>
    <w:p w14:paraId="6AA09E26" w14:textId="77777777" w:rsidR="00B219A0" w:rsidRPr="00FE51A3" w:rsidRDefault="00B219A0" w:rsidP="00B219A0">
      <w:pPr>
        <w:pStyle w:val="Heading3"/>
        <w:rPr>
          <w:rFonts w:asciiTheme="majorHAnsi" w:hAnsiTheme="majorHAnsi" w:cstheme="majorHAnsi"/>
        </w:rPr>
      </w:pPr>
      <w:r w:rsidRPr="00FE51A3">
        <w:rPr>
          <w:rFonts w:asciiTheme="majorHAnsi" w:hAnsiTheme="majorHAnsi" w:cstheme="majorHAnsi"/>
        </w:rPr>
        <w:lastRenderedPageBreak/>
        <w:t>1NC – Aff Fails</w:t>
      </w:r>
    </w:p>
    <w:p w14:paraId="2EDFFDC9" w14:textId="77777777" w:rsidR="00B219A0" w:rsidRPr="00FE51A3" w:rsidRDefault="00B219A0" w:rsidP="00B219A0">
      <w:pPr>
        <w:pStyle w:val="Heading4"/>
        <w:rPr>
          <w:rFonts w:asciiTheme="majorHAnsi" w:hAnsiTheme="majorHAnsi" w:cstheme="majorHAnsi"/>
        </w:rPr>
      </w:pPr>
      <w:r w:rsidRPr="00FE51A3">
        <w:rPr>
          <w:rFonts w:asciiTheme="majorHAnsi" w:hAnsiTheme="majorHAnsi" w:cstheme="majorHAnsi"/>
        </w:rPr>
        <w:t xml:space="preserve">A </w:t>
      </w:r>
      <w:r w:rsidRPr="00FE51A3">
        <w:rPr>
          <w:rFonts w:asciiTheme="majorHAnsi" w:hAnsiTheme="majorHAnsi" w:cstheme="majorHAnsi"/>
          <w:u w:val="single"/>
        </w:rPr>
        <w:t>wholesale solution</w:t>
      </w:r>
      <w:r w:rsidRPr="00FE51A3">
        <w:rPr>
          <w:rFonts w:asciiTheme="majorHAnsi" w:hAnsiTheme="majorHAnsi" w:cstheme="majorHAnsi"/>
        </w:rPr>
        <w:t xml:space="preserve"> is key---the aff </w:t>
      </w:r>
      <w:r w:rsidRPr="00FE51A3">
        <w:rPr>
          <w:rFonts w:asciiTheme="majorHAnsi" w:hAnsiTheme="majorHAnsi" w:cstheme="majorHAnsi"/>
          <w:u w:val="single"/>
        </w:rPr>
        <w:t>fails</w:t>
      </w:r>
      <w:r w:rsidRPr="00FE51A3">
        <w:rPr>
          <w:rFonts w:asciiTheme="majorHAnsi" w:hAnsiTheme="majorHAnsi" w:cstheme="majorHAnsi"/>
        </w:rPr>
        <w:t xml:space="preserve">. </w:t>
      </w:r>
    </w:p>
    <w:p w14:paraId="6217C3A9" w14:textId="77777777" w:rsidR="00B219A0" w:rsidRPr="00FE51A3" w:rsidRDefault="00B219A0" w:rsidP="00B219A0">
      <w:pPr>
        <w:rPr>
          <w:rFonts w:asciiTheme="majorHAnsi" w:hAnsiTheme="majorHAnsi" w:cstheme="majorHAnsi"/>
        </w:rPr>
      </w:pPr>
      <w:r w:rsidRPr="00FE51A3">
        <w:rPr>
          <w:rStyle w:val="Style13ptBold"/>
          <w:rFonts w:asciiTheme="majorHAnsi" w:hAnsiTheme="majorHAnsi" w:cstheme="majorHAnsi"/>
        </w:rPr>
        <w:t>Stone 21</w:t>
      </w:r>
      <w:r w:rsidRPr="00FE51A3">
        <w:rPr>
          <w:rFonts w:asciiTheme="majorHAnsi" w:hAnsiTheme="majorHAnsi" w:cstheme="majorHAnsi"/>
        </w:rPr>
        <w:t xml:space="preserve">. [(Judy Stone is an Infectious Disease specialist) “Covid Vaccine Equity - Developing Countries Need Our Help,” Forbes, May 11, 2021. </w:t>
      </w:r>
      <w:hyperlink r:id="rId9" w:history="1">
        <w:r w:rsidRPr="00FE51A3">
          <w:rPr>
            <w:rStyle w:val="Hyperlink"/>
            <w:rFonts w:asciiTheme="majorHAnsi" w:hAnsiTheme="majorHAnsi" w:cstheme="majorHAnsi"/>
          </w:rPr>
          <w:t>https://www.forbes.com/sites/judystone/2021/05/11/vaccine-equitydeveloping-countries-need-our-help/?sh=10939a363ec8</w:t>
        </w:r>
      </w:hyperlink>
      <w:r w:rsidRPr="00FE51A3">
        <w:rPr>
          <w:rFonts w:asciiTheme="majorHAnsi" w:hAnsiTheme="majorHAnsi" w:cstheme="majorHAnsi"/>
        </w:rPr>
        <w:t>] TDI</w:t>
      </w:r>
    </w:p>
    <w:p w14:paraId="44BA1AB6" w14:textId="77777777" w:rsidR="00B219A0" w:rsidRPr="00FE51A3" w:rsidRDefault="00B219A0" w:rsidP="00B219A0">
      <w:pPr>
        <w:rPr>
          <w:rFonts w:asciiTheme="majorHAnsi" w:hAnsiTheme="majorHAnsi" w:cstheme="majorHAnsi"/>
          <w:sz w:val="14"/>
        </w:rPr>
      </w:pPr>
      <w:r w:rsidRPr="00FE51A3">
        <w:rPr>
          <w:rFonts w:asciiTheme="majorHAnsi" w:hAnsiTheme="majorHAnsi" w:cstheme="majorHAnsi"/>
          <w:u w:val="single"/>
        </w:rPr>
        <w:t xml:space="preserve">The real problem is that vax is a good retail (one at a time) solution, whereas </w:t>
      </w:r>
      <w:r w:rsidRPr="00FE51A3">
        <w:rPr>
          <w:rFonts w:asciiTheme="majorHAnsi" w:hAnsiTheme="majorHAnsi" w:cstheme="majorHAnsi"/>
          <w:b/>
          <w:bCs/>
          <w:u w:val="single"/>
        </w:rPr>
        <w:t xml:space="preserve">in a </w:t>
      </w:r>
      <w:r w:rsidRPr="00B219A0">
        <w:rPr>
          <w:rFonts w:asciiTheme="majorHAnsi" w:hAnsiTheme="majorHAnsi" w:cstheme="majorHAnsi"/>
          <w:b/>
          <w:bCs/>
          <w:highlight w:val="green"/>
          <w:u w:val="single"/>
        </w:rPr>
        <w:t>pandemic you need a wholesale, behavioral semi-solution: masks, ventilation, quarantine.</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its nationalistic approach to global problems the previous administration brokered deals that prohibited donation of supplies, in part due to liability concerns of the manufacturers or shortages of raw materials. </w:t>
      </w:r>
      <w:r w:rsidRPr="00FE51A3">
        <w:rPr>
          <w:rFonts w:asciiTheme="majorHAnsi" w:hAnsiTheme="majorHAnsi" w:cstheme="majorHAnsi"/>
          <w:u w:val="single"/>
        </w:rPr>
        <w:t xml:space="preserve">There has been a </w:t>
      </w:r>
      <w:r w:rsidRPr="00B219A0">
        <w:rPr>
          <w:rFonts w:asciiTheme="majorHAnsi" w:hAnsiTheme="majorHAnsi" w:cstheme="majorHAnsi"/>
          <w:b/>
          <w:bCs/>
          <w:highlight w:val="green"/>
          <w:u w:val="single"/>
        </w:rPr>
        <w:t>great deal of debate over whether we should waive intellectual property rights</w:t>
      </w:r>
      <w:r w:rsidRPr="00FE51A3">
        <w:rPr>
          <w:rFonts w:asciiTheme="majorHAnsi" w:hAnsiTheme="majorHAnsi" w:cstheme="majorHAnsi"/>
          <w:u w:val="single"/>
        </w:rPr>
        <w:t xml:space="preserve">, given the urgency of the Covid pandemic. Some in industry feel it will stifle their innovation. Others reply that public and non-profits have provided over $10 billion towards research and development of vaccines. Furthermore, </w:t>
      </w:r>
      <w:r w:rsidRPr="00B219A0">
        <w:rPr>
          <w:rFonts w:asciiTheme="majorHAnsi" w:hAnsiTheme="majorHAnsi" w:cstheme="majorHAnsi"/>
          <w:highlight w:val="green"/>
          <w:u w:val="single"/>
        </w:rPr>
        <w:t>the U.S. government holds the patent for a technique for modifying the coronavirus protein used in vaccines produced by the major U.S. manufacturers</w:t>
      </w:r>
      <w:r w:rsidRPr="00FE51A3">
        <w:rPr>
          <w:rFonts w:asciiTheme="majorHAnsi" w:hAnsiTheme="majorHAnsi" w:cstheme="majorHAnsi"/>
          <w:u w:val="single"/>
        </w:rPr>
        <w:t xml:space="preserve">. </w:t>
      </w:r>
      <w:r w:rsidRPr="00FE51A3">
        <w:rPr>
          <w:rFonts w:asciiTheme="majorHAnsi" w:hAnsiTheme="majorHAnsi" w:cstheme="majorHAnsi"/>
          <w:sz w:val="14"/>
        </w:rPr>
        <w:t xml:space="preserve">Unlike his predecessor, President Biden understands that sharing vaccine with other countries is also in our best interest, and joined the international Covax program. Covax is led by WHO, Gavi (Global vaccine alliance), CEPI (Coalition for Epidemic Preparedness Innovations) and the UN’s Children’s Fund (UNICEF). So far, only 0.3% of the vaccines that have been administered have gone to low-income countries, according to the Director-General of the World Health Organization (WHO) Tedros Adhanom Ghebreyesus. Covax’s goal is vaccinating 20% of the population of poorer countries. Covax had hoped to administer 2 billion vaccine doses in 2021 (that’s more than 25% of the world’s whole population); so far, they’ve only reached 29 million doses. We need at least a 70% vaccination rate to develop herd immunity and stop the pandemic. Another problem is that </w:t>
      </w:r>
      <w:r w:rsidRPr="00B219A0">
        <w:rPr>
          <w:rFonts w:asciiTheme="majorHAnsi" w:hAnsiTheme="majorHAnsi" w:cstheme="majorHAnsi"/>
          <w:highlight w:val="green"/>
          <w:u w:val="single"/>
        </w:rPr>
        <w:t xml:space="preserve">even if the patent protections are waived, allowing companies to have the “recipe” for producing vaccines, many </w:t>
      </w:r>
      <w:r w:rsidRPr="00B219A0">
        <w:rPr>
          <w:rFonts w:asciiTheme="majorHAnsi" w:hAnsiTheme="majorHAnsi" w:cstheme="majorHAnsi"/>
          <w:b/>
          <w:bCs/>
          <w:highlight w:val="green"/>
          <w:u w:val="single"/>
        </w:rPr>
        <w:t>lack the technical know-how or experience to do so</w:t>
      </w:r>
      <w:r w:rsidRPr="00FE51A3">
        <w:rPr>
          <w:rFonts w:asciiTheme="majorHAnsi" w:hAnsiTheme="majorHAnsi" w:cstheme="majorHAnsi"/>
          <w:b/>
          <w:bCs/>
          <w:u w:val="single"/>
        </w:rPr>
        <w:t>.</w:t>
      </w:r>
      <w:r w:rsidRPr="00FE51A3">
        <w:rPr>
          <w:rFonts w:asciiTheme="majorHAnsi" w:hAnsiTheme="majorHAnsi" w:cstheme="majorHAnsi"/>
          <w:sz w:val="14"/>
        </w:rPr>
        <w:t xml:space="preserve"> WHO is proposing a technology transfer hub to assist in this process.</w:t>
      </w:r>
    </w:p>
    <w:p w14:paraId="329F9CAC" w14:textId="77777777" w:rsidR="00B219A0" w:rsidRPr="00FE51A3" w:rsidRDefault="00B219A0" w:rsidP="00B219A0">
      <w:pPr>
        <w:pStyle w:val="Heading3"/>
        <w:rPr>
          <w:rFonts w:asciiTheme="majorHAnsi" w:hAnsiTheme="majorHAnsi" w:cstheme="majorHAnsi"/>
        </w:rPr>
      </w:pPr>
      <w:r w:rsidRPr="00FE51A3">
        <w:rPr>
          <w:rFonts w:asciiTheme="majorHAnsi" w:hAnsiTheme="majorHAnsi" w:cstheme="majorHAnsi"/>
        </w:rPr>
        <w:lastRenderedPageBreak/>
        <w:t>1NC – Alt Causes</w:t>
      </w:r>
    </w:p>
    <w:p w14:paraId="304A432F" w14:textId="77777777" w:rsidR="00B219A0" w:rsidRPr="00FE51A3" w:rsidRDefault="00B219A0" w:rsidP="00B219A0">
      <w:pPr>
        <w:pStyle w:val="Heading4"/>
        <w:rPr>
          <w:rFonts w:asciiTheme="majorHAnsi" w:hAnsiTheme="majorHAnsi" w:cstheme="majorHAnsi"/>
        </w:rPr>
      </w:pPr>
      <w:r w:rsidRPr="00F113C6">
        <w:rPr>
          <w:rFonts w:asciiTheme="majorHAnsi" w:hAnsiTheme="majorHAnsi" w:cstheme="majorHAnsi"/>
          <w:highlight w:val="yellow"/>
        </w:rPr>
        <w:t>Overreliance on vaccines hurts overall pandemic response.</w:t>
      </w:r>
    </w:p>
    <w:p w14:paraId="2C002D9A" w14:textId="77777777" w:rsidR="00B219A0" w:rsidRPr="00FE51A3" w:rsidRDefault="00B219A0" w:rsidP="00B219A0">
      <w:pPr>
        <w:rPr>
          <w:rFonts w:asciiTheme="majorHAnsi" w:hAnsiTheme="majorHAnsi" w:cstheme="majorHAnsi"/>
        </w:rPr>
      </w:pPr>
      <w:r w:rsidRPr="00FE51A3">
        <w:rPr>
          <w:rStyle w:val="Style13ptBold"/>
          <w:rFonts w:asciiTheme="majorHAnsi" w:hAnsiTheme="majorHAnsi" w:cstheme="majorHAnsi"/>
        </w:rPr>
        <w:t>Lovelace 1/13</w:t>
      </w:r>
      <w:r w:rsidRPr="00FE51A3">
        <w:rPr>
          <w:rFonts w:asciiTheme="majorHAnsi" w:hAnsiTheme="majorHAnsi" w:cstheme="majorHAnsi"/>
        </w:rPr>
        <w:t xml:space="preserve"> [(Berkeley, health-care reporter for CNBC, mainly covering pharmaceuticals and the Food and Drug Administration) "WHO says Covid vaccines aren’t ‘silver bullets’ and relying entirely on them has hurt nations," CNBC, 1-13-2021, https://www.cnbc.com/2021/01/15/who-says-covid-vaccines-arent-silver-bullets-and-relying-entirely-on-them-has-hurt-nations.html] TDI</w:t>
      </w:r>
    </w:p>
    <w:p w14:paraId="1DE24A62" w14:textId="77777777" w:rsidR="00B219A0" w:rsidRPr="00FE51A3" w:rsidRDefault="00B219A0" w:rsidP="00B219A0">
      <w:pPr>
        <w:rPr>
          <w:rFonts w:asciiTheme="majorHAnsi" w:hAnsiTheme="majorHAnsi" w:cstheme="majorHAnsi"/>
        </w:rPr>
      </w:pPr>
      <w:r w:rsidRPr="00FE51A3">
        <w:rPr>
          <w:rFonts w:asciiTheme="majorHAnsi" w:hAnsiTheme="majorHAnsi" w:cstheme="majorHAnsi"/>
        </w:rPr>
        <w:t xml:space="preserve">The World Health Organization said Friday that </w:t>
      </w:r>
      <w:hyperlink r:id="rId10" w:history="1">
        <w:r w:rsidRPr="00F113C6">
          <w:rPr>
            <w:rStyle w:val="StyleUnderline"/>
            <w:rFonts w:asciiTheme="majorHAnsi" w:hAnsiTheme="majorHAnsi" w:cstheme="majorHAnsi"/>
            <w:highlight w:val="yellow"/>
          </w:rPr>
          <w:t>coronavirus</w:t>
        </w:r>
      </w:hyperlink>
      <w:r w:rsidRPr="00F113C6">
        <w:rPr>
          <w:rStyle w:val="StyleUnderline"/>
          <w:rFonts w:asciiTheme="majorHAnsi" w:hAnsiTheme="majorHAnsi" w:cstheme="majorHAnsi"/>
          <w:highlight w:val="yellow"/>
        </w:rPr>
        <w:t xml:space="preserve"> vaccines aren’t “silver bullets”</w:t>
      </w:r>
      <w:r w:rsidRPr="00F113C6">
        <w:rPr>
          <w:rFonts w:asciiTheme="majorHAnsi" w:hAnsiTheme="majorHAnsi" w:cstheme="majorHAnsi"/>
          <w:highlight w:val="yellow"/>
        </w:rPr>
        <w:t xml:space="preserve"> and relyi</w:t>
      </w:r>
      <w:r w:rsidRPr="00F113C6">
        <w:rPr>
          <w:rStyle w:val="StyleUnderline"/>
          <w:rFonts w:asciiTheme="majorHAnsi" w:hAnsiTheme="majorHAnsi" w:cstheme="majorHAnsi"/>
          <w:highlight w:val="yellow"/>
        </w:rPr>
        <w:t>ng solely on them to fight the pandemic has hurt nations</w:t>
      </w:r>
      <w:r w:rsidRPr="00F113C6">
        <w:rPr>
          <w:rFonts w:asciiTheme="majorHAnsi" w:hAnsiTheme="majorHAnsi" w:cstheme="majorHAnsi"/>
          <w:highlight w:val="yellow"/>
        </w:rPr>
        <w:t xml:space="preserve">. Some countries in </w:t>
      </w:r>
      <w:r w:rsidRPr="00F113C6">
        <w:rPr>
          <w:rStyle w:val="StyleUnderline"/>
          <w:rFonts w:asciiTheme="majorHAnsi" w:hAnsiTheme="majorHAnsi" w:cstheme="majorHAnsi"/>
          <w:highlight w:val="yellow"/>
        </w:rPr>
        <w:t>Europe, Africa and the Americas are seeing spikes in Covid-19 cases</w:t>
      </w:r>
      <w:r w:rsidRPr="00F113C6">
        <w:rPr>
          <w:rFonts w:asciiTheme="majorHAnsi" w:hAnsiTheme="majorHAnsi" w:cstheme="majorHAnsi"/>
          <w:highlight w:val="yellow"/>
        </w:rPr>
        <w:t xml:space="preserve"> “because we are </w:t>
      </w:r>
      <w:r w:rsidRPr="00F113C6">
        <w:rPr>
          <w:rStyle w:val="StyleUnderline"/>
          <w:rFonts w:asciiTheme="majorHAnsi" w:hAnsiTheme="majorHAnsi" w:cstheme="majorHAnsi"/>
          <w:highlight w:val="yellow"/>
        </w:rPr>
        <w:t>collectively not succeeding at breaking the chains of transmission at the community level or within households,</w:t>
      </w:r>
      <w:r w:rsidRPr="00F113C6">
        <w:rPr>
          <w:rFonts w:asciiTheme="majorHAnsi" w:hAnsiTheme="majorHAnsi" w:cstheme="majorHAnsi"/>
          <w:highlight w:val="yellow"/>
        </w:rPr>
        <w:t>”</w:t>
      </w:r>
      <w:r w:rsidRPr="00FE51A3">
        <w:rPr>
          <w:rFonts w:asciiTheme="majorHAnsi" w:hAnsiTheme="majorHAnsi" w:cstheme="majorHAnsi"/>
        </w:rPr>
        <w:t xml:space="preserve"> WHO Director-General Tedros Adhanom Ghebreyesus said during a news conference from the agency’s Geneva headquarters. With </w:t>
      </w:r>
      <w:hyperlink r:id="rId11" w:history="1">
        <w:r w:rsidRPr="00FE51A3">
          <w:rPr>
            <w:rStyle w:val="Hyperlink"/>
            <w:rFonts w:asciiTheme="majorHAnsi" w:hAnsiTheme="majorHAnsi" w:cstheme="majorHAnsi"/>
          </w:rPr>
          <w:t>global deaths reaching 2 million</w:t>
        </w:r>
      </w:hyperlink>
      <w:r w:rsidRPr="00FE51A3">
        <w:rPr>
          <w:rFonts w:asciiTheme="majorHAnsi" w:hAnsiTheme="majorHAnsi" w:cstheme="majorHAnsi"/>
        </w:rPr>
        <w:t xml:space="preserve"> and new variants of the virus appearing in multiple countries, </w:t>
      </w:r>
      <w:r w:rsidRPr="00FE51A3">
        <w:rPr>
          <w:rStyle w:val="StyleUnderline"/>
          <w:rFonts w:asciiTheme="majorHAnsi" w:hAnsiTheme="majorHAnsi" w:cstheme="majorHAnsi"/>
        </w:rPr>
        <w:t>world leaders need to do all they can to curb infections “through tried and tested public health measures,</w:t>
      </w:r>
      <w:r w:rsidRPr="00FE51A3">
        <w:rPr>
          <w:rFonts w:asciiTheme="majorHAnsi" w:hAnsiTheme="majorHAnsi" w:cstheme="majorHAnsi"/>
        </w:rPr>
        <w:t xml:space="preserve">” Tedros said. “There is only one way out of this storm and that is to share the tools we have and commit to using them together.” The </w:t>
      </w:r>
      <w:hyperlink r:id="rId12" w:history="1">
        <w:r w:rsidRPr="00FE51A3">
          <w:rPr>
            <w:rStyle w:val="Hyperlink"/>
            <w:rFonts w:asciiTheme="majorHAnsi" w:hAnsiTheme="majorHAnsi" w:cstheme="majorHAnsi"/>
          </w:rPr>
          <w:t>coronavirus</w:t>
        </w:r>
      </w:hyperlink>
      <w:r w:rsidRPr="00FE51A3">
        <w:rPr>
          <w:rFonts w:asciiTheme="majorHAnsi" w:hAnsiTheme="majorHAnsi" w:cstheme="majorHAnsi"/>
        </w:rPr>
        <w:t xml:space="preserve"> has infected more than 93.3 million people worldwide and killed at least 2 million since the pandemic began about a year ago, according to data compiled by Johns Hopkins University. </w:t>
      </w:r>
      <w:r w:rsidRPr="00FE51A3">
        <w:rPr>
          <w:rStyle w:val="StyleUnderline"/>
          <w:rFonts w:asciiTheme="majorHAnsi" w:hAnsiTheme="majorHAnsi" w:cstheme="majorHAnsi"/>
        </w:rPr>
        <w:t>The virus continues to accelerate in some regions,</w:t>
      </w:r>
      <w:r w:rsidRPr="00FE51A3">
        <w:rPr>
          <w:rFonts w:asciiTheme="majorHAnsi" w:hAnsiTheme="majorHAnsi" w:cstheme="majorHAnsi"/>
        </w:rPr>
        <w:t xml:space="preserve"> with nations reporting that their supply of oxygen for Covid-19 patients is running “dangerously low,” the WHO said. </w:t>
      </w:r>
      <w:r w:rsidRPr="00FE51A3">
        <w:rPr>
          <w:rStyle w:val="StyleUnderline"/>
          <w:rFonts w:asciiTheme="majorHAnsi" w:hAnsiTheme="majorHAnsi" w:cstheme="majorHAnsi"/>
        </w:rPr>
        <w:t xml:space="preserve">Some countries, including the U.S., have focused heavily on the use of vaccines to combat their outbreaks. </w:t>
      </w:r>
      <w:r w:rsidRPr="00F113C6">
        <w:rPr>
          <w:rStyle w:val="StyleUnderline"/>
          <w:rFonts w:asciiTheme="majorHAnsi" w:hAnsiTheme="majorHAnsi" w:cstheme="majorHAnsi"/>
          <w:highlight w:val="yellow"/>
        </w:rPr>
        <w:t>While vaccines are a useful tool, they will not end the pandemic alone</w:t>
      </w:r>
      <w:r w:rsidRPr="00FE51A3">
        <w:rPr>
          <w:rStyle w:val="StyleUnderline"/>
          <w:rFonts w:asciiTheme="majorHAnsi" w:hAnsiTheme="majorHAnsi" w:cstheme="majorHAnsi"/>
        </w:rPr>
        <w:t>,</w:t>
      </w:r>
      <w:r w:rsidRPr="00FE51A3">
        <w:rPr>
          <w:rFonts w:asciiTheme="majorHAnsi" w:hAnsiTheme="majorHAnsi" w:cstheme="majorHAnsi"/>
        </w:rPr>
        <w:t xml:space="preserve"> Mike Ryan, executive director of the WHO’s health emergencies program, said at the news conference. “</w:t>
      </w:r>
      <w:r w:rsidRPr="00FE51A3">
        <w:rPr>
          <w:rStyle w:val="StyleUnderline"/>
          <w:rFonts w:asciiTheme="majorHAnsi" w:hAnsiTheme="majorHAnsi" w:cstheme="majorHAnsi"/>
        </w:rPr>
        <w:t>We warned in 2020 that if we were to rely entirely on vaccines as the only solution, we could lose the very controlled measures that we had at our disposal at the time</w:t>
      </w:r>
      <w:r w:rsidRPr="00FE51A3">
        <w:rPr>
          <w:rFonts w:asciiTheme="majorHAnsi" w:hAnsiTheme="majorHAnsi" w:cstheme="majorHAnsi"/>
        </w:rPr>
        <w:t xml:space="preserve">. And I think to some extent </w:t>
      </w:r>
      <w:r w:rsidRPr="00FE51A3">
        <w:rPr>
          <w:rStyle w:val="StyleUnderline"/>
          <w:rFonts w:asciiTheme="majorHAnsi" w:hAnsiTheme="majorHAnsi" w:cstheme="majorHAnsi"/>
        </w:rPr>
        <w:t>that has come true</w:t>
      </w:r>
      <w:r w:rsidRPr="00FE51A3">
        <w:rPr>
          <w:rFonts w:asciiTheme="majorHAnsi" w:hAnsiTheme="majorHAnsi" w:cstheme="majorHAnsi"/>
        </w:rPr>
        <w:t xml:space="preserve">,” Ryan said, adding the colder seasons and the recent holidays also may have also played a role in the spread of the virus. “A big portion of the transmission has occurred </w:t>
      </w:r>
      <w:r w:rsidRPr="00F113C6">
        <w:rPr>
          <w:rFonts w:asciiTheme="majorHAnsi" w:hAnsiTheme="majorHAnsi" w:cstheme="majorHAnsi"/>
          <w:highlight w:val="yellow"/>
        </w:rPr>
        <w:t xml:space="preserve">because </w:t>
      </w:r>
      <w:r w:rsidRPr="00F113C6">
        <w:rPr>
          <w:rStyle w:val="StyleUnderline"/>
          <w:rFonts w:asciiTheme="majorHAnsi" w:hAnsiTheme="majorHAnsi" w:cstheme="majorHAnsi"/>
          <w:highlight w:val="yellow"/>
        </w:rPr>
        <w:t>we are reducing our physical distancing</w:t>
      </w:r>
      <w:r w:rsidRPr="00F113C6">
        <w:rPr>
          <w:rFonts w:asciiTheme="majorHAnsi" w:hAnsiTheme="majorHAnsi" w:cstheme="majorHAnsi"/>
          <w:highlight w:val="yellow"/>
        </w:rPr>
        <w:t xml:space="preserve">. ... </w:t>
      </w:r>
      <w:r w:rsidRPr="00F113C6">
        <w:rPr>
          <w:rStyle w:val="StyleUnderline"/>
          <w:rFonts w:asciiTheme="majorHAnsi" w:hAnsiTheme="majorHAnsi" w:cstheme="majorHAnsi"/>
          <w:highlight w:val="yellow"/>
        </w:rPr>
        <w:t>We are not breaking the chains of transmission</w:t>
      </w:r>
      <w:r w:rsidRPr="00FE51A3">
        <w:rPr>
          <w:rFonts w:asciiTheme="majorHAnsi" w:hAnsiTheme="majorHAnsi" w:cstheme="majorHAnsi"/>
        </w:rPr>
        <w:t xml:space="preserve">. The virus is exploiting our lack of tactical commitment,” he added. “We are not doing as well as we could.” Dr. Bruce Aylward, a senior advisor to the WHO’s director-general, echoed Ryan’s comments, saying, vaccines are not “silver bullets” “Things can get worse, numbers can go up,” he said. We have vaccines, yes. But we have limited supplies of vaccines that will be rolled out slowly across the world. </w:t>
      </w:r>
      <w:r w:rsidRPr="00FE51A3">
        <w:rPr>
          <w:rStyle w:val="StyleUnderline"/>
          <w:rFonts w:asciiTheme="majorHAnsi" w:hAnsiTheme="majorHAnsi" w:cstheme="majorHAnsi"/>
        </w:rPr>
        <w:t xml:space="preserve">And </w:t>
      </w:r>
      <w:r w:rsidRPr="00F113C6">
        <w:rPr>
          <w:rStyle w:val="StyleUnderline"/>
          <w:rFonts w:asciiTheme="majorHAnsi" w:hAnsiTheme="majorHAnsi" w:cstheme="majorHAnsi"/>
          <w:highlight w:val="yellow"/>
        </w:rPr>
        <w:t>vaccines are not perfect. They don’t protect everyone against every situation</w:t>
      </w:r>
      <w:r w:rsidRPr="00FE51A3">
        <w:rPr>
          <w:rFonts w:asciiTheme="majorHAnsi" w:hAnsiTheme="majorHAnsi" w:cstheme="majorHAnsi"/>
        </w:rPr>
        <w:t xml:space="preserve">.” In the U.S., the pace of vaccinations is going slower than officials had hoped. As of Friday at 6 a.m. ET, more than 31.1 million doses of vaccine had been distributed across the U.S., but just over 12.2 million shots have been administered, according to data compiled by the Centers for Disease Control and Prevention. Meanwhile, cases are rapidly growing, with the U.S. recording at least 238,800 new Covid-19 cases and at least 3,310 virus-related deaths each day, based on a seven-day average calculated by CNBC using Johns Hopkins data. On Thursday, President-elect Joe Biden </w:t>
      </w:r>
      <w:hyperlink r:id="rId13" w:history="1">
        <w:r w:rsidRPr="00FE51A3">
          <w:rPr>
            <w:rStyle w:val="Hyperlink"/>
            <w:rFonts w:asciiTheme="majorHAnsi" w:hAnsiTheme="majorHAnsi" w:cstheme="majorHAnsi"/>
          </w:rPr>
          <w:t>unveiled a sweeping plan</w:t>
        </w:r>
      </w:hyperlink>
      <w:r w:rsidRPr="00FE51A3">
        <w:rPr>
          <w:rFonts w:asciiTheme="majorHAnsi" w:hAnsiTheme="majorHAnsi" w:cstheme="majorHAnsi"/>
        </w:rPr>
        <w:t xml:space="preserve"> to combat the coronavirus pandemic in the United States. While his administration will invest billions in a vaccine campaign, it will also scale up testing, invest in new treatments and work to identify new strains, among other measures.</w:t>
      </w:r>
    </w:p>
    <w:p w14:paraId="0D4C587D" w14:textId="77777777" w:rsidR="00B219A0" w:rsidRPr="00FE51A3" w:rsidRDefault="00B219A0" w:rsidP="00B219A0">
      <w:pPr>
        <w:rPr>
          <w:rFonts w:asciiTheme="majorHAnsi" w:hAnsiTheme="majorHAnsi" w:cstheme="majorHAnsi"/>
          <w:sz w:val="14"/>
        </w:rPr>
      </w:pPr>
    </w:p>
    <w:p w14:paraId="1D0C586B" w14:textId="77777777" w:rsidR="00154E07" w:rsidRPr="00FE51A3" w:rsidRDefault="00154E07" w:rsidP="00154E07">
      <w:pPr>
        <w:pStyle w:val="Heading3"/>
        <w:rPr>
          <w:rFonts w:asciiTheme="majorHAnsi" w:hAnsiTheme="majorHAnsi" w:cstheme="majorHAnsi"/>
        </w:rPr>
      </w:pPr>
      <w:r w:rsidRPr="00FE51A3">
        <w:rPr>
          <w:rFonts w:asciiTheme="majorHAnsi" w:hAnsiTheme="majorHAnsi" w:cstheme="majorHAnsi"/>
        </w:rPr>
        <w:lastRenderedPageBreak/>
        <w:t xml:space="preserve">1NC – </w:t>
      </w:r>
      <w:r>
        <w:rPr>
          <w:rFonts w:asciiTheme="majorHAnsi" w:hAnsiTheme="majorHAnsi" w:cstheme="majorHAnsi"/>
        </w:rPr>
        <w:t>WTO Cred</w:t>
      </w:r>
    </w:p>
    <w:p w14:paraId="7DA8C8A6" w14:textId="77777777" w:rsidR="00154E07" w:rsidRPr="00FE51A3" w:rsidRDefault="00154E07" w:rsidP="00154E07">
      <w:pPr>
        <w:pStyle w:val="Heading4"/>
        <w:rPr>
          <w:rFonts w:asciiTheme="majorHAnsi" w:hAnsiTheme="majorHAnsi" w:cstheme="majorHAnsi"/>
        </w:rPr>
      </w:pPr>
      <w:r w:rsidRPr="00FE51A3">
        <w:rPr>
          <w:rFonts w:asciiTheme="majorHAnsi" w:hAnsiTheme="majorHAnsi" w:cstheme="majorHAnsi"/>
        </w:rPr>
        <w:t xml:space="preserve">The US has </w:t>
      </w:r>
      <w:r w:rsidRPr="00FE51A3">
        <w:rPr>
          <w:rFonts w:asciiTheme="majorHAnsi" w:hAnsiTheme="majorHAnsi" w:cstheme="majorHAnsi"/>
          <w:u w:val="single"/>
        </w:rPr>
        <w:t>structurally undermined</w:t>
      </w:r>
      <w:r w:rsidRPr="00FE51A3">
        <w:rPr>
          <w:rFonts w:asciiTheme="majorHAnsi" w:hAnsiTheme="majorHAnsi" w:cstheme="majorHAnsi"/>
        </w:rPr>
        <w:t xml:space="preserve"> WTO legitimacy</w:t>
      </w:r>
    </w:p>
    <w:p w14:paraId="4F2688F5" w14:textId="77777777" w:rsidR="00154E07" w:rsidRPr="00FE51A3" w:rsidRDefault="00154E07" w:rsidP="00154E07">
      <w:pPr>
        <w:rPr>
          <w:rStyle w:val="Style13ptBold"/>
          <w:rFonts w:asciiTheme="majorHAnsi" w:hAnsiTheme="majorHAnsi" w:cstheme="majorHAnsi"/>
          <w:b w:val="0"/>
          <w:bCs/>
          <w:sz w:val="16"/>
          <w:szCs w:val="16"/>
        </w:rPr>
      </w:pPr>
      <w:r w:rsidRPr="00FE51A3">
        <w:rPr>
          <w:rStyle w:val="Style13ptBold"/>
          <w:rFonts w:asciiTheme="majorHAnsi" w:hAnsiTheme="majorHAnsi" w:cstheme="majorHAnsi"/>
        </w:rPr>
        <w:t xml:space="preserve">Baschuk 2/22 </w:t>
      </w:r>
      <w:r w:rsidRPr="00FE51A3">
        <w:rPr>
          <w:rStyle w:val="Style13ptBold"/>
          <w:rFonts w:asciiTheme="majorHAnsi" w:hAnsiTheme="majorHAnsi" w:cstheme="majorHAnsi"/>
          <w:b w:val="0"/>
          <w:bCs/>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Biden Picks Up Where Trump Left Off in Hard-Line Stances at WTO,” Bloomberg, 2/22/2021] TDI</w:t>
      </w:r>
    </w:p>
    <w:p w14:paraId="1460F433" w14:textId="77777777" w:rsidR="00154E07" w:rsidRPr="00FE51A3" w:rsidRDefault="00154E07" w:rsidP="00154E07">
      <w:pPr>
        <w:rPr>
          <w:rFonts w:asciiTheme="majorHAnsi" w:hAnsiTheme="majorHAnsi" w:cstheme="majorHAnsi"/>
          <w:sz w:val="12"/>
        </w:rPr>
      </w:pPr>
      <w:r w:rsidRPr="00FE51A3">
        <w:rPr>
          <w:rFonts w:asciiTheme="majorHAnsi" w:hAnsiTheme="majorHAnsi" w:cstheme="majorHAnsi"/>
          <w:sz w:val="12"/>
        </w:rPr>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 xml:space="preserve">undermining </w:t>
      </w:r>
      <w:r w:rsidRPr="00534917">
        <w:rPr>
          <w:rStyle w:val="Emphasis"/>
          <w:rFonts w:asciiTheme="majorHAnsi" w:hAnsiTheme="majorHAnsi" w:cstheme="majorHAnsi"/>
        </w:rPr>
        <w:t xml:space="preserve">the </w:t>
      </w:r>
      <w:r w:rsidRPr="00FE51A3">
        <w:rPr>
          <w:rStyle w:val="Emphasis"/>
          <w:rFonts w:asciiTheme="majorHAnsi" w:hAnsiTheme="majorHAnsi" w:cstheme="majorHAnsi"/>
          <w:highlight w:val="green"/>
        </w:rPr>
        <w:t>international trading system</w:t>
      </w:r>
      <w:r w:rsidRPr="00FE51A3">
        <w:rPr>
          <w:rFonts w:asciiTheme="majorHAnsi" w:hAnsiTheme="majorHAnsi" w:cstheme="majorHAnsi"/>
          <w:sz w:val="12"/>
        </w:rPr>
        <w:t>.</w:t>
      </w:r>
    </w:p>
    <w:p w14:paraId="66851028" w14:textId="77777777" w:rsidR="00154E07" w:rsidRPr="00FE51A3" w:rsidRDefault="00154E07" w:rsidP="00154E07">
      <w:pPr>
        <w:rPr>
          <w:rFonts w:asciiTheme="majorHAnsi" w:hAnsiTheme="majorHAnsi" w:cstheme="majorHAnsi"/>
          <w:sz w:val="12"/>
        </w:rPr>
      </w:pPr>
      <w:r w:rsidRPr="00534917">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 xml:space="preserve">backed </w:t>
      </w:r>
      <w:r w:rsidRPr="00534917">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w:t>
      </w:r>
      <w:hyperlink r:id="rId14" w:tgtFrame="_blank" w:tooltip="Hong Kong Takes Formal WTO Action On U.S. ‘Made in China’ Order" w:history="1">
        <w:r w:rsidRPr="00FE51A3">
          <w:rPr>
            <w:rStyle w:val="StyleUnderline"/>
            <w:rFonts w:asciiTheme="majorHAnsi" w:hAnsiTheme="majorHAnsi" w:cstheme="majorHAnsi"/>
            <w:highlight w:val="green"/>
          </w:rPr>
          <w:t>Made in China</w:t>
        </w:r>
      </w:hyperlink>
      <w:r w:rsidRPr="00FE51A3">
        <w:rPr>
          <w:rStyle w:val="StyleUnderline"/>
          <w:rFonts w:asciiTheme="majorHAnsi" w:hAnsiTheme="majorHAnsi" w:cstheme="majorHAnsi"/>
          <w:highlight w:val="green"/>
        </w:rPr>
        <w:t xml:space="preserve">” and said </w:t>
      </w:r>
      <w:r w:rsidRPr="00534917">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19C9C140" w14:textId="77777777" w:rsidR="00154E07" w:rsidRPr="00FE51A3" w:rsidRDefault="00154E07" w:rsidP="00154E07">
      <w:pPr>
        <w:rPr>
          <w:rFonts w:asciiTheme="majorHAnsi" w:hAnsiTheme="majorHAnsi" w:cstheme="majorHAnsi"/>
          <w:sz w:val="12"/>
        </w:rPr>
      </w:pPr>
      <w:r w:rsidRPr="00FE51A3">
        <w:rPr>
          <w:rFonts w:asciiTheme="majorHAnsi" w:hAnsiTheme="majorHAnsi" w:cstheme="majorHAnsi"/>
          <w:sz w:val="12"/>
        </w:rPr>
        <w:t>“The situation with respect to Hong Kong, China, constitutes a threat to the national security of the United States,” the U.S. delegation said. “</w:t>
      </w:r>
      <w:r w:rsidRPr="00FE51A3">
        <w:rPr>
          <w:rStyle w:val="StyleUnderline"/>
          <w:rFonts w:asciiTheme="majorHAnsi" w:hAnsiTheme="majorHAnsi" w:cstheme="majorHAnsi"/>
        </w:rPr>
        <w:t>Issues of national security are not matters appropriate for adjudication in the WTO dispute-settlement system</w:t>
      </w:r>
      <w:r w:rsidRPr="00FE51A3">
        <w:rPr>
          <w:rFonts w:asciiTheme="majorHAnsi" w:hAnsiTheme="majorHAnsi" w:cstheme="majorHAnsi"/>
          <w:sz w:val="12"/>
        </w:rPr>
        <w:t>.”</w:t>
      </w:r>
    </w:p>
    <w:p w14:paraId="6C076B3F" w14:textId="77777777" w:rsidR="00154E07" w:rsidRPr="00FE51A3" w:rsidRDefault="00154E07" w:rsidP="00154E07">
      <w:pPr>
        <w:rPr>
          <w:rFonts w:asciiTheme="majorHAnsi" w:hAnsiTheme="majorHAnsi" w:cstheme="majorHAnsi"/>
          <w:sz w:val="12"/>
        </w:rPr>
      </w:pPr>
      <w:r w:rsidRPr="00FE51A3">
        <w:rPr>
          <w:rStyle w:val="StyleUnderline"/>
          <w:rFonts w:asciiTheme="majorHAnsi" w:hAnsiTheme="majorHAnsi" w:cstheme="majorHAnsi"/>
        </w:rPr>
        <w:t xml:space="preserve">Prior to 2016, </w:t>
      </w:r>
      <w:r w:rsidRPr="00FE51A3">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73AA3629" w14:textId="77777777" w:rsidR="00154E07" w:rsidRPr="00FE51A3" w:rsidRDefault="00154E07" w:rsidP="00154E07">
      <w:pPr>
        <w:rPr>
          <w:rFonts w:asciiTheme="majorHAnsi" w:hAnsiTheme="majorHAnsi" w:cstheme="majorHAnsi"/>
          <w:sz w:val="12"/>
        </w:rPr>
      </w:pPr>
      <w:r w:rsidRPr="00FE51A3">
        <w:rPr>
          <w:rStyle w:val="StyleUnderline"/>
          <w:rFonts w:asciiTheme="majorHAnsi" w:hAnsiTheme="majorHAnsi" w:cstheme="majorHAnsi"/>
        </w:rPr>
        <w:t>That changed in 2018, when the Trump administration triggered a cold war-era law to justify tariffs on foreign imports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63ECC0D9" w14:textId="77777777" w:rsidR="00154E07" w:rsidRPr="00FE51A3" w:rsidRDefault="00154E07" w:rsidP="00154E07">
      <w:pPr>
        <w:rPr>
          <w:rFonts w:asciiTheme="majorHAnsi" w:hAnsiTheme="majorHAnsi" w:cstheme="majorHAnsi"/>
          <w:sz w:val="12"/>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Russia and others -- </w:t>
      </w:r>
      <w:r w:rsidRPr="00FE51A3">
        <w:rPr>
          <w:rStyle w:val="StyleUnderline"/>
          <w:rFonts w:asciiTheme="majorHAnsi" w:hAnsiTheme="majorHAnsi" w:cstheme="majorHAnsi"/>
          <w:highlight w:val="green"/>
        </w:rPr>
        <w:t xml:space="preserve">have cited </w:t>
      </w:r>
      <w:r w:rsidRPr="00534917">
        <w:rPr>
          <w:rStyle w:val="StyleUnderline"/>
          <w:rFonts w:asciiTheme="majorHAnsi" w:hAnsiTheme="majorHAnsi" w:cstheme="majorHAnsi"/>
        </w:rPr>
        <w:t>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 xml:space="preserve">erode </w:t>
      </w:r>
      <w:r w:rsidRPr="00534917">
        <w:rPr>
          <w:rStyle w:val="Emphasis"/>
          <w:rFonts w:asciiTheme="majorHAnsi" w:hAnsiTheme="majorHAnsi" w:cstheme="majorHAnsi"/>
        </w:rPr>
        <w:t xml:space="preserve">the </w:t>
      </w:r>
      <w:r w:rsidRPr="00FE51A3">
        <w:rPr>
          <w:rStyle w:val="Emphasis"/>
          <w:rFonts w:asciiTheme="majorHAnsi" w:hAnsiTheme="majorHAnsi" w:cstheme="majorHAnsi"/>
          <w:highlight w:val="green"/>
        </w:rPr>
        <w:t>organization’s ability to mediate disputes</w:t>
      </w:r>
      <w:r w:rsidRPr="00FE51A3">
        <w:rPr>
          <w:rFonts w:asciiTheme="majorHAnsi" w:hAnsiTheme="majorHAnsi" w:cstheme="majorHAnsi"/>
          <w:sz w:val="12"/>
        </w:rPr>
        <w:t>.</w:t>
      </w:r>
    </w:p>
    <w:p w14:paraId="0CAF2BB6" w14:textId="77777777" w:rsidR="00154E07" w:rsidRPr="00FE51A3" w:rsidRDefault="00154E07" w:rsidP="00154E07">
      <w:pPr>
        <w:rPr>
          <w:rFonts w:asciiTheme="majorHAnsi" w:hAnsiTheme="majorHAnsi" w:cstheme="majorHAnsi"/>
          <w:sz w:val="12"/>
        </w:rPr>
      </w:pPr>
      <w:r w:rsidRPr="00FE51A3">
        <w:rPr>
          <w:rFonts w:asciiTheme="majorHAnsi" w:hAnsiTheme="majorHAnsi" w:cstheme="majorHAnsi"/>
          <w:sz w:val="12"/>
        </w:rPr>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372CA7A8" w14:textId="77777777" w:rsidR="00154E07" w:rsidRPr="00FE51A3" w:rsidRDefault="00154E07" w:rsidP="00154E07">
      <w:pPr>
        <w:rPr>
          <w:rFonts w:asciiTheme="majorHAnsi" w:hAnsiTheme="majorHAnsi" w:cstheme="majorHAnsi"/>
          <w:sz w:val="12"/>
          <w:szCs w:val="12"/>
        </w:rPr>
      </w:pPr>
      <w:r w:rsidRPr="00FE51A3">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14:paraId="472896E5" w14:textId="77777777" w:rsidR="00154E07" w:rsidRPr="00FE51A3" w:rsidRDefault="00154E07" w:rsidP="00154E07">
      <w:pPr>
        <w:rPr>
          <w:rFonts w:asciiTheme="majorHAnsi" w:hAnsiTheme="majorHAnsi" w:cstheme="majorHAnsi"/>
          <w:sz w:val="12"/>
        </w:rPr>
      </w:pPr>
      <w:r w:rsidRPr="00FE51A3">
        <w:rPr>
          <w:rFonts w:asciiTheme="majorHAnsi" w:hAnsiTheme="majorHAnsi" w:cstheme="majorHAnsi"/>
          <w:sz w:val="12"/>
        </w:rPr>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
      </w:r>
      <w:r w:rsidRPr="00C15204">
        <w:rPr>
          <w:rStyle w:val="Emphasis"/>
          <w:rFonts w:asciiTheme="majorHAnsi" w:hAnsiTheme="majorHAnsi" w:cstheme="majorHAnsi"/>
          <w:highlight w:val="green"/>
        </w:rPr>
        <w:t>WTO’s</w:t>
      </w:r>
      <w:r w:rsidRPr="00FE51A3">
        <w:rPr>
          <w:rStyle w:val="Emphasis"/>
          <w:rFonts w:asciiTheme="majorHAnsi" w:hAnsiTheme="majorHAnsi" w:cstheme="majorHAnsi"/>
        </w:rPr>
        <w:t xml:space="preserve"> </w:t>
      </w:r>
      <w:r w:rsidRPr="00C15204">
        <w:rPr>
          <w:rStyle w:val="Emphasis"/>
          <w:rFonts w:asciiTheme="majorHAnsi" w:hAnsiTheme="majorHAnsi" w:cstheme="majorHAnsi"/>
        </w:rPr>
        <w:t>appellate body</w:t>
      </w:r>
      <w:r w:rsidRPr="00FE51A3">
        <w:rPr>
          <w:rStyle w:val="StyleUnderline"/>
          <w:rFonts w:asciiTheme="majorHAnsi" w:hAnsiTheme="majorHAnsi" w:cstheme="majorHAnsi"/>
        </w:rPr>
        <w:t>, a seven-member panel of experts who until 2019 had the final say on trade disputes involving billions of dollars worth of international commerce</w:t>
      </w:r>
      <w:r w:rsidRPr="00FE51A3">
        <w:rPr>
          <w:rFonts w:asciiTheme="majorHAnsi" w:hAnsiTheme="majorHAnsi" w:cstheme="majorHAnsi"/>
          <w:sz w:val="12"/>
        </w:rPr>
        <w:t>.</w:t>
      </w:r>
    </w:p>
    <w:p w14:paraId="7B31B83D" w14:textId="77777777" w:rsidR="00154E07" w:rsidRPr="00FE51A3" w:rsidRDefault="00154E07" w:rsidP="00154E07">
      <w:pPr>
        <w:rPr>
          <w:rFonts w:asciiTheme="majorHAnsi" w:hAnsiTheme="majorHAnsi" w:cstheme="majorHAnsi"/>
          <w:sz w:val="12"/>
        </w:rPr>
      </w:pPr>
      <w:r w:rsidRPr="00FE51A3">
        <w:rPr>
          <w:rFonts w:asciiTheme="majorHAnsi" w:hAnsiTheme="majorHAnsi" w:cstheme="majorHAnsi"/>
          <w:sz w:val="12"/>
        </w:rPr>
        <w:t xml:space="preserve">The Biden administration said it could not do so because </w:t>
      </w:r>
      <w:r w:rsidRPr="00FE51A3">
        <w:rPr>
          <w:rStyle w:val="Emphasis"/>
          <w:rFonts w:asciiTheme="majorHAnsi" w:hAnsiTheme="majorHAnsi" w:cstheme="majorHAnsi"/>
        </w:rPr>
        <w:t>the U.S. “continues to have systemic concerns” with the functioning of the appellate body</w:t>
      </w:r>
      <w:r w:rsidRPr="00FE51A3">
        <w:rPr>
          <w:rStyle w:val="StyleUnderline"/>
          <w:rFonts w:asciiTheme="majorHAnsi" w:hAnsiTheme="majorHAnsi" w:cstheme="majorHAnsi"/>
        </w:rPr>
        <w:t xml:space="preserve"> as have all previous administrations over the past 16 years</w:t>
      </w:r>
      <w:r w:rsidRPr="00FE51A3">
        <w:rPr>
          <w:rFonts w:asciiTheme="majorHAnsi" w:hAnsiTheme="majorHAnsi" w:cstheme="majorHAnsi"/>
          <w:sz w:val="12"/>
        </w:rPr>
        <w:t>.</w:t>
      </w:r>
    </w:p>
    <w:p w14:paraId="3D75EF53" w14:textId="77777777" w:rsidR="00154E07" w:rsidRPr="00FE51A3" w:rsidRDefault="00154E07" w:rsidP="00154E07">
      <w:pPr>
        <w:rPr>
          <w:rFonts w:asciiTheme="majorHAnsi" w:hAnsiTheme="majorHAnsi" w:cstheme="majorHAnsi"/>
          <w:sz w:val="12"/>
        </w:rPr>
      </w:pPr>
      <w:r w:rsidRPr="00FE51A3">
        <w:rPr>
          <w:rFonts w:asciiTheme="majorHAnsi" w:hAnsiTheme="majorHAnsi" w:cstheme="majorHAnsi"/>
          <w:sz w:val="12"/>
        </w:rPr>
        <w:t xml:space="preserve">Though the statement was not entirely unexpected, </w:t>
      </w:r>
      <w:r w:rsidRPr="00FE51A3">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sidRPr="00FE51A3">
        <w:rPr>
          <w:rFonts w:asciiTheme="majorHAnsi" w:hAnsiTheme="majorHAnsi" w:cstheme="majorHAnsi"/>
          <w:sz w:val="12"/>
        </w:rPr>
        <w:t>.</w:t>
      </w:r>
    </w:p>
    <w:p w14:paraId="706B2408" w14:textId="77777777" w:rsidR="00154E07" w:rsidRPr="00C15204" w:rsidRDefault="00154E07" w:rsidP="00154E07">
      <w:pPr>
        <w:rPr>
          <w:rFonts w:asciiTheme="majorHAnsi" w:hAnsiTheme="majorHAnsi" w:cstheme="majorHAnsi"/>
          <w:sz w:val="12"/>
          <w:szCs w:val="12"/>
        </w:rPr>
      </w:pPr>
      <w:r w:rsidRPr="00FE51A3">
        <w:rPr>
          <w:rFonts w:asciiTheme="majorHAnsi" w:hAnsiTheme="majorHAnsi" w:cstheme="majorHAnsi"/>
          <w:sz w:val="12"/>
          <w:szCs w:val="12"/>
        </w:rPr>
        <w:t>Once Katherine Tai is confirmed as the U.S. Trade Representative, her office “looks forward to working with” WTO Director-General Ngozi Okonjo-Iweala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r w:rsidRPr="00C15204">
        <w:rPr>
          <w:rFonts w:asciiTheme="majorHAnsi" w:hAnsiTheme="majorHAnsi" w:cstheme="majorHAnsi"/>
          <w:sz w:val="12"/>
          <w:szCs w:val="12"/>
        </w:rPr>
        <w:t>.</w:t>
      </w:r>
    </w:p>
    <w:p w14:paraId="595241CA" w14:textId="77777777" w:rsidR="00154E07" w:rsidRPr="00FE51A3" w:rsidRDefault="00154E07" w:rsidP="00154E07">
      <w:pPr>
        <w:rPr>
          <w:rFonts w:asciiTheme="majorHAnsi" w:hAnsiTheme="majorHAnsi" w:cstheme="majorHAnsi"/>
        </w:rPr>
      </w:pPr>
      <w:r w:rsidRPr="00C15204">
        <w:rPr>
          <w:rStyle w:val="StyleUnderline"/>
          <w:rFonts w:asciiTheme="majorHAnsi" w:hAnsiTheme="majorHAnsi" w:cstheme="majorHAnsi"/>
        </w:rPr>
        <w:lastRenderedPageBreak/>
        <w:t>The Trump administration broke precedent when it refused to consider any nominees to fill vacancies on the panel until there weren’t enough to sign off on new rulings. As a r</w:t>
      </w:r>
      <w:r w:rsidRPr="00FE51A3">
        <w:rPr>
          <w:rStyle w:val="StyleUnderline"/>
          <w:rFonts w:asciiTheme="majorHAnsi" w:hAnsiTheme="majorHAnsi" w:cstheme="majorHAnsi"/>
        </w:rPr>
        <w:t xml:space="preserve">esult, </w:t>
      </w:r>
      <w:r w:rsidRPr="00FE51A3">
        <w:rPr>
          <w:rStyle w:val="Emphasis"/>
          <w:rFonts w:asciiTheme="majorHAnsi" w:hAnsiTheme="majorHAnsi" w:cstheme="majorHAnsi"/>
          <w:highlight w:val="green"/>
        </w:rPr>
        <w:t>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dispute-settlement system has been critically damaged</w:t>
      </w:r>
      <w:r w:rsidRPr="00FE51A3">
        <w:rPr>
          <w:rStyle w:val="StyleUnderline"/>
          <w:rFonts w:asciiTheme="majorHAnsi" w:hAnsiTheme="majorHAnsi" w:cstheme="majorHAnsi"/>
        </w:rPr>
        <w:t xml:space="preserve"> because WTO </w:t>
      </w:r>
      <w:r w:rsidRPr="00FE51A3">
        <w:rPr>
          <w:rStyle w:val="StyleUnderline"/>
          <w:rFonts w:asciiTheme="majorHAnsi" w:hAnsiTheme="majorHAnsi" w:cstheme="majorHAnsi"/>
          <w:highlight w:val="green"/>
        </w:rPr>
        <w:t>members are</w:t>
      </w:r>
      <w:r w:rsidRPr="00FE51A3">
        <w:rPr>
          <w:rStyle w:val="StyleUnderline"/>
          <w:rFonts w:asciiTheme="majorHAnsi" w:hAnsiTheme="majorHAnsi" w:cstheme="majorHAnsi"/>
        </w:rPr>
        <w:t xml:space="preserve"> now </w:t>
      </w:r>
      <w:r w:rsidRPr="00FE51A3">
        <w:rPr>
          <w:rStyle w:val="StyleUnderline"/>
          <w:rFonts w:asciiTheme="majorHAnsi" w:hAnsiTheme="majorHAnsi" w:cstheme="majorHAnsi"/>
          <w:highlight w:val="green"/>
        </w:rPr>
        <w:t>free</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veto</w:t>
      </w:r>
      <w:r w:rsidRPr="00FE51A3">
        <w:rPr>
          <w:rStyle w:val="StyleUnderline"/>
          <w:rFonts w:asciiTheme="majorHAnsi" w:hAnsiTheme="majorHAnsi" w:cstheme="majorHAnsi"/>
        </w:rPr>
        <w:t xml:space="preserve"> any </w:t>
      </w:r>
      <w:r w:rsidRPr="00FE51A3">
        <w:rPr>
          <w:rStyle w:val="StyleUnderline"/>
          <w:rFonts w:asciiTheme="majorHAnsi" w:hAnsiTheme="majorHAnsi" w:cstheme="majorHAnsi"/>
          <w:highlight w:val="green"/>
        </w:rPr>
        <w:t>adverse</w:t>
      </w:r>
      <w:r w:rsidRPr="00FE51A3">
        <w:rPr>
          <w:rStyle w:val="StyleUnderline"/>
          <w:rFonts w:asciiTheme="majorHAnsi" w:hAnsiTheme="majorHAnsi" w:cstheme="majorHAnsi"/>
        </w:rPr>
        <w:t xml:space="preserve"> dispute </w:t>
      </w:r>
      <w:r w:rsidRPr="00FE51A3">
        <w:rPr>
          <w:rStyle w:val="StyleUnderline"/>
          <w:rFonts w:asciiTheme="majorHAnsi" w:hAnsiTheme="majorHAnsi" w:cstheme="majorHAnsi"/>
          <w:highlight w:val="green"/>
        </w:rPr>
        <w:t>rulings by appealing them into a legal void</w:t>
      </w:r>
      <w:r w:rsidRPr="00FE51A3">
        <w:rPr>
          <w:rStyle w:val="StyleUnderline"/>
          <w:rFonts w:asciiTheme="majorHAnsi" w:hAnsiTheme="majorHAnsi" w:cstheme="majorHAnsi"/>
        </w:rPr>
        <w:t xml:space="preserve"> created by the appellate body’s paralysis</w:t>
      </w:r>
      <w:r w:rsidRPr="00FE51A3">
        <w:rPr>
          <w:rFonts w:asciiTheme="majorHAnsi" w:hAnsiTheme="majorHAnsi" w:cstheme="majorHAnsi"/>
        </w:rPr>
        <w:t>.</w:t>
      </w:r>
    </w:p>
    <w:p w14:paraId="43B2B807" w14:textId="77777777" w:rsidR="00154E07" w:rsidRPr="00FE51A3" w:rsidRDefault="00154E07" w:rsidP="00154E07">
      <w:pPr>
        <w:pStyle w:val="Heading4"/>
        <w:rPr>
          <w:rFonts w:asciiTheme="majorHAnsi" w:hAnsiTheme="majorHAnsi" w:cstheme="majorHAnsi"/>
        </w:rPr>
      </w:pPr>
      <w:r w:rsidRPr="00FE51A3">
        <w:rPr>
          <w:rFonts w:asciiTheme="majorHAnsi" w:hAnsiTheme="majorHAnsi" w:cstheme="majorHAnsi"/>
        </w:rPr>
        <w:t>Biden and trump terminally thump WTO cred</w:t>
      </w:r>
    </w:p>
    <w:p w14:paraId="3A4AAF9F" w14:textId="77777777" w:rsidR="00154E07" w:rsidRPr="00FE51A3" w:rsidRDefault="00154E07" w:rsidP="00154E07">
      <w:pPr>
        <w:rPr>
          <w:rFonts w:asciiTheme="majorHAnsi" w:hAnsiTheme="majorHAnsi" w:cstheme="majorHAnsi"/>
        </w:rPr>
      </w:pPr>
      <w:r w:rsidRPr="00FE51A3">
        <w:rPr>
          <w:rFonts w:asciiTheme="majorHAnsi" w:hAnsiTheme="majorHAnsi" w:cstheme="majorHAnsi"/>
        </w:rPr>
        <w:t xml:space="preserve">Anne O. </w:t>
      </w:r>
      <w:r w:rsidRPr="00FE51A3">
        <w:rPr>
          <w:rStyle w:val="Style13ptBold"/>
          <w:rFonts w:asciiTheme="majorHAnsi" w:hAnsiTheme="majorHAnsi" w:cstheme="majorHAnsi"/>
        </w:rPr>
        <w:t>Krueger 5-24</w:t>
      </w:r>
      <w:r w:rsidRPr="00FE51A3">
        <w:rPr>
          <w:rFonts w:asciiTheme="majorHAnsi" w:hAnsiTheme="majorHAnsi" w:cstheme="majorHAnsi"/>
        </w:rPr>
        <w:t xml:space="preserve"> [(Anne O. Krueger, a former World Bank chief economist and former first deputy managing director of the International Monetary Fund, is Senior Research Professor of International Economics at the Johns Hopkins University School of Advanced International Studies and Senior Fellow at the Center for International Development at Stanford University.) “Biden's Trumpy Start on Trade” </w:t>
      </w:r>
      <w:hyperlink r:id="rId15" w:history="1">
        <w:r w:rsidRPr="00FE51A3">
          <w:rPr>
            <w:rStyle w:val="Hyperlink"/>
            <w:rFonts w:asciiTheme="majorHAnsi" w:hAnsiTheme="majorHAnsi" w:cstheme="majorHAnsi"/>
          </w:rPr>
          <w:t>https://www.project-syndicate.org/commentary/bidens-trade-policy-is-a-lot-like-trumps-by-anne-o-krueger-2021-05</w:t>
        </w:r>
      </w:hyperlink>
      <w:r w:rsidRPr="00FE51A3">
        <w:rPr>
          <w:rFonts w:asciiTheme="majorHAnsi" w:hAnsiTheme="majorHAnsi" w:cstheme="majorHAnsi"/>
        </w:rPr>
        <w:t>]TDI</w:t>
      </w:r>
    </w:p>
    <w:p w14:paraId="5E4040C0" w14:textId="77777777" w:rsidR="00154E07" w:rsidRPr="00FE51A3" w:rsidRDefault="00154E07" w:rsidP="00154E07">
      <w:pPr>
        <w:rPr>
          <w:rFonts w:asciiTheme="majorHAnsi" w:hAnsiTheme="majorHAnsi" w:cstheme="majorHAnsi"/>
          <w:sz w:val="12"/>
        </w:rPr>
      </w:pPr>
      <w:r w:rsidRPr="00FE51A3">
        <w:rPr>
          <w:rFonts w:asciiTheme="majorHAnsi" w:hAnsiTheme="majorHAnsi" w:cstheme="majorHAnsi"/>
          <w:sz w:val="12"/>
        </w:rPr>
        <w:t xml:space="preserve">WASHINGTON, DC – Former President Donald Trump did enormous damage to the United States’ reputation and future prospects, both domestically and internationally. Yet while President Joe </w:t>
      </w:r>
      <w:r w:rsidRPr="00FE51A3">
        <w:rPr>
          <w:rFonts w:asciiTheme="majorHAnsi" w:hAnsiTheme="majorHAnsi" w:cstheme="majorHAnsi"/>
          <w:u w:val="single"/>
        </w:rPr>
        <w:t>Biden has set about reversing</w:t>
      </w:r>
      <w:r w:rsidRPr="00FE51A3">
        <w:rPr>
          <w:rFonts w:asciiTheme="majorHAnsi" w:hAnsiTheme="majorHAnsi" w:cstheme="majorHAnsi"/>
          <w:sz w:val="12"/>
        </w:rPr>
        <w:t xml:space="preserve"> the </w:t>
      </w:r>
      <w:r w:rsidRPr="00FE51A3">
        <w:rPr>
          <w:rFonts w:asciiTheme="majorHAnsi" w:hAnsiTheme="majorHAnsi" w:cstheme="majorHAnsi"/>
          <w:u w:val="single"/>
        </w:rPr>
        <w:t>previous administration’s legacy</w:t>
      </w:r>
      <w:r w:rsidRPr="00FE51A3">
        <w:rPr>
          <w:rFonts w:asciiTheme="majorHAnsi" w:hAnsiTheme="majorHAnsi" w:cstheme="majorHAnsi"/>
          <w:sz w:val="12"/>
        </w:rPr>
        <w:t xml:space="preserve"> in many domains, </w:t>
      </w:r>
      <w:r w:rsidRPr="00FE51A3">
        <w:rPr>
          <w:rFonts w:asciiTheme="majorHAnsi" w:hAnsiTheme="majorHAnsi" w:cstheme="majorHAnsi"/>
          <w:u w:val="single"/>
        </w:rPr>
        <w:t xml:space="preserve">he has yet to focus his attention on US trade policy. </w:t>
      </w:r>
      <w:r w:rsidRPr="00FE51A3">
        <w:rPr>
          <w:rFonts w:asciiTheme="majorHAnsi" w:hAnsiTheme="majorHAnsi" w:cstheme="majorHAnsi"/>
          <w:sz w:val="12"/>
        </w:rPr>
        <w:t xml:space="preserve">That needs to change. Trump’s trade policies were not only a disaster for US and world trade; they also have made it more difficult for the US to achieve a broader range of economic and foreign-policy goals. Reversing those policies thus should be a top priority for the new administration. After all, </w:t>
      </w:r>
      <w:r w:rsidRPr="00FE51A3">
        <w:rPr>
          <w:rFonts w:asciiTheme="majorHAnsi" w:hAnsiTheme="majorHAnsi" w:cstheme="majorHAnsi"/>
          <w:u w:val="single"/>
        </w:rPr>
        <w:t>America’s friends and allies (</w:t>
      </w:r>
      <w:r w:rsidRPr="00FE51A3">
        <w:rPr>
          <w:rFonts w:asciiTheme="majorHAnsi" w:hAnsiTheme="majorHAnsi" w:cstheme="majorHAnsi"/>
          <w:sz w:val="12"/>
        </w:rPr>
        <w:t xml:space="preserve">particularly the European Union, the United Kingdom, Canada, Mexico, Japan, and South Korea) </w:t>
      </w:r>
      <w:r w:rsidRPr="00FE51A3">
        <w:rPr>
          <w:rFonts w:asciiTheme="majorHAnsi" w:hAnsiTheme="majorHAnsi" w:cstheme="majorHAnsi"/>
          <w:u w:val="single"/>
        </w:rPr>
        <w:t>remain deeply shaken by Trump’s protectionist impulses</w:t>
      </w:r>
      <w:r w:rsidRPr="00FE51A3">
        <w:rPr>
          <w:rFonts w:asciiTheme="majorHAnsi" w:hAnsiTheme="majorHAnsi" w:cstheme="majorHAnsi"/>
          <w:sz w:val="12"/>
        </w:rPr>
        <w:t xml:space="preserve">. In addition to slapping tariffs on a broad range of goods, his administration forced a renegotiation of the North American Free Trade Agreement and the US-Korea Free Trade Agreement, and withdrew the US from the Trans-Pacific Partnership (TPP) to which the US had agreed. </w:t>
      </w:r>
      <w:r w:rsidRPr="00FE51A3">
        <w:rPr>
          <w:rFonts w:asciiTheme="majorHAnsi" w:hAnsiTheme="majorHAnsi" w:cstheme="majorHAnsi"/>
          <w:u w:val="single"/>
        </w:rPr>
        <w:t>It declared a “trade war” with China</w:t>
      </w:r>
      <w:r w:rsidRPr="00FE51A3">
        <w:rPr>
          <w:rFonts w:asciiTheme="majorHAnsi" w:hAnsiTheme="majorHAnsi" w:cstheme="majorHAnsi"/>
          <w:sz w:val="12"/>
        </w:rPr>
        <w:t xml:space="preserve">, </w:t>
      </w:r>
      <w:r w:rsidRPr="00FE51A3">
        <w:rPr>
          <w:rFonts w:asciiTheme="majorHAnsi" w:hAnsiTheme="majorHAnsi" w:cstheme="majorHAnsi"/>
          <w:u w:val="single"/>
        </w:rPr>
        <w:t>despite</w:t>
      </w:r>
      <w:r w:rsidRPr="00FE51A3">
        <w:rPr>
          <w:rFonts w:asciiTheme="majorHAnsi" w:hAnsiTheme="majorHAnsi" w:cstheme="majorHAnsi"/>
          <w:sz w:val="12"/>
        </w:rPr>
        <w:t xml:space="preserve"> that country’s </w:t>
      </w:r>
      <w:r w:rsidRPr="00FE51A3">
        <w:rPr>
          <w:rFonts w:asciiTheme="majorHAnsi" w:hAnsiTheme="majorHAnsi" w:cstheme="majorHAnsi"/>
          <w:u w:val="single"/>
        </w:rPr>
        <w:t>membership in</w:t>
      </w:r>
      <w:r w:rsidRPr="00FE51A3">
        <w:rPr>
          <w:rFonts w:asciiTheme="majorHAnsi" w:hAnsiTheme="majorHAnsi" w:cstheme="majorHAnsi"/>
          <w:sz w:val="12"/>
        </w:rPr>
        <w:t xml:space="preserve"> the World Trade Organization (</w:t>
      </w:r>
      <w:r w:rsidRPr="00FE51A3">
        <w:rPr>
          <w:rFonts w:asciiTheme="majorHAnsi" w:hAnsiTheme="majorHAnsi" w:cstheme="majorHAnsi"/>
          <w:u w:val="single"/>
        </w:rPr>
        <w:t>WTO</w:t>
      </w:r>
      <w:r w:rsidRPr="00FE51A3">
        <w:rPr>
          <w:rFonts w:asciiTheme="majorHAnsi" w:hAnsiTheme="majorHAnsi" w:cstheme="majorHAnsi"/>
          <w:sz w:val="12"/>
        </w:rPr>
        <w:t xml:space="preserve">), and with no regard for US trading partners’ own dealings with China. Taken together, these policies have done serious damage to America’s standing in the world. Leading the world toward an open multilateral trading system under the 1947 General Agreement on Tariffs and Trade (GATT, which became the WTO in 1995) was one of America’s crowning achievements after World War II. The system works precisely because members willingly commit themselves to open, rules-based trade policies. Among other things, this ensures that foreign traders have the same rights as domestic nationals when disputes between them arise, and that the principle of nondiscrimination among trading partners prevails, except in the case of preferential trading arrangements. Trade flourished under the GATT, with the US leading negotiations for multilateral tariff reductions and the removal of other trade barriers (including quantitative restrictions). In later years, developing countries witnessed the success of open markets and decided to start dismantling their own highly protectionist regimes. For most, this resulted in a remarkable acceleration of growth in output and trade. For more than a half-century, world trade grew roughly twice as fast as world GDP. This growth was far from smooth, of course. Significant slowdowns followed the oil shocks of the 1970s, the Asian financial crisis of the late 1990s, and the Great Recession a decade later. Growth in world output and trade has resumed since the 2008 global financial crisis, but not as rapidly as in the years preceding it. And China, following an overhaul of its trade policies in the 1990s and its accession to the WTO in 2001, emerged as the world’s largest trading power. In addition to reducing domestic poverty and improving living standards for its own population, China’s dramatic economic ascent was bound to raise issues with other countries. </w:t>
      </w:r>
      <w:r w:rsidRPr="00534917">
        <w:rPr>
          <w:rFonts w:asciiTheme="majorHAnsi" w:hAnsiTheme="majorHAnsi" w:cstheme="majorHAnsi"/>
          <w:b/>
          <w:bCs/>
          <w:u w:val="single"/>
        </w:rPr>
        <w:t xml:space="preserve">But </w:t>
      </w:r>
      <w:r w:rsidRPr="000D30B7">
        <w:rPr>
          <w:rFonts w:asciiTheme="majorHAnsi" w:hAnsiTheme="majorHAnsi" w:cstheme="majorHAnsi"/>
          <w:b/>
          <w:bCs/>
          <w:highlight w:val="green"/>
          <w:u w:val="single"/>
        </w:rPr>
        <w:t xml:space="preserve">thanks to </w:t>
      </w:r>
      <w:r w:rsidRPr="00534917">
        <w:rPr>
          <w:rFonts w:asciiTheme="majorHAnsi" w:hAnsiTheme="majorHAnsi" w:cstheme="majorHAnsi"/>
          <w:b/>
          <w:bCs/>
          <w:u w:val="single"/>
        </w:rPr>
        <w:t xml:space="preserve">the </w:t>
      </w:r>
      <w:r w:rsidRPr="000D30B7">
        <w:rPr>
          <w:rFonts w:asciiTheme="majorHAnsi" w:hAnsiTheme="majorHAnsi" w:cstheme="majorHAnsi"/>
          <w:b/>
          <w:bCs/>
          <w:highlight w:val="green"/>
          <w:u w:val="single"/>
        </w:rPr>
        <w:t>WTO and its dispute-settlement mechanism, there was a multilateral forum where these issues could be addressed – that is, until Trump came along</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Although </w:t>
      </w:r>
      <w:r w:rsidRPr="000D30B7">
        <w:rPr>
          <w:rFonts w:asciiTheme="majorHAnsi" w:hAnsiTheme="majorHAnsi" w:cstheme="majorHAnsi"/>
          <w:b/>
          <w:bCs/>
          <w:highlight w:val="green"/>
          <w:u w:val="single"/>
        </w:rPr>
        <w:t>Biden</w:t>
      </w:r>
      <w:r w:rsidRPr="00FE51A3">
        <w:rPr>
          <w:rFonts w:asciiTheme="majorHAnsi" w:hAnsiTheme="majorHAnsi" w:cstheme="majorHAnsi"/>
          <w:sz w:val="12"/>
        </w:rPr>
        <w:t xml:space="preserve"> has reasserted America’s commitment to internationalism and multilateralism, </w:t>
      </w:r>
      <w:r w:rsidRPr="000D30B7">
        <w:rPr>
          <w:rFonts w:asciiTheme="majorHAnsi" w:hAnsiTheme="majorHAnsi" w:cstheme="majorHAnsi"/>
          <w:sz w:val="12"/>
          <w:highlight w:val="green"/>
        </w:rPr>
        <w:t xml:space="preserve">he </w:t>
      </w:r>
      <w:r w:rsidRPr="000D30B7">
        <w:rPr>
          <w:rFonts w:asciiTheme="majorHAnsi" w:hAnsiTheme="majorHAnsi" w:cstheme="majorHAnsi"/>
          <w:b/>
          <w:bCs/>
          <w:highlight w:val="green"/>
          <w:u w:val="single"/>
        </w:rPr>
        <w:t xml:space="preserve">has moved slowly to repair </w:t>
      </w:r>
      <w:r w:rsidRPr="00534917">
        <w:rPr>
          <w:rFonts w:asciiTheme="majorHAnsi" w:hAnsiTheme="majorHAnsi" w:cstheme="majorHAnsi"/>
          <w:b/>
          <w:bCs/>
          <w:u w:val="single"/>
        </w:rPr>
        <w:t xml:space="preserve">the </w:t>
      </w:r>
      <w:r w:rsidRPr="000D30B7">
        <w:rPr>
          <w:rFonts w:asciiTheme="majorHAnsi" w:hAnsiTheme="majorHAnsi" w:cstheme="majorHAnsi"/>
          <w:b/>
          <w:bCs/>
          <w:highlight w:val="green"/>
          <w:u w:val="single"/>
        </w:rPr>
        <w:t xml:space="preserve">damage that Trump did to critical institutions like </w:t>
      </w:r>
      <w:r w:rsidRPr="00534917">
        <w:rPr>
          <w:rFonts w:asciiTheme="majorHAnsi" w:hAnsiTheme="majorHAnsi" w:cstheme="majorHAnsi"/>
          <w:b/>
          <w:bCs/>
          <w:u w:val="single"/>
        </w:rPr>
        <w:t xml:space="preserve">the </w:t>
      </w:r>
      <w:r w:rsidRPr="000D30B7">
        <w:rPr>
          <w:rFonts w:asciiTheme="majorHAnsi" w:hAnsiTheme="majorHAnsi" w:cstheme="majorHAnsi"/>
          <w:b/>
          <w:bCs/>
          <w:highlight w:val="green"/>
          <w:u w:val="single"/>
        </w:rPr>
        <w:t>WTO.</w:t>
      </w:r>
      <w:r w:rsidRPr="00FE51A3">
        <w:rPr>
          <w:rFonts w:asciiTheme="majorHAnsi" w:hAnsiTheme="majorHAnsi" w:cstheme="majorHAnsi"/>
          <w:b/>
          <w:bCs/>
          <w:u w:val="single"/>
        </w:rPr>
        <w:t xml:space="preserve"> </w:t>
      </w:r>
      <w:r w:rsidRPr="00FE51A3">
        <w:rPr>
          <w:rFonts w:asciiTheme="majorHAnsi" w:hAnsiTheme="majorHAnsi" w:cstheme="majorHAnsi"/>
          <w:u w:val="single"/>
        </w:rPr>
        <w:t>Nor has Biden reversed Trump’s withdrawal from the TPP</w:t>
      </w:r>
      <w:r w:rsidRPr="00FE51A3">
        <w:rPr>
          <w:rFonts w:asciiTheme="majorHAnsi" w:hAnsiTheme="majorHAnsi" w:cstheme="majorHAnsi"/>
          <w:sz w:val="12"/>
        </w:rPr>
        <w:t xml:space="preserve">. Now called the Comprehensive and Progressive Agreement for Trans-Pacific Partnership, US membership in this 11-country pact would be a boon for US exporters. Currently, US companies are at a distinct disadvantage relative to their competitors in CPTPP countries, because their exports to those economies are subject to duties that do not apply to exports from members of the bloc. </w:t>
      </w:r>
      <w:r w:rsidRPr="00FE51A3">
        <w:rPr>
          <w:rFonts w:asciiTheme="majorHAnsi" w:hAnsiTheme="majorHAnsi" w:cstheme="majorHAnsi"/>
          <w:u w:val="single"/>
        </w:rPr>
        <w:t>Biden also has not ended the trade war with China</w:t>
      </w:r>
      <w:r w:rsidRPr="00FE51A3">
        <w:rPr>
          <w:rFonts w:asciiTheme="majorHAnsi" w:hAnsiTheme="majorHAnsi" w:cstheme="majorHAnsi"/>
          <w:sz w:val="12"/>
        </w:rPr>
        <w:t xml:space="preserve">, even though that effort has utterly failed to achieve its stated objectives. While the US bilateral trade deficit with China has fallen somewhat, the deficits with Vietnam, Malaysia, and others have risen commensurately as their exports have replaced those from China. </w:t>
      </w:r>
      <w:r w:rsidRPr="00FE51A3">
        <w:rPr>
          <w:rFonts w:asciiTheme="majorHAnsi" w:hAnsiTheme="majorHAnsi" w:cstheme="majorHAnsi"/>
          <w:u w:val="single"/>
        </w:rPr>
        <w:t>Although the Biden administration has finally agreed to a new director-general for the WTO, it has done little to reduce Trump’s tariffs</w:t>
      </w:r>
      <w:r w:rsidRPr="00FE51A3">
        <w:rPr>
          <w:rFonts w:asciiTheme="majorHAnsi" w:hAnsiTheme="majorHAnsi" w:cstheme="majorHAnsi"/>
          <w:sz w:val="12"/>
        </w:rPr>
        <w:t xml:space="preserve">, </w:t>
      </w:r>
      <w:r w:rsidRPr="00FE51A3">
        <w:rPr>
          <w:rFonts w:asciiTheme="majorHAnsi" w:hAnsiTheme="majorHAnsi" w:cstheme="majorHAnsi"/>
          <w:u w:val="single"/>
        </w:rPr>
        <w:t xml:space="preserve">and has even announced </w:t>
      </w:r>
      <w:r w:rsidRPr="00FE51A3">
        <w:rPr>
          <w:rFonts w:asciiTheme="majorHAnsi" w:hAnsiTheme="majorHAnsi" w:cstheme="majorHAnsi"/>
          <w:sz w:val="12"/>
        </w:rPr>
        <w:t>that</w:t>
      </w:r>
      <w:r w:rsidRPr="00FE51A3">
        <w:rPr>
          <w:rFonts w:asciiTheme="majorHAnsi" w:hAnsiTheme="majorHAnsi" w:cstheme="majorHAnsi"/>
          <w:u w:val="single"/>
        </w:rPr>
        <w:t xml:space="preserve"> it will</w:t>
      </w:r>
      <w:r w:rsidRPr="00FE51A3">
        <w:rPr>
          <w:rFonts w:asciiTheme="majorHAnsi" w:hAnsiTheme="majorHAnsi" w:cstheme="majorHAnsi"/>
          <w:sz w:val="12"/>
        </w:rPr>
        <w:t xml:space="preserve"> </w:t>
      </w:r>
      <w:r w:rsidRPr="00FE51A3">
        <w:rPr>
          <w:rFonts w:asciiTheme="majorHAnsi" w:hAnsiTheme="majorHAnsi" w:cstheme="majorHAnsi"/>
          <w:u w:val="single"/>
        </w:rPr>
        <w:t xml:space="preserve">strengthen “buy American” provisions </w:t>
      </w:r>
      <w:r w:rsidRPr="00FE51A3">
        <w:rPr>
          <w:rFonts w:asciiTheme="majorHAnsi" w:hAnsiTheme="majorHAnsi" w:cstheme="majorHAnsi"/>
          <w:sz w:val="12"/>
        </w:rPr>
        <w:t xml:space="preserve">in government procurement contracts. Biden says he wants to protect American jobs, yet the Trump administration’s tariffs on imported iron and steel, which have cost a net total of around 75,000 jobs (leaving out the additional losses caused by other countries’ retaliatory tariffs), remain in place. If Biden really wants to help American workers, he should recognize that exports create good jobs, and that the export sector’s contribution to US GDP has doubled as a result of open multilateral trade. As for America’s current-account deficit, that can be addressed only by curtailing US expenditures relative to income, not through protectionism. And because the WTO procurement agreement has led other countries to open up government bidding processes for American exporters, it is doubtful that weakening it will benefit American workers; indeed, doing so may even cost jobs. China is here to stay. Though there are certainly trade issues that need to be addressed, that is best done multilaterally. The US and China have both lost as a result of the trade war. A US offer to remove the tariffs if the Chinese reciprocate and join multilateral discussions on outstanding issues could benefit both countries and the rest of the world. Strong economies make for successful countries. Efforts to protect domestic industries are a sign of weakness, not strength. </w:t>
      </w:r>
      <w:r w:rsidRPr="00FE51A3">
        <w:rPr>
          <w:rFonts w:asciiTheme="majorHAnsi" w:hAnsiTheme="majorHAnsi" w:cstheme="majorHAnsi"/>
          <w:u w:val="single"/>
        </w:rPr>
        <w:t>If the Biden administration wants to achieve its stated goals, it will remove Trump’s protectionist measures, work multilaterally</w:t>
      </w:r>
      <w:r w:rsidRPr="00FE51A3">
        <w:rPr>
          <w:rFonts w:asciiTheme="majorHAnsi" w:hAnsiTheme="majorHAnsi" w:cstheme="majorHAnsi"/>
          <w:sz w:val="12"/>
        </w:rPr>
        <w:t>, strengthen US infrastructure, invest in workforce skills and education, and expand America’s research capabilities</w:t>
      </w:r>
      <w:r w:rsidRPr="000D30B7">
        <w:rPr>
          <w:rFonts w:asciiTheme="majorHAnsi" w:hAnsiTheme="majorHAnsi" w:cstheme="majorHAnsi"/>
          <w:sz w:val="12"/>
          <w:highlight w:val="green"/>
        </w:rPr>
        <w:t xml:space="preserve">. </w:t>
      </w:r>
      <w:r w:rsidRPr="000D30B7">
        <w:rPr>
          <w:rFonts w:asciiTheme="majorHAnsi" w:hAnsiTheme="majorHAnsi" w:cstheme="majorHAnsi"/>
          <w:b/>
          <w:bCs/>
          <w:highlight w:val="green"/>
          <w:u w:val="single"/>
        </w:rPr>
        <w:t>It should be obvious by now that continuing the last administration’s trade policies is a recipe for failure.</w:t>
      </w:r>
    </w:p>
    <w:p w14:paraId="6200E55B" w14:textId="77777777" w:rsidR="00154E07" w:rsidRPr="00FE51A3" w:rsidRDefault="00154E07" w:rsidP="00154E07">
      <w:pPr>
        <w:pStyle w:val="Heading4"/>
        <w:rPr>
          <w:rFonts w:asciiTheme="majorHAnsi" w:hAnsiTheme="majorHAnsi" w:cstheme="majorHAnsi"/>
        </w:rPr>
      </w:pPr>
      <w:r w:rsidRPr="00FE51A3">
        <w:rPr>
          <w:rFonts w:asciiTheme="majorHAnsi" w:hAnsiTheme="majorHAnsi" w:cstheme="majorHAnsi"/>
        </w:rPr>
        <w:t xml:space="preserve">Trade is </w:t>
      </w:r>
      <w:r w:rsidRPr="00FE51A3">
        <w:rPr>
          <w:rFonts w:asciiTheme="majorHAnsi" w:hAnsiTheme="majorHAnsi" w:cstheme="majorHAnsi"/>
          <w:u w:val="single"/>
        </w:rPr>
        <w:t>irrelevant</w:t>
      </w:r>
      <w:r w:rsidRPr="00FE51A3">
        <w:rPr>
          <w:rFonts w:asciiTheme="majorHAnsi" w:hAnsiTheme="majorHAnsi" w:cstheme="majorHAnsi"/>
        </w:rPr>
        <w:t xml:space="preserve"> for war</w:t>
      </w:r>
    </w:p>
    <w:p w14:paraId="576BCB91" w14:textId="77777777" w:rsidR="00154E07" w:rsidRPr="00FE51A3" w:rsidRDefault="00154E07" w:rsidP="00154E07">
      <w:pPr>
        <w:rPr>
          <w:rFonts w:asciiTheme="majorHAnsi" w:hAnsiTheme="majorHAnsi" w:cstheme="majorHAnsi"/>
        </w:rPr>
      </w:pPr>
      <w:r w:rsidRPr="00FE51A3">
        <w:rPr>
          <w:rFonts w:asciiTheme="majorHAnsi" w:hAnsiTheme="majorHAnsi" w:cstheme="majorHAnsi"/>
        </w:rPr>
        <w:t xml:space="preserve">Katherine </w:t>
      </w:r>
      <w:r w:rsidRPr="00FE51A3">
        <w:rPr>
          <w:rStyle w:val="Style13ptBold"/>
          <w:rFonts w:asciiTheme="majorHAnsi" w:hAnsiTheme="majorHAnsi" w:cstheme="majorHAnsi"/>
        </w:rPr>
        <w:t>Barbieri 13</w:t>
      </w:r>
      <w:r w:rsidRPr="00FE51A3">
        <w:rPr>
          <w:rFonts w:asciiTheme="majorHAnsi" w:hAnsiTheme="majorHAnsi" w:cstheme="majorHAnsi"/>
        </w:rPr>
        <w:t>, Associate Professor of 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5D6D6F03" w14:textId="77777777" w:rsidR="00154E07" w:rsidRPr="00FE51A3" w:rsidRDefault="00154E07" w:rsidP="00154E07">
      <w:pPr>
        <w:rPr>
          <w:rFonts w:asciiTheme="majorHAnsi" w:hAnsiTheme="majorHAnsi" w:cstheme="majorHAnsi"/>
          <w:sz w:val="12"/>
        </w:rPr>
      </w:pPr>
      <w:r w:rsidRPr="00FE51A3">
        <w:rPr>
          <w:rStyle w:val="Emphasis"/>
          <w:rFonts w:asciiTheme="majorHAnsi" w:hAnsiTheme="majorHAnsi" w:cstheme="majorHAnsi"/>
        </w:rPr>
        <w:t>How does interdependence affect war</w:t>
      </w:r>
      <w:r w:rsidRPr="00FE51A3">
        <w:rPr>
          <w:rFonts w:asciiTheme="majorHAnsi" w:hAnsiTheme="majorHAnsi" w:cstheme="majorHAnsi"/>
          <w:sz w:val="12"/>
        </w:rPr>
        <w:t xml:space="preserve">, the most intense form of conflict? Table 2 gives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empirical results</w:t>
      </w:r>
      <w:r w:rsidRPr="00FE51A3">
        <w:rPr>
          <w:rFonts w:asciiTheme="majorHAnsi" w:hAnsiTheme="majorHAnsi" w:cstheme="maj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w:t>
      </w:r>
      <w:r w:rsidRPr="00FE51A3">
        <w:rPr>
          <w:rFonts w:asciiTheme="majorHAnsi" w:hAnsiTheme="majorHAnsi" w:cstheme="majorHAnsi"/>
          <w:sz w:val="12"/>
        </w:rPr>
        <w:lastRenderedPageBreak/>
        <w:t xml:space="preserve">less likely to engage in wars with other democratic states.¶ The </w:t>
      </w:r>
      <w:r w:rsidRPr="00FE51A3">
        <w:rPr>
          <w:rStyle w:val="StyleUnderline"/>
          <w:rFonts w:asciiTheme="majorHAnsi" w:hAnsiTheme="majorHAnsi" w:cstheme="majorHAnsi"/>
        </w:rPr>
        <w:t xml:space="preserve">evidence from the pre-WWII period provides support for those arguing that </w:t>
      </w:r>
      <w:r w:rsidRPr="00E8387C">
        <w:rPr>
          <w:rStyle w:val="Emphasis"/>
          <w:rFonts w:asciiTheme="majorHAnsi" w:hAnsiTheme="majorHAnsi" w:cstheme="majorHAnsi"/>
          <w:highlight w:val="green"/>
        </w:rPr>
        <w:t>economic factors have little, if any, influence</w:t>
      </w:r>
      <w:r w:rsidRPr="00E8387C">
        <w:rPr>
          <w:rStyle w:val="StyleUnderline"/>
          <w:rFonts w:asciiTheme="majorHAnsi" w:hAnsiTheme="majorHAnsi" w:cstheme="majorHAnsi"/>
          <w:highlight w:val="green"/>
        </w:rPr>
        <w:t xml:space="preserve"> o</w:t>
      </w:r>
      <w:r w:rsidRPr="00FE51A3">
        <w:rPr>
          <w:rStyle w:val="StyleUnderline"/>
          <w:rFonts w:asciiTheme="majorHAnsi" w:hAnsiTheme="majorHAnsi" w:cstheme="majorHAnsi"/>
        </w:rPr>
        <w:t>n</w:t>
      </w:r>
      <w:r w:rsidRPr="00FE51A3">
        <w:rPr>
          <w:rFonts w:asciiTheme="majorHAnsi" w:hAnsiTheme="majorHAnsi" w:cstheme="majorHAnsi"/>
          <w:sz w:val="12"/>
        </w:rPr>
        <w:t xml:space="preserve"> affecting </w:t>
      </w:r>
      <w:r w:rsidRPr="00E8387C">
        <w:rPr>
          <w:rStyle w:val="StyleUnderline"/>
          <w:rFonts w:asciiTheme="majorHAnsi" w:hAnsiTheme="majorHAnsi" w:cstheme="majorHAnsi"/>
          <w:highlight w:val="green"/>
        </w:rPr>
        <w:t>leaders’ decisions to engage in war</w:t>
      </w:r>
      <w:r w:rsidRPr="00FE51A3">
        <w:rPr>
          <w:rFonts w:asciiTheme="majorHAnsi" w:hAnsiTheme="majorHAnsi" w:cstheme="majorHAnsi"/>
          <w:sz w:val="12"/>
        </w:rPr>
        <w:t xml:space="preserve">, but many of the control variables are also statistically insignificant. These results should be interpreted with caution, since the sample does not contain a sufficient number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sidRPr="00FE51A3">
        <w:rPr>
          <w:rStyle w:val="StyleUnderline"/>
          <w:rFonts w:asciiTheme="majorHAnsi" w:hAnsiTheme="majorHAnsi" w:cstheme="majorHAnsi"/>
        </w:rPr>
        <w:t xml:space="preserve">This study provides </w:t>
      </w:r>
      <w:r w:rsidRPr="00E8387C">
        <w:rPr>
          <w:rStyle w:val="Emphasis"/>
          <w:rFonts w:asciiTheme="majorHAnsi" w:hAnsiTheme="majorHAnsi" w:cstheme="majorHAnsi"/>
          <w:highlight w:val="green"/>
        </w:rPr>
        <w:t xml:space="preserve">little </w:t>
      </w:r>
      <w:r w:rsidRPr="00534917">
        <w:rPr>
          <w:rStyle w:val="Emphasis"/>
          <w:rFonts w:asciiTheme="majorHAnsi" w:hAnsiTheme="majorHAnsi" w:cstheme="majorHAnsi"/>
        </w:rPr>
        <w:t xml:space="preserve">empirical </w:t>
      </w:r>
      <w:r w:rsidRPr="00E8387C">
        <w:rPr>
          <w:rStyle w:val="Emphasis"/>
          <w:rFonts w:asciiTheme="majorHAnsi" w:hAnsiTheme="majorHAnsi" w:cstheme="majorHAnsi"/>
          <w:highlight w:val="green"/>
        </w:rPr>
        <w:t>support</w:t>
      </w:r>
      <w:r w:rsidRPr="00E8387C">
        <w:rPr>
          <w:rStyle w:val="StyleUnderline"/>
          <w:rFonts w:asciiTheme="majorHAnsi" w:hAnsiTheme="majorHAnsi" w:cstheme="majorHAnsi"/>
          <w:highlight w:val="green"/>
        </w:rPr>
        <w:t xml:space="preserve"> for </w:t>
      </w:r>
      <w:r w:rsidRPr="00534917">
        <w:rPr>
          <w:rStyle w:val="StyleUnderline"/>
          <w:rFonts w:asciiTheme="majorHAnsi" w:hAnsiTheme="majorHAnsi" w:cstheme="majorHAnsi"/>
        </w:rPr>
        <w:t xml:space="preserve">the </w:t>
      </w:r>
      <w:r w:rsidRPr="00E8387C">
        <w:rPr>
          <w:rStyle w:val="StyleUnderline"/>
          <w:rFonts w:asciiTheme="majorHAnsi" w:hAnsiTheme="majorHAnsi" w:cstheme="majorHAnsi"/>
          <w:highlight w:val="green"/>
        </w:rPr>
        <w:t>liberal proposition that trade provides a path to interstate peace</w:t>
      </w:r>
      <w:r w:rsidRPr="00FE51A3">
        <w:rPr>
          <w:rFonts w:asciiTheme="majorHAnsi" w:hAnsiTheme="majorHAnsi" w:cstheme="majorHAnsi"/>
          <w:sz w:val="12"/>
        </w:rPr>
        <w:t xml:space="preserve">. </w:t>
      </w:r>
      <w:r w:rsidRPr="00FE51A3">
        <w:rPr>
          <w:rStyle w:val="Emphasis"/>
          <w:rFonts w:asciiTheme="majorHAnsi" w:hAnsiTheme="majorHAnsi" w:cstheme="majorHAnsi"/>
        </w:rPr>
        <w:t>Even after</w:t>
      </w:r>
      <w:r w:rsidRPr="00FE51A3">
        <w:rPr>
          <w:rFonts w:asciiTheme="majorHAnsi" w:hAnsiTheme="majorHAnsi" w:cstheme="majorHAnsi"/>
          <w:sz w:val="12"/>
        </w:rPr>
        <w:t xml:space="preserve"> </w:t>
      </w:r>
      <w:r w:rsidRPr="00FE51A3">
        <w:rPr>
          <w:rStyle w:val="StyleUnderline"/>
          <w:rFonts w:asciiTheme="majorHAnsi" w:hAnsiTheme="majorHAnsi" w:cstheme="majorHAnsi"/>
        </w:rPr>
        <w:t>controlling for the influence of contiguity, joint democracy, alliance ties, and relative capabilities</w:t>
      </w:r>
      <w:r w:rsidRPr="00FE51A3">
        <w:rPr>
          <w:rFonts w:asciiTheme="majorHAnsi" w:hAnsiTheme="majorHAnsi" w:cstheme="majorHAnsi"/>
          <w:sz w:val="12"/>
        </w:rPr>
        <w:t xml:space="preserve">, the </w:t>
      </w:r>
      <w:r w:rsidRPr="00E8387C">
        <w:rPr>
          <w:rStyle w:val="StyleUnderline"/>
          <w:rFonts w:asciiTheme="majorHAnsi" w:hAnsiTheme="majorHAnsi" w:cstheme="majorHAnsi"/>
          <w:highlight w:val="green"/>
        </w:rPr>
        <w:t xml:space="preserve">evidence suggests that </w:t>
      </w:r>
      <w:r w:rsidRPr="00E8387C">
        <w:rPr>
          <w:rStyle w:val="Emphasis"/>
          <w:rFonts w:asciiTheme="majorHAnsi" w:hAnsiTheme="majorHAnsi" w:cstheme="majorHAnsi"/>
          <w:highlight w:val="green"/>
        </w:rPr>
        <w:t>in most instances trade fails to deter confli</w:t>
      </w:r>
      <w:r w:rsidRPr="00FE51A3">
        <w:rPr>
          <w:rStyle w:val="Emphasis"/>
          <w:rFonts w:asciiTheme="majorHAnsi" w:hAnsiTheme="majorHAnsi" w:cstheme="majorHAnsi"/>
        </w:rPr>
        <w:t>ct</w:t>
      </w:r>
      <w:r w:rsidRPr="00534917">
        <w:rPr>
          <w:rFonts w:asciiTheme="majorHAnsi" w:hAnsiTheme="majorHAnsi" w:cstheme="majorHAnsi"/>
          <w:sz w:val="12"/>
        </w:rPr>
        <w:t xml:space="preserve">. </w:t>
      </w:r>
      <w:r w:rsidRPr="00534917">
        <w:rPr>
          <w:rStyle w:val="StyleUnderline"/>
          <w:rFonts w:asciiTheme="majorHAnsi" w:hAnsiTheme="majorHAnsi" w:cstheme="majorHAnsi"/>
        </w:rPr>
        <w:t>Instead</w:t>
      </w:r>
      <w:r w:rsidRPr="00534917">
        <w:rPr>
          <w:rFonts w:asciiTheme="majorHAnsi" w:hAnsiTheme="majorHAnsi" w:cstheme="majorHAnsi"/>
          <w:sz w:val="12"/>
        </w:rPr>
        <w:t xml:space="preserve">, extensive </w:t>
      </w:r>
      <w:r w:rsidRPr="00534917">
        <w:rPr>
          <w:rStyle w:val="StyleUnderline"/>
          <w:rFonts w:asciiTheme="majorHAnsi" w:hAnsiTheme="majorHAnsi" w:cstheme="majorHAnsi"/>
        </w:rPr>
        <w:t>economic interdependence</w:t>
      </w:r>
      <w:r w:rsidRPr="00534917">
        <w:rPr>
          <w:rFonts w:asciiTheme="majorHAnsi" w:hAnsiTheme="majorHAnsi" w:cstheme="majorHAnsi"/>
          <w:sz w:val="12"/>
        </w:rPr>
        <w:t xml:space="preserve"> increases the likelihood that dyads engage in militarized dispute; however, it </w:t>
      </w:r>
      <w:r w:rsidRPr="00534917">
        <w:rPr>
          <w:rStyle w:val="Emphasis"/>
          <w:rFonts w:asciiTheme="majorHAnsi" w:hAnsiTheme="majorHAnsi" w:cstheme="majorHAnsi"/>
        </w:rPr>
        <w:t>appears to have little influence on the incidence of war</w:t>
      </w:r>
      <w:r w:rsidRPr="00534917">
        <w:rPr>
          <w:rFonts w:asciiTheme="majorHAnsi" w:hAnsiTheme="majorHAnsi" w:cstheme="majorHAnsi"/>
          <w:sz w:val="12"/>
        </w:rPr>
        <w:t>.</w:t>
      </w:r>
      <w:r w:rsidRPr="00FE51A3">
        <w:rPr>
          <w:rFonts w:asciiTheme="majorHAnsi" w:hAnsiTheme="majorHAnsi" w:cstheme="majorHAnsi"/>
          <w:sz w:val="12"/>
        </w:rPr>
        <w:t xml:space="preserve"> </w:t>
      </w:r>
    </w:p>
    <w:p w14:paraId="4A48B129" w14:textId="77777777" w:rsidR="00154E07" w:rsidRPr="00FE51A3" w:rsidRDefault="00154E07" w:rsidP="00154E07">
      <w:pPr>
        <w:pStyle w:val="Heading4"/>
        <w:rPr>
          <w:rFonts w:asciiTheme="majorHAnsi" w:hAnsiTheme="majorHAnsi" w:cstheme="majorHAnsi"/>
        </w:rPr>
      </w:pPr>
      <w:r w:rsidRPr="00FE51A3">
        <w:rPr>
          <w:rFonts w:asciiTheme="majorHAnsi" w:hAnsiTheme="majorHAnsi" w:cstheme="majorHAnsi"/>
        </w:rPr>
        <w:t>Trade wars don’t go to hot wars</w:t>
      </w:r>
    </w:p>
    <w:p w14:paraId="61C16163" w14:textId="77777777" w:rsidR="00154E07" w:rsidRPr="00FE51A3" w:rsidRDefault="00154E07" w:rsidP="00154E07">
      <w:pPr>
        <w:rPr>
          <w:rFonts w:asciiTheme="majorHAnsi" w:hAnsiTheme="majorHAnsi" w:cstheme="majorHAnsi"/>
        </w:rPr>
      </w:pPr>
      <w:r w:rsidRPr="00FE51A3">
        <w:rPr>
          <w:rFonts w:asciiTheme="majorHAnsi" w:hAnsiTheme="majorHAnsi" w:cstheme="majorHAnsi"/>
          <w:b/>
        </w:rPr>
        <w:t>Dayen 17</w:t>
      </w:r>
      <w:r w:rsidRPr="00FE51A3">
        <w:rPr>
          <w:rFonts w:asciiTheme="majorHAnsi" w:hAnsiTheme="majorHAnsi" w:cstheme="majorHAnsi"/>
        </w:rPr>
        <w:t>, New Republic contributor (David “Trump Is Signaling a Trade War, but It’s Not as Disastrous as You May Think”, https://www.thenation.com/article/trump-is-signaling-a-trade-war-but-its-not-as-disastrous-as-you-may-think/)</w:t>
      </w:r>
    </w:p>
    <w:p w14:paraId="52C1F798" w14:textId="77777777" w:rsidR="00154E07" w:rsidRPr="00FE51A3" w:rsidRDefault="00154E07" w:rsidP="00154E07">
      <w:pPr>
        <w:rPr>
          <w:rStyle w:val="Emphasis"/>
          <w:rFonts w:asciiTheme="majorHAnsi" w:hAnsiTheme="majorHAnsi" w:cstheme="majorHAnsi"/>
        </w:rPr>
      </w:pPr>
      <w:r w:rsidRPr="00FE51A3">
        <w:rPr>
          <w:rFonts w:asciiTheme="majorHAnsi" w:hAnsiTheme="majorHAnsi" w:cstheme="majorHAnsi"/>
          <w:sz w:val="14"/>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sidRPr="00FE51A3">
        <w:rPr>
          <w:rStyle w:val="StyleUnderline"/>
          <w:rFonts w:asciiTheme="majorHAnsi" w:hAnsiTheme="majorHAnsi" w:cstheme="majorHAnsi"/>
        </w:rPr>
        <w:t>But what would be the practical effect? Hard-core free traders paint a picture of cataclysm. Tariffs will launch trade wars, increase prices, and destroy the economy. This</w:t>
      </w:r>
      <w:r w:rsidRPr="00FE51A3">
        <w:rPr>
          <w:rFonts w:asciiTheme="majorHAnsi" w:hAnsiTheme="majorHAnsi" w:cstheme="majorHAnsi"/>
          <w:sz w:val="14"/>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sidRPr="00FE51A3">
        <w:rPr>
          <w:rStyle w:val="StyleUnderline"/>
          <w:rFonts w:asciiTheme="majorHAnsi" w:hAnsiTheme="majorHAnsi" w:cstheme="majorHAnsi"/>
        </w:rPr>
        <w:t>Supporters of border adjustment, particularly economists, argue that it will end up trade neutral, because the exchange rate will fluctuate in response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sidRPr="00FE51A3">
        <w:rPr>
          <w:rFonts w:asciiTheme="majorHAnsi" w:hAnsiTheme="majorHAnsi" w:cstheme="majorHAnsi"/>
          <w:sz w:val="14"/>
        </w:rPr>
        <w:t xml:space="preserve"> Indeed, before Trump has even taken office, the dollar has risen to a 14-year high, in anticipation of a more protectionist stance. </w:t>
      </w:r>
      <w:r w:rsidRPr="00FE51A3">
        <w:rPr>
          <w:rStyle w:val="StyleUnderline"/>
          <w:rFonts w:asciiTheme="majorHAnsi" w:hAnsiTheme="majorHAnsi" w:cstheme="majorHAnsi"/>
        </w:rPr>
        <w:t>Incidentally, for all the one-off announcements by Trump (however factually challenged) about hundreds of jobs he has allegedly rescued here or there, this one development—the rise in the dollar—has likely caused the loss of hundreds of thousands of manufacturing job</w:t>
      </w:r>
      <w:r w:rsidRPr="00FE51A3">
        <w:rPr>
          <w:rFonts w:asciiTheme="majorHAnsi" w:hAnsiTheme="majorHAnsi" w:cstheme="majorHAnsi"/>
          <w:sz w:val="14"/>
        </w:rPr>
        <w:t xml:space="preserve">s, under standard economic theory. </w:t>
      </w:r>
      <w:r w:rsidRPr="00534917">
        <w:rPr>
          <w:rStyle w:val="Emphasis"/>
          <w:rFonts w:asciiTheme="majorHAnsi" w:hAnsiTheme="majorHAnsi" w:cstheme="majorHAnsi"/>
        </w:rPr>
        <w:t xml:space="preserve">Looked at this way, </w:t>
      </w:r>
      <w:r w:rsidRPr="00E8387C">
        <w:rPr>
          <w:rStyle w:val="Emphasis"/>
          <w:rFonts w:asciiTheme="majorHAnsi" w:hAnsiTheme="majorHAnsi" w:cstheme="majorHAnsi"/>
          <w:highlight w:val="green"/>
        </w:rPr>
        <w:t xml:space="preserve">higher tariffs wouldn’t cause </w:t>
      </w:r>
      <w:r w:rsidRPr="00534917">
        <w:rPr>
          <w:rStyle w:val="Emphasis"/>
          <w:rFonts w:asciiTheme="majorHAnsi" w:hAnsiTheme="majorHAnsi" w:cstheme="majorHAnsi"/>
        </w:rPr>
        <w:t xml:space="preserve">a </w:t>
      </w:r>
      <w:r w:rsidRPr="00E8387C">
        <w:rPr>
          <w:rStyle w:val="Emphasis"/>
          <w:rFonts w:asciiTheme="majorHAnsi" w:hAnsiTheme="majorHAnsi" w:cstheme="majorHAnsi"/>
          <w:highlight w:val="green"/>
        </w:rPr>
        <w:t>recessio</w:t>
      </w:r>
      <w:r w:rsidRPr="00FE51A3">
        <w:rPr>
          <w:rStyle w:val="Emphasis"/>
          <w:rFonts w:asciiTheme="majorHAnsi" w:hAnsiTheme="majorHAnsi" w:cstheme="majorHAnsi"/>
        </w:rPr>
        <w:t>n (as Paul Krugman has acknowledged</w:t>
      </w:r>
      <w:r w:rsidRPr="00E8387C">
        <w:rPr>
          <w:rStyle w:val="Emphasis"/>
          <w:rFonts w:asciiTheme="majorHAnsi" w:hAnsiTheme="majorHAnsi" w:cstheme="majorHAnsi"/>
          <w:highlight w:val="green"/>
        </w:rPr>
        <w:t>), but</w:t>
      </w:r>
      <w:r w:rsidRPr="00534917">
        <w:rPr>
          <w:rStyle w:val="Emphasis"/>
          <w:rFonts w:asciiTheme="majorHAnsi" w:hAnsiTheme="majorHAnsi" w:cstheme="majorHAnsi"/>
        </w:rPr>
        <w:t xml:space="preserve"> would be </w:t>
      </w:r>
      <w:r w:rsidRPr="00E8387C">
        <w:rPr>
          <w:rStyle w:val="Emphasis"/>
          <w:rFonts w:asciiTheme="majorHAnsi" w:hAnsiTheme="majorHAnsi" w:cstheme="majorHAnsi"/>
          <w:highlight w:val="green"/>
        </w:rPr>
        <w:t xml:space="preserve">somewhat pointless, with currency exchanges shifting to account for any changes. </w:t>
      </w:r>
      <w:r w:rsidRPr="00534917">
        <w:rPr>
          <w:rStyle w:val="Emphasis"/>
          <w:rFonts w:asciiTheme="majorHAnsi" w:hAnsiTheme="majorHAnsi" w:cstheme="majorHAnsi"/>
          <w:highlight w:val="green"/>
        </w:rPr>
        <w:t xml:space="preserve">Trade wars might </w:t>
      </w:r>
      <w:r w:rsidRPr="00E8387C">
        <w:rPr>
          <w:rStyle w:val="Emphasis"/>
          <w:rFonts w:asciiTheme="majorHAnsi" w:hAnsiTheme="majorHAnsi" w:cstheme="majorHAnsi"/>
          <w:highlight w:val="green"/>
        </w:rPr>
        <w:t xml:space="preserve">temporarily reduce efficiency, </w:t>
      </w:r>
      <w:r w:rsidRPr="00534917">
        <w:rPr>
          <w:rStyle w:val="Emphasis"/>
          <w:rFonts w:asciiTheme="majorHAnsi" w:hAnsiTheme="majorHAnsi" w:cstheme="majorHAnsi"/>
        </w:rPr>
        <w:t xml:space="preserve">as </w:t>
      </w:r>
      <w:r w:rsidRPr="00E8387C">
        <w:rPr>
          <w:rStyle w:val="Emphasis"/>
          <w:rFonts w:asciiTheme="majorHAnsi" w:hAnsiTheme="majorHAnsi" w:cstheme="majorHAnsi"/>
          <w:highlight w:val="green"/>
        </w:rPr>
        <w:t xml:space="preserve">domestic supply chains would have to be rebuilt, but </w:t>
      </w:r>
      <w:r w:rsidRPr="00534917">
        <w:rPr>
          <w:rStyle w:val="Emphasis"/>
          <w:rFonts w:asciiTheme="majorHAnsi" w:hAnsiTheme="majorHAnsi" w:cstheme="majorHAnsi"/>
        </w:rPr>
        <w:t xml:space="preserve">they’re </w:t>
      </w:r>
      <w:r w:rsidRPr="00E8387C">
        <w:rPr>
          <w:rStyle w:val="Emphasis"/>
          <w:rFonts w:asciiTheme="majorHAnsi" w:hAnsiTheme="majorHAnsi" w:cstheme="majorHAnsi"/>
          <w:highlight w:val="green"/>
        </w:rPr>
        <w:t xml:space="preserve">unlikely to radically alter </w:t>
      </w:r>
      <w:r w:rsidRPr="00534917">
        <w:rPr>
          <w:rStyle w:val="Emphasis"/>
          <w:rFonts w:asciiTheme="majorHAnsi" w:hAnsiTheme="majorHAnsi" w:cstheme="majorHAnsi"/>
        </w:rPr>
        <w:t xml:space="preserve">the </w:t>
      </w:r>
      <w:r w:rsidRPr="00E8387C">
        <w:rPr>
          <w:rStyle w:val="Emphasis"/>
          <w:rFonts w:asciiTheme="majorHAnsi" w:hAnsiTheme="majorHAnsi" w:cstheme="majorHAnsi"/>
          <w:highlight w:val="green"/>
        </w:rPr>
        <w:t>balance of trade on their own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There are other variables here. Importers and exporters who have lived in a world of floating exchange rates for decades </w:t>
      </w:r>
      <w:r w:rsidRPr="00FE51A3">
        <w:rPr>
          <w:rStyle w:val="Emphasis"/>
          <w:rFonts w:asciiTheme="majorHAnsi" w:hAnsiTheme="majorHAnsi" w:cstheme="majorHAnsi"/>
        </w:rPr>
        <w:t>may be fairly nimble in adjusting to them</w:t>
      </w:r>
      <w:r w:rsidRPr="00FE51A3">
        <w:rPr>
          <w:rFonts w:asciiTheme="majorHAnsi" w:hAnsiTheme="majorHAnsi" w:cstheme="majorHAnsi"/>
          <w:sz w:val="14"/>
        </w:rPr>
        <w:t xml:space="preserve">. </w:t>
      </w:r>
      <w:r w:rsidRPr="00FE51A3">
        <w:rPr>
          <w:rStyle w:val="StyleUnderline"/>
          <w:rFonts w:asciiTheme="majorHAnsi" w:hAnsiTheme="majorHAnsi" w:cstheme="majorHAnsi"/>
        </w:rPr>
        <w:t>On the downside, Krugman explains that raising tariffs could inhibit capital flows, meaning that investors will place less money into US markets. You can see how that might reduce economic growth.</w:t>
      </w:r>
      <w:r w:rsidRPr="00FE51A3">
        <w:rPr>
          <w:rFonts w:asciiTheme="majorHAnsi" w:hAnsiTheme="majorHAnsi" w:cstheme="majorHAnsi"/>
          <w:sz w:val="14"/>
        </w:rPr>
        <w:t xml:space="preserve"> </w:t>
      </w:r>
      <w:r w:rsidRPr="00FE51A3">
        <w:rPr>
          <w:rStyle w:val="Emphasis"/>
          <w:rFonts w:asciiTheme="majorHAnsi" w:hAnsiTheme="majorHAnsi" w:cstheme="majorHAnsi"/>
        </w:rPr>
        <w:t xml:space="preserve">But Jeff Spross points out that America currently has a problem with too much foreign money flowing in; reducing the flow could arguably make the economy more stable. Trump could also seek to prevent unlawful currency manipulation (not necessarily from China, but from other Asian nations) that artificially </w:t>
      </w:r>
      <w:r w:rsidRPr="00FE51A3">
        <w:rPr>
          <w:rStyle w:val="Emphasis"/>
          <w:rFonts w:asciiTheme="majorHAnsi" w:hAnsiTheme="majorHAnsi" w:cstheme="majorHAnsi"/>
        </w:rPr>
        <w:lastRenderedPageBreak/>
        <w:t>disadvantages US manufacturing.</w:t>
      </w:r>
      <w:r w:rsidRPr="00FE51A3">
        <w:rPr>
          <w:rFonts w:asciiTheme="majorHAnsi" w:hAnsiTheme="majorHAnsi" w:cstheme="majorHAnsi"/>
          <w:sz w:val="14"/>
        </w:rPr>
        <w:t xml:space="preserve"> The real unknown here is what Trump would do with all that tariff revenue. The border adjustment tax at 20 percent is assumed to bring in $1 trillion over the 10-year budget window. So a tariff of even one-quarter or one-half that size would draw significant funds. What’s the plan for it? Would it get plowed into job-creating investments? Tax cuts for the wealthy? That’s a significant variable as well. We do know that the same pundits who confidently predicted that globalization would be a win-win policy for America repeatedly got it wrong. Those on the losing side saw their jobs shipped out and factories closed down, and weren’t given the kind of assistance needed to offset the disruption. So it’s worth being a little skeptical of the warnings coming from the same corners now. </w:t>
      </w:r>
      <w:r w:rsidRPr="00FE51A3">
        <w:rPr>
          <w:rStyle w:val="StyleUnderline"/>
          <w:rFonts w:asciiTheme="majorHAnsi" w:hAnsiTheme="majorHAnsi" w:cstheme="majorHAnsi"/>
        </w:rPr>
        <w:t xml:space="preserve">I don’t have a ton of faith in the Trump team to necessarily make their trade agenda work (especially as corporate interests will seek to co-opt the redesigned policies in ways even friendlier to their bottom line). And I think there are smarter ways to balance our trade deficit than a tariff strategy </w:t>
      </w:r>
      <w:r w:rsidRPr="00534917">
        <w:rPr>
          <w:rStyle w:val="StyleUnderline"/>
          <w:rFonts w:asciiTheme="majorHAnsi" w:hAnsiTheme="majorHAnsi" w:cstheme="majorHAnsi"/>
        </w:rPr>
        <w:t xml:space="preserve">which will just run up against currency exchange rates. But the hysteria accompanying these tariffs (which wasn’t at all present when President Obama imposed his own tariffs on Chinese tires and steel) </w:t>
      </w:r>
      <w:r w:rsidRPr="00534917">
        <w:rPr>
          <w:rStyle w:val="Emphasis"/>
          <w:rFonts w:asciiTheme="majorHAnsi" w:hAnsiTheme="majorHAnsi" w:cstheme="majorHAnsi"/>
        </w:rPr>
        <w:t>seems far beyond what little we can assume about the actual results of such a strategy.</w:t>
      </w:r>
    </w:p>
    <w:p w14:paraId="764459E2" w14:textId="77777777" w:rsidR="00154E07" w:rsidRPr="00FE51A3" w:rsidRDefault="00154E07" w:rsidP="00154E07">
      <w:pPr>
        <w:rPr>
          <w:rFonts w:asciiTheme="majorHAnsi" w:hAnsiTheme="majorHAnsi" w:cstheme="majorHAnsi"/>
        </w:rPr>
      </w:pPr>
    </w:p>
    <w:p w14:paraId="373920DF" w14:textId="77777777" w:rsidR="00154E07" w:rsidRPr="00FE51A3" w:rsidRDefault="00154E07" w:rsidP="00154E07">
      <w:pPr>
        <w:pStyle w:val="Heading3"/>
        <w:rPr>
          <w:rFonts w:asciiTheme="majorHAnsi" w:hAnsiTheme="majorHAnsi" w:cstheme="majorHAnsi"/>
        </w:rPr>
      </w:pPr>
      <w:r w:rsidRPr="00FE51A3">
        <w:rPr>
          <w:rFonts w:asciiTheme="majorHAnsi" w:hAnsiTheme="majorHAnsi" w:cstheme="majorHAnsi"/>
        </w:rPr>
        <w:lastRenderedPageBreak/>
        <w:t xml:space="preserve">1NC – </w:t>
      </w:r>
      <w:r>
        <w:rPr>
          <w:rFonts w:asciiTheme="majorHAnsi" w:hAnsiTheme="majorHAnsi" w:cstheme="majorHAnsi"/>
        </w:rPr>
        <w:t>Developing Economies</w:t>
      </w:r>
    </w:p>
    <w:p w14:paraId="25AEE8E6" w14:textId="77777777" w:rsidR="00154E07" w:rsidRPr="00FE51A3" w:rsidRDefault="00154E07" w:rsidP="00154E07">
      <w:pPr>
        <w:pStyle w:val="Heading4"/>
        <w:rPr>
          <w:rFonts w:asciiTheme="majorHAnsi" w:hAnsiTheme="majorHAnsi" w:cstheme="majorHAnsi"/>
        </w:rPr>
      </w:pPr>
      <w:r w:rsidRPr="00FE51A3">
        <w:rPr>
          <w:rFonts w:asciiTheme="majorHAnsi" w:hAnsiTheme="majorHAnsi" w:cstheme="majorHAnsi"/>
        </w:rPr>
        <w:t>Restricting IP protections undermines innovation and profit margins – turns case by precluding vaccine distribution to developing countries.</w:t>
      </w:r>
    </w:p>
    <w:p w14:paraId="422989E2" w14:textId="77777777" w:rsidR="00154E07" w:rsidRPr="00FE51A3" w:rsidRDefault="00154E07" w:rsidP="00154E07">
      <w:pPr>
        <w:rPr>
          <w:rStyle w:val="Style13ptBold"/>
          <w:rFonts w:asciiTheme="majorHAnsi" w:hAnsiTheme="majorHAnsi" w:cstheme="majorHAnsi"/>
          <w:b w:val="0"/>
          <w:bCs/>
        </w:rPr>
      </w:pPr>
      <w:r w:rsidRPr="00FE51A3">
        <w:rPr>
          <w:rStyle w:val="Style13ptBold"/>
          <w:rFonts w:asciiTheme="majorHAnsi" w:hAnsiTheme="majorHAnsi" w:cstheme="majorHAnsi"/>
        </w:rPr>
        <w:t xml:space="preserve">Cueni 12/10 </w:t>
      </w:r>
      <w:r w:rsidRPr="00FE51A3">
        <w:rPr>
          <w:rFonts w:asciiTheme="majorHAnsi" w:hAnsiTheme="majorHAnsi" w:cstheme="majorHAns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4E9B8422" w14:textId="77777777" w:rsidR="00154E07" w:rsidRPr="00FE51A3" w:rsidRDefault="00154E07" w:rsidP="00154E07">
      <w:pPr>
        <w:rPr>
          <w:rFonts w:asciiTheme="majorHAnsi" w:hAnsiTheme="majorHAnsi" w:cstheme="majorHAnsi"/>
          <w:sz w:val="10"/>
        </w:rPr>
      </w:pPr>
      <w:r w:rsidRPr="00FE51A3">
        <w:rPr>
          <w:rFonts w:asciiTheme="majorHAnsi" w:hAnsiTheme="majorHAnsi" w:cstheme="majorHAnsi"/>
          <w:sz w:val="10"/>
        </w:rPr>
        <w:t>It is </w:t>
      </w:r>
      <w:r w:rsidRPr="00FE51A3">
        <w:rPr>
          <w:rFonts w:asciiTheme="majorHAnsi" w:eastAsiaTheme="majorEastAsia" w:hAnsiTheme="majorHAnsi" w:cstheme="majorHAnsi"/>
          <w:sz w:val="10"/>
        </w:rPr>
        <w:t>unclear</w:t>
      </w:r>
      <w:r w:rsidRPr="00FE51A3">
        <w:rPr>
          <w:rFonts w:asciiTheme="majorHAnsi" w:hAnsiTheme="majorHAnsi" w:cstheme="majorHAnsi"/>
          <w:sz w:val="10"/>
        </w:rPr>
        <w:t xml:space="preserve"> how </w:t>
      </w:r>
      <w:r w:rsidRPr="00875B62">
        <w:rPr>
          <w:rStyle w:val="StyleUnderline"/>
          <w:rFonts w:asciiTheme="majorHAnsi" w:hAnsiTheme="majorHAnsi" w:cstheme="majorHAnsi"/>
          <w:highlight w:val="green"/>
        </w:rPr>
        <w:t>suspending patent protections</w:t>
      </w:r>
      <w:r w:rsidRPr="00FE51A3">
        <w:rPr>
          <w:rFonts w:asciiTheme="majorHAnsi" w:hAnsiTheme="majorHAnsi" w:cstheme="majorHAnsi"/>
          <w:sz w:val="10"/>
        </w:rPr>
        <w:t xml:space="preserve"> would ensure fair distribution. But what is clear is that if successful, the effort </w:t>
      </w:r>
      <w:r w:rsidRPr="00534917">
        <w:rPr>
          <w:rStyle w:val="StyleUnderline"/>
          <w:rFonts w:asciiTheme="majorHAnsi" w:hAnsiTheme="majorHAnsi" w:cstheme="majorHAnsi"/>
        </w:rPr>
        <w:t xml:space="preserve">would </w:t>
      </w:r>
      <w:r w:rsidRPr="00875B62">
        <w:rPr>
          <w:rStyle w:val="Emphasis"/>
          <w:rFonts w:asciiTheme="majorHAnsi" w:hAnsiTheme="majorHAnsi" w:cstheme="majorHAnsi"/>
          <w:highlight w:val="green"/>
        </w:rPr>
        <w:t xml:space="preserve">jeopardize </w:t>
      </w:r>
      <w:r w:rsidRPr="00534917">
        <w:rPr>
          <w:rStyle w:val="Emphasis"/>
          <w:rFonts w:asciiTheme="majorHAnsi" w:hAnsiTheme="majorHAnsi" w:cstheme="majorHAnsi"/>
        </w:rPr>
        <w:t xml:space="preserve">future medical </w:t>
      </w:r>
      <w:r w:rsidRPr="00875B62">
        <w:rPr>
          <w:rStyle w:val="Emphasis"/>
          <w:rFonts w:asciiTheme="majorHAnsi" w:hAnsiTheme="majorHAnsi" w:cstheme="majorHAnsi"/>
          <w:highlight w:val="green"/>
        </w:rPr>
        <w:t>innovation</w:t>
      </w:r>
      <w:r w:rsidRPr="00875B62">
        <w:rPr>
          <w:rStyle w:val="StyleUnderline"/>
          <w:rFonts w:asciiTheme="majorHAnsi" w:hAnsiTheme="majorHAnsi" w:cstheme="majorHAnsi"/>
          <w:highlight w:val="green"/>
        </w:rPr>
        <w:t xml:space="preserve">, making </w:t>
      </w:r>
      <w:r w:rsidRPr="00534917">
        <w:rPr>
          <w:rStyle w:val="StyleUnderline"/>
          <w:rFonts w:asciiTheme="majorHAnsi" w:hAnsiTheme="majorHAnsi" w:cstheme="majorHAnsi"/>
        </w:rPr>
        <w:t xml:space="preserve">us </w:t>
      </w:r>
      <w:r w:rsidRPr="00C15204">
        <w:rPr>
          <w:rStyle w:val="StyleUnderline"/>
          <w:rFonts w:asciiTheme="majorHAnsi" w:hAnsiTheme="majorHAnsi" w:cstheme="majorHAnsi"/>
        </w:rPr>
        <w:t xml:space="preserve">more </w:t>
      </w:r>
      <w:r w:rsidRPr="00875B62">
        <w:rPr>
          <w:rStyle w:val="StyleUnderline"/>
          <w:rFonts w:asciiTheme="majorHAnsi" w:hAnsiTheme="majorHAnsi" w:cstheme="majorHAnsi"/>
          <w:highlight w:val="green"/>
        </w:rPr>
        <w:t xml:space="preserve">vulnerable to </w:t>
      </w:r>
      <w:r w:rsidRPr="00534917">
        <w:rPr>
          <w:rStyle w:val="StyleUnderline"/>
          <w:rFonts w:asciiTheme="majorHAnsi" w:hAnsiTheme="majorHAnsi" w:cstheme="majorHAnsi"/>
        </w:rPr>
        <w:t xml:space="preserve">other </w:t>
      </w:r>
      <w:r w:rsidRPr="00875B62">
        <w:rPr>
          <w:rStyle w:val="StyleUnderline"/>
          <w:rFonts w:asciiTheme="majorHAnsi" w:hAnsiTheme="majorHAnsi" w:cstheme="majorHAnsi"/>
          <w:highlight w:val="green"/>
        </w:rPr>
        <w:t>diseases</w:t>
      </w:r>
      <w:r w:rsidRPr="00875B62">
        <w:rPr>
          <w:rFonts w:asciiTheme="majorHAnsi" w:hAnsiTheme="majorHAnsi" w:cstheme="majorHAnsi"/>
          <w:sz w:val="10"/>
          <w:highlight w:val="green"/>
        </w:rPr>
        <w:t>.</w:t>
      </w:r>
    </w:p>
    <w:p w14:paraId="3F28EECF" w14:textId="77777777" w:rsidR="00154E07" w:rsidRPr="00FE51A3" w:rsidRDefault="00154E07" w:rsidP="00154E07">
      <w:pPr>
        <w:rPr>
          <w:rFonts w:asciiTheme="majorHAnsi" w:hAnsiTheme="majorHAnsi" w:cstheme="majorHAnsi"/>
          <w:sz w:val="12"/>
        </w:rPr>
      </w:pPr>
      <w:r w:rsidRPr="00875B62">
        <w:rPr>
          <w:rStyle w:val="StyleUnderline"/>
          <w:rFonts w:asciiTheme="majorHAnsi" w:hAnsiTheme="majorHAnsi" w:cstheme="majorHAnsi"/>
          <w:highlight w:val="green"/>
        </w:rPr>
        <w:t>I</w:t>
      </w:r>
      <w:r w:rsidRPr="00534917">
        <w:rPr>
          <w:rStyle w:val="StyleUnderline"/>
          <w:rFonts w:asciiTheme="majorHAnsi" w:hAnsiTheme="majorHAnsi" w:cstheme="majorHAnsi"/>
        </w:rPr>
        <w:t xml:space="preserve">ntellectual </w:t>
      </w:r>
      <w:r w:rsidRPr="00875B62">
        <w:rPr>
          <w:rStyle w:val="StyleUnderline"/>
          <w:rFonts w:asciiTheme="majorHAnsi" w:hAnsiTheme="majorHAnsi" w:cstheme="majorHAnsi"/>
          <w:highlight w:val="green"/>
        </w:rPr>
        <w:t>p</w:t>
      </w:r>
      <w:r w:rsidRPr="00534917">
        <w:rPr>
          <w:rStyle w:val="StyleUnderline"/>
          <w:rFonts w:asciiTheme="majorHAnsi" w:hAnsiTheme="majorHAnsi" w:cstheme="majorHAnsi"/>
        </w:rPr>
        <w:t xml:space="preserve">roperty </w:t>
      </w:r>
      <w:r w:rsidRPr="00875B62">
        <w:rPr>
          <w:rStyle w:val="StyleUnderline"/>
          <w:rFonts w:asciiTheme="majorHAnsi" w:hAnsiTheme="majorHAnsi" w:cstheme="majorHAnsi"/>
          <w:highlight w:val="green"/>
        </w:rPr>
        <w:t>r</w:t>
      </w:r>
      <w:r w:rsidRPr="00534917">
        <w:rPr>
          <w:rStyle w:val="StyleUnderline"/>
          <w:rFonts w:asciiTheme="majorHAnsi" w:hAnsiTheme="majorHAnsi" w:cstheme="majorHAnsi"/>
        </w:rPr>
        <w:t>ight</w:t>
      </w:r>
      <w:r w:rsidRPr="00875B62">
        <w:rPr>
          <w:rStyle w:val="StyleUnderline"/>
          <w:rFonts w:asciiTheme="majorHAnsi" w:hAnsiTheme="majorHAnsi" w:cstheme="majorHAnsi"/>
          <w:highlight w:val="green"/>
        </w:rPr>
        <w:t xml:space="preserve">s, </w:t>
      </w:r>
      <w:r w:rsidRPr="00534917">
        <w:rPr>
          <w:rStyle w:val="StyleUnderline"/>
          <w:rFonts w:asciiTheme="majorHAnsi" w:hAnsiTheme="majorHAnsi" w:cstheme="majorHAnsi"/>
        </w:rPr>
        <w:t xml:space="preserve">including </w:t>
      </w:r>
      <w:r w:rsidRPr="00875B62">
        <w:rPr>
          <w:rStyle w:val="StyleUnderline"/>
          <w:rFonts w:asciiTheme="majorHAnsi" w:hAnsiTheme="majorHAnsi" w:cstheme="majorHAnsi"/>
          <w:highlight w:val="green"/>
        </w:rPr>
        <w:t xml:space="preserve">patents, grant inventors a period of exclusivity to make and market </w:t>
      </w:r>
      <w:r w:rsidRPr="00534917">
        <w:rPr>
          <w:rStyle w:val="StyleUnderline"/>
          <w:rFonts w:asciiTheme="majorHAnsi" w:hAnsiTheme="majorHAnsi" w:cstheme="majorHAnsi"/>
        </w:rPr>
        <w:t xml:space="preserve">their </w:t>
      </w:r>
      <w:r w:rsidRPr="00875B62">
        <w:rPr>
          <w:rStyle w:val="StyleUnderline"/>
          <w:rFonts w:asciiTheme="majorHAnsi" w:hAnsiTheme="majorHAnsi" w:cstheme="majorHAnsi"/>
          <w:highlight w:val="green"/>
        </w:rPr>
        <w:t>creation</w:t>
      </w:r>
      <w:r w:rsidRPr="00FE51A3">
        <w:rPr>
          <w:rStyle w:val="StyleUnderline"/>
          <w:rFonts w:asciiTheme="majorHAnsi" w:hAnsiTheme="majorHAnsi" w:cstheme="majorHAnsi"/>
        </w:rPr>
        <w:t>s</w:t>
      </w:r>
      <w:r w:rsidRPr="00FE51A3">
        <w:rPr>
          <w:rFonts w:asciiTheme="majorHAnsi" w:hAnsiTheme="majorHAnsi" w:cstheme="majorHAnsi"/>
          <w:sz w:val="12"/>
        </w:rPr>
        <w:t xml:space="preserve">. By affording these rights to those who create intangible assets, such as musical compositions, software or drug formulas — </w:t>
      </w:r>
      <w:r w:rsidRPr="00FE51A3">
        <w:rPr>
          <w:rStyle w:val="StyleUnderline"/>
          <w:rFonts w:asciiTheme="majorHAnsi" w:hAnsiTheme="majorHAnsi" w:cstheme="majorHAnsi"/>
        </w:rPr>
        <w:t>people will invent more useful new things</w:t>
      </w:r>
      <w:r w:rsidRPr="00FE51A3">
        <w:rPr>
          <w:rFonts w:asciiTheme="majorHAnsi" w:hAnsiTheme="majorHAnsi" w:cstheme="majorHAnsi"/>
          <w:sz w:val="12"/>
        </w:rPr>
        <w:t>.</w:t>
      </w:r>
    </w:p>
    <w:p w14:paraId="205E489A" w14:textId="77777777" w:rsidR="00154E07" w:rsidRPr="00FE51A3" w:rsidRDefault="00154E07" w:rsidP="00154E07">
      <w:pPr>
        <w:rPr>
          <w:rFonts w:asciiTheme="majorHAnsi" w:hAnsiTheme="majorHAnsi" w:cstheme="majorHAnsi"/>
          <w:sz w:val="12"/>
        </w:rPr>
      </w:pPr>
      <w:r w:rsidRPr="00875B62">
        <w:rPr>
          <w:rStyle w:val="StyleUnderline"/>
          <w:rFonts w:asciiTheme="majorHAnsi" w:hAnsiTheme="majorHAnsi" w:cstheme="majorHAnsi"/>
          <w:highlight w:val="green"/>
        </w:rPr>
        <w:t xml:space="preserve">Development of a new medicine </w:t>
      </w:r>
      <w:r w:rsidRPr="00C15204">
        <w:rPr>
          <w:rStyle w:val="StyleUnderline"/>
          <w:rFonts w:asciiTheme="majorHAnsi" w:hAnsiTheme="majorHAnsi" w:cstheme="majorHAnsi"/>
        </w:rPr>
        <w:t xml:space="preserve">is </w:t>
      </w:r>
      <w:r w:rsidRPr="00875B62">
        <w:rPr>
          <w:rStyle w:val="Emphasis"/>
          <w:rFonts w:asciiTheme="majorHAnsi" w:hAnsiTheme="majorHAnsi" w:cstheme="majorHAnsi"/>
          <w:highlight w:val="green"/>
        </w:rPr>
        <w:t>risky</w:t>
      </w:r>
      <w:r w:rsidRPr="00875B62">
        <w:rPr>
          <w:rStyle w:val="StyleUnderline"/>
          <w:rFonts w:asciiTheme="majorHAnsi" w:hAnsiTheme="majorHAnsi" w:cstheme="majorHAnsi"/>
          <w:highlight w:val="green"/>
        </w:rPr>
        <w:t xml:space="preserve"> and </w:t>
      </w:r>
      <w:r w:rsidRPr="00875B62">
        <w:rPr>
          <w:rStyle w:val="Emphasis"/>
          <w:rFonts w:asciiTheme="majorHAnsi" w:hAnsiTheme="majorHAnsi" w:cstheme="majorHAnsi"/>
          <w:highlight w:val="green"/>
        </w:rPr>
        <w:t>costly</w:t>
      </w:r>
      <w:r w:rsidRPr="00FE51A3">
        <w:rPr>
          <w:rFonts w:asciiTheme="majorHAnsi" w:hAnsiTheme="majorHAnsi" w:cstheme="majorHAnsi"/>
          <w:sz w:val="12"/>
        </w:rPr>
        <w:t xml:space="preserve">. Consider that </w:t>
      </w:r>
      <w:r w:rsidRPr="00FE51A3">
        <w:rPr>
          <w:rStyle w:val="StyleUnderline"/>
          <w:rFonts w:asciiTheme="majorHAnsi" w:hAnsiTheme="majorHAnsi" w:cstheme="majorHAnsi"/>
        </w:rPr>
        <w:t>scientists have spent decades — and billions of dollars — working on Alzheimer’s treatments, but still have little to show</w:t>
      </w:r>
      <w:r w:rsidRPr="00FE51A3">
        <w:rPr>
          <w:rFonts w:asciiTheme="majorHAnsi" w:hAnsiTheme="majorHAnsi" w:cstheme="majorHAnsi"/>
          <w:sz w:val="12"/>
        </w:rPr>
        <w:t xml:space="preserve"> for it. </w:t>
      </w:r>
      <w:r w:rsidRPr="00534917">
        <w:rPr>
          <w:rStyle w:val="StyleUnderline"/>
          <w:rFonts w:asciiTheme="majorHAnsi" w:hAnsiTheme="majorHAnsi" w:cstheme="majorHAnsi"/>
        </w:rPr>
        <w:t xml:space="preserve">The </w:t>
      </w:r>
      <w:r w:rsidRPr="00875B62">
        <w:rPr>
          <w:rStyle w:val="StyleUnderline"/>
          <w:rFonts w:asciiTheme="majorHAnsi" w:hAnsiTheme="majorHAnsi" w:cstheme="majorHAnsi"/>
          <w:highlight w:val="green"/>
        </w:rPr>
        <w:t xml:space="preserve">companies and investors who fund research shoulder so much risk </w:t>
      </w:r>
      <w:r w:rsidRPr="00C15204">
        <w:rPr>
          <w:rStyle w:val="StyleUnderline"/>
          <w:rFonts w:asciiTheme="majorHAnsi" w:hAnsiTheme="majorHAnsi" w:cstheme="majorHAnsi"/>
        </w:rPr>
        <w:t xml:space="preserve">because they have a shot at a reward. </w:t>
      </w:r>
      <w:r w:rsidRPr="00534917">
        <w:rPr>
          <w:rStyle w:val="StyleUnderline"/>
          <w:rFonts w:asciiTheme="majorHAnsi" w:hAnsiTheme="majorHAnsi" w:cstheme="majorHAnsi"/>
        </w:rPr>
        <w:t>Once a patent expires, generic companies are free to produce the same product</w:t>
      </w:r>
      <w:r w:rsidRPr="00534917">
        <w:rPr>
          <w:rFonts w:asciiTheme="majorHAnsi" w:hAnsiTheme="majorHAnsi" w:cstheme="majorHAnsi"/>
          <w:sz w:val="12"/>
        </w:rPr>
        <w:t>. Intellectual property rights underpin the system that gives us all new medicines, from psychiatric drugs to cancer treatments.</w:t>
      </w:r>
    </w:p>
    <w:p w14:paraId="5C1407C5" w14:textId="77777777" w:rsidR="00154E07" w:rsidRPr="00FE51A3" w:rsidRDefault="00154E07" w:rsidP="00154E07">
      <w:pPr>
        <w:rPr>
          <w:rFonts w:asciiTheme="majorHAnsi" w:hAnsiTheme="majorHAnsi" w:cstheme="majorHAnsi"/>
          <w:sz w:val="12"/>
        </w:rPr>
      </w:pPr>
      <w:r w:rsidRPr="00FE51A3">
        <w:rPr>
          <w:rStyle w:val="StyleUnderline"/>
          <w:rFonts w:asciiTheme="majorHAnsi" w:hAnsiTheme="majorHAnsi" w:cstheme="majorHAnsi"/>
        </w:rPr>
        <w:t>In trying to defend these rights, the drug industry has made mistakes in the past</w:t>
      </w:r>
      <w:r w:rsidRPr="00FE51A3">
        <w:rPr>
          <w:rFonts w:asciiTheme="majorHAnsi" w:hAnsiTheme="majorHAnsi" w:cstheme="majorHAns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sidRPr="00FE51A3">
        <w:rPr>
          <w:rFonts w:asciiTheme="majorHAnsi" w:eastAsiaTheme="majorEastAsia" w:hAnsiTheme="majorHAnsi" w:cstheme="majorHAnsi"/>
          <w:sz w:val="12"/>
        </w:rPr>
        <w:t>eventually dropped</w:t>
      </w:r>
      <w:r w:rsidRPr="00FE51A3">
        <w:rPr>
          <w:rFonts w:asciiTheme="majorHAnsi" w:hAnsiTheme="majorHAnsi" w:cstheme="majorHAnsi"/>
          <w:sz w:val="12"/>
        </w:rPr>
        <w:t xml:space="preserve">, was a terrible misjudgment. </w:t>
      </w:r>
      <w:r w:rsidRPr="00FE51A3">
        <w:rPr>
          <w:rStyle w:val="StyleUnderline"/>
          <w:rFonts w:asciiTheme="majorHAnsi" w:hAnsiTheme="majorHAnsi" w:cstheme="majorHAnsi"/>
        </w:rPr>
        <w:t>The current situation is not parallel</w:t>
      </w:r>
      <w:r w:rsidRPr="00FE51A3">
        <w:rPr>
          <w:rFonts w:asciiTheme="majorHAnsi" w:hAnsiTheme="majorHAnsi" w:cstheme="majorHAnsi"/>
          <w:sz w:val="12"/>
        </w:rPr>
        <w:t>.</w:t>
      </w:r>
    </w:p>
    <w:p w14:paraId="077B09E1" w14:textId="77777777" w:rsidR="00154E07" w:rsidRPr="00FE51A3" w:rsidRDefault="00154E07" w:rsidP="00154E07">
      <w:pPr>
        <w:rPr>
          <w:rFonts w:asciiTheme="majorHAnsi" w:hAnsiTheme="majorHAnsi" w:cstheme="majorHAnsi"/>
          <w:sz w:val="12"/>
        </w:rPr>
      </w:pPr>
      <w:r w:rsidRPr="00875B62">
        <w:rPr>
          <w:rStyle w:val="Emphasis"/>
          <w:rFonts w:asciiTheme="majorHAnsi" w:hAnsiTheme="majorHAnsi" w:cstheme="majorHAnsi"/>
          <w:highlight w:val="green"/>
        </w:rPr>
        <w:t>Several major drug companies</w:t>
      </w:r>
      <w:r w:rsidRPr="00FE51A3">
        <w:rPr>
          <w:rStyle w:val="StyleUnderline"/>
          <w:rFonts w:asciiTheme="majorHAnsi" w:hAnsiTheme="majorHAnsi" w:cstheme="majorHAnsi"/>
        </w:rPr>
        <w:t xml:space="preserve">, including AstraZeneca, GlaxoSmithKline and Johnson &amp; Johnson, have pledged to </w:t>
      </w:r>
      <w:r w:rsidRPr="00875B62">
        <w:rPr>
          <w:rStyle w:val="Emphasis"/>
          <w:rFonts w:asciiTheme="majorHAnsi" w:hAnsiTheme="majorHAnsi" w:cstheme="majorHAnsi"/>
          <w:highlight w:val="green"/>
        </w:rPr>
        <w:t xml:space="preserve">offer </w:t>
      </w:r>
      <w:r w:rsidRPr="00534917">
        <w:rPr>
          <w:rStyle w:val="Emphasis"/>
          <w:rFonts w:asciiTheme="majorHAnsi" w:hAnsiTheme="majorHAnsi" w:cstheme="majorHAnsi"/>
        </w:rPr>
        <w:t xml:space="preserve">their </w:t>
      </w:r>
      <w:r w:rsidRPr="00875B62">
        <w:rPr>
          <w:rStyle w:val="Emphasis"/>
          <w:rFonts w:asciiTheme="majorHAnsi" w:hAnsiTheme="majorHAnsi" w:cstheme="majorHAnsi"/>
          <w:highlight w:val="green"/>
        </w:rPr>
        <w:t>vaccines on a not-for-profit basis</w:t>
      </w:r>
      <w:r w:rsidRPr="00875B62">
        <w:rPr>
          <w:rStyle w:val="StyleUnderline"/>
          <w:rFonts w:asciiTheme="majorHAnsi" w:hAnsiTheme="majorHAnsi" w:cstheme="majorHAnsi"/>
          <w:highlight w:val="green"/>
        </w:rPr>
        <w:t xml:space="preserve"> during </w:t>
      </w:r>
      <w:r w:rsidRPr="00534917">
        <w:rPr>
          <w:rStyle w:val="StyleUnderline"/>
          <w:rFonts w:asciiTheme="majorHAnsi" w:hAnsiTheme="majorHAnsi" w:cstheme="majorHAnsi"/>
        </w:rPr>
        <w:t xml:space="preserve">the </w:t>
      </w:r>
      <w:r w:rsidRPr="00875B62">
        <w:rPr>
          <w:rStyle w:val="StyleUnderline"/>
          <w:rFonts w:asciiTheme="majorHAnsi" w:hAnsiTheme="majorHAnsi" w:cstheme="majorHAnsi"/>
          <w:highlight w:val="green"/>
        </w:rPr>
        <w:t>pandemic.</w:t>
      </w:r>
      <w:r w:rsidRPr="00FE51A3">
        <w:rPr>
          <w:rStyle w:val="StyleUnderline"/>
          <w:rFonts w:asciiTheme="majorHAnsi" w:hAnsiTheme="majorHAnsi" w:cstheme="majorHAnsi"/>
        </w:rPr>
        <w:t xml:space="preserve"> Others are considering differential pricing for different countries</w:t>
      </w:r>
      <w:r w:rsidRPr="00FE51A3">
        <w:rPr>
          <w:rFonts w:asciiTheme="majorHAnsi" w:hAnsiTheme="majorHAnsi" w:cstheme="majorHAnsi"/>
          <w:sz w:val="12"/>
        </w:rPr>
        <w:t xml:space="preserve">. As of last month, </w:t>
      </w:r>
      <w:r w:rsidRPr="00FE51A3">
        <w:rPr>
          <w:rStyle w:val="StyleUnderline"/>
          <w:rFonts w:asciiTheme="majorHAnsi" w:hAnsiTheme="majorHAnsi" w:cstheme="majorHAnsi"/>
        </w:rPr>
        <w:t>four major pharmaceutical companies had already agreed to eventually </w:t>
      </w:r>
      <w:r w:rsidRPr="00FE51A3">
        <w:rPr>
          <w:rStyle w:val="StyleUnderline"/>
          <w:rFonts w:asciiTheme="majorHAnsi" w:eastAsiaTheme="majorEastAsia" w:hAnsiTheme="majorHAnsi" w:cstheme="majorHAnsi"/>
        </w:rPr>
        <w:t>produce</w:t>
      </w:r>
      <w:r w:rsidRPr="00FE51A3">
        <w:rPr>
          <w:rStyle w:val="StyleUnderline"/>
          <w:rFonts w:asciiTheme="majorHAnsi" w:hAnsiTheme="majorHAnsi" w:cstheme="majorHAnsi"/>
        </w:rPr>
        <w:t> at least three billion vaccine doses for low- and middle-income nations</w:t>
      </w:r>
      <w:r w:rsidRPr="00FE51A3">
        <w:rPr>
          <w:rFonts w:asciiTheme="majorHAnsi" w:hAnsiTheme="majorHAnsi" w:cstheme="majorHAnsi"/>
          <w:sz w:val="12"/>
        </w:rPr>
        <w:t>, according to one analysis.</w:t>
      </w:r>
    </w:p>
    <w:p w14:paraId="1636B324" w14:textId="77777777" w:rsidR="00154E07" w:rsidRPr="00FE51A3" w:rsidRDefault="00154E07" w:rsidP="00154E07">
      <w:pPr>
        <w:rPr>
          <w:rFonts w:asciiTheme="majorHAnsi" w:hAnsiTheme="majorHAnsi" w:cstheme="majorHAnsi"/>
          <w:sz w:val="12"/>
        </w:rPr>
      </w:pPr>
      <w:r w:rsidRPr="00FE51A3">
        <w:rPr>
          <w:rFonts w:asciiTheme="majorHAnsi" w:hAnsiTheme="majorHAnsi" w:cstheme="majorHAnsi"/>
          <w:sz w:val="12"/>
        </w:rPr>
        <w:t xml:space="preserve">In South Africa and India, pharmaceutical companies are already working with local partners to make their vaccines available. </w:t>
      </w:r>
      <w:r w:rsidRPr="00FE51A3">
        <w:rPr>
          <w:rStyle w:val="StyleUnderline"/>
          <w:rFonts w:asciiTheme="majorHAnsi" w:hAnsiTheme="majorHAnsi" w:cstheme="majorHAnsi"/>
        </w:rPr>
        <w:t>Johnson &amp; Johnson has </w:t>
      </w:r>
      <w:r w:rsidRPr="00FE51A3">
        <w:rPr>
          <w:rStyle w:val="StyleUnderline"/>
          <w:rFonts w:asciiTheme="majorHAnsi" w:eastAsiaTheme="majorEastAsia" w:hAnsiTheme="majorHAnsi" w:cstheme="majorHAnsi"/>
        </w:rPr>
        <w:t>entered into a technology transfer partnership</w:t>
      </w:r>
      <w:r w:rsidRPr="00FE51A3">
        <w:rPr>
          <w:rStyle w:val="StyleUnderline"/>
          <w:rFonts w:asciiTheme="majorHAnsi" w:hAnsiTheme="majorHAnsi" w:cstheme="majorHAnsi"/>
        </w:rPr>
        <w:t> for its candidate vaccine with South Africa’s Aspen Pharmacare</w:t>
      </w:r>
      <w:r w:rsidRPr="00FE51A3">
        <w:rPr>
          <w:rFonts w:asciiTheme="majorHAnsi" w:hAnsiTheme="majorHAnsi" w:cstheme="majorHAnsi"/>
          <w:sz w:val="12"/>
        </w:rPr>
        <w:t xml:space="preserve">, and </w:t>
      </w:r>
      <w:r w:rsidRPr="00FE51A3">
        <w:rPr>
          <w:rStyle w:val="StyleUnderline"/>
          <w:rFonts w:asciiTheme="majorHAnsi" w:hAnsiTheme="majorHAnsi" w:cstheme="majorHAnsi"/>
        </w:rPr>
        <w:t>AstraZeneca has </w:t>
      </w:r>
      <w:r w:rsidRPr="00FE51A3">
        <w:rPr>
          <w:rStyle w:val="StyleUnderline"/>
          <w:rFonts w:asciiTheme="majorHAnsi" w:eastAsiaTheme="majorEastAsia" w:hAnsiTheme="majorHAnsi" w:cstheme="majorHAnsi"/>
        </w:rPr>
        <w:t>reached a licensing agreement</w:t>
      </w:r>
      <w:r w:rsidRPr="00FE51A3">
        <w:rPr>
          <w:rStyle w:val="StyleUnderline"/>
          <w:rFonts w:asciiTheme="majorHAnsi" w:hAnsiTheme="majorHAnsi" w:cstheme="majorHAnsi"/>
        </w:rPr>
        <w:t> with the Serum Institute of India to develop up to 1 billion doses of its vaccine for low and middle-income countries</w:t>
      </w:r>
      <w:r w:rsidRPr="00FE51A3">
        <w:rPr>
          <w:rFonts w:asciiTheme="majorHAnsi" w:hAnsiTheme="majorHAnsi" w:cstheme="majorHAnsi"/>
          <w:sz w:val="12"/>
        </w:rPr>
        <w:t>.</w:t>
      </w:r>
    </w:p>
    <w:p w14:paraId="4B831A9C" w14:textId="77777777" w:rsidR="00154E07" w:rsidRPr="00FE51A3" w:rsidRDefault="00154E07" w:rsidP="00154E07">
      <w:pPr>
        <w:rPr>
          <w:rFonts w:asciiTheme="majorHAnsi" w:hAnsiTheme="majorHAnsi" w:cstheme="majorHAnsi"/>
          <w:sz w:val="12"/>
        </w:rPr>
      </w:pPr>
      <w:r w:rsidRPr="00875B62">
        <w:rPr>
          <w:rStyle w:val="Emphasis"/>
          <w:rFonts w:asciiTheme="majorHAnsi" w:hAnsiTheme="majorHAnsi" w:cstheme="majorHAnsi"/>
          <w:highlight w:val="green"/>
        </w:rPr>
        <w:t xml:space="preserve">Companies </w:t>
      </w:r>
      <w:r w:rsidRPr="0075543F">
        <w:rPr>
          <w:rStyle w:val="Emphasis"/>
          <w:rFonts w:asciiTheme="majorHAnsi" w:hAnsiTheme="majorHAnsi" w:cstheme="majorHAnsi"/>
        </w:rPr>
        <w:t xml:space="preserve">can </w:t>
      </w:r>
      <w:r w:rsidRPr="00875B62">
        <w:rPr>
          <w:rStyle w:val="Emphasis"/>
          <w:rFonts w:asciiTheme="majorHAnsi" w:hAnsiTheme="majorHAnsi" w:cstheme="majorHAnsi"/>
          <w:highlight w:val="green"/>
        </w:rPr>
        <w:t xml:space="preserve">afford </w:t>
      </w:r>
      <w:r w:rsidRPr="0075543F">
        <w:rPr>
          <w:rStyle w:val="Emphasis"/>
          <w:rFonts w:asciiTheme="majorHAnsi" w:hAnsiTheme="majorHAnsi" w:cstheme="majorHAnsi"/>
        </w:rPr>
        <w:t xml:space="preserve">to </w:t>
      </w:r>
      <w:r w:rsidRPr="00875B62">
        <w:rPr>
          <w:rStyle w:val="Emphasis"/>
          <w:rFonts w:asciiTheme="majorHAnsi" w:hAnsiTheme="majorHAnsi" w:cstheme="majorHAnsi"/>
          <w:highlight w:val="green"/>
        </w:rPr>
        <w:t xml:space="preserve">license patents for free, </w:t>
      </w:r>
      <w:r w:rsidRPr="00A45ED8">
        <w:rPr>
          <w:rStyle w:val="Emphasis"/>
          <w:rFonts w:asciiTheme="majorHAnsi" w:hAnsiTheme="majorHAnsi" w:cstheme="majorHAnsi"/>
        </w:rPr>
        <w:t>or sell drugs</w:t>
      </w:r>
      <w:r w:rsidRPr="0075543F">
        <w:rPr>
          <w:rStyle w:val="Emphasis"/>
          <w:rFonts w:asciiTheme="majorHAnsi" w:hAnsiTheme="majorHAnsi" w:cstheme="majorHAnsi"/>
        </w:rPr>
        <w:t xml:space="preserve"> at cost, precisely</w:t>
      </w:r>
      <w:r w:rsidRPr="00534917">
        <w:rPr>
          <w:rStyle w:val="Emphasis"/>
          <w:rFonts w:asciiTheme="majorHAnsi" w:hAnsiTheme="majorHAnsi" w:cstheme="majorHAnsi"/>
        </w:rPr>
        <w:t xml:space="preserve"> </w:t>
      </w:r>
      <w:r w:rsidRPr="00875B62">
        <w:rPr>
          <w:rStyle w:val="Emphasis"/>
          <w:rFonts w:asciiTheme="majorHAnsi" w:hAnsiTheme="majorHAnsi" w:cstheme="majorHAnsi"/>
          <w:highlight w:val="green"/>
        </w:rPr>
        <w:t xml:space="preserve">because </w:t>
      </w:r>
      <w:r w:rsidRPr="0075543F">
        <w:rPr>
          <w:rStyle w:val="Emphasis"/>
          <w:rFonts w:asciiTheme="majorHAnsi" w:hAnsiTheme="majorHAnsi" w:cstheme="majorHAnsi"/>
        </w:rPr>
        <w:t xml:space="preserve">they </w:t>
      </w:r>
      <w:r w:rsidRPr="00875B62">
        <w:rPr>
          <w:rStyle w:val="Emphasis"/>
          <w:rFonts w:asciiTheme="majorHAnsi" w:hAnsiTheme="majorHAnsi" w:cstheme="majorHAnsi"/>
          <w:highlight w:val="green"/>
        </w:rPr>
        <w:t xml:space="preserve">know </w:t>
      </w:r>
      <w:r w:rsidRPr="00534917">
        <w:rPr>
          <w:rStyle w:val="Emphasis"/>
          <w:rFonts w:asciiTheme="majorHAnsi" w:hAnsiTheme="majorHAnsi" w:cstheme="majorHAnsi"/>
        </w:rPr>
        <w:t xml:space="preserve">that </w:t>
      </w:r>
      <w:r w:rsidRPr="0075543F">
        <w:rPr>
          <w:rStyle w:val="Emphasis"/>
          <w:rFonts w:asciiTheme="majorHAnsi" w:hAnsiTheme="majorHAnsi" w:cstheme="majorHAnsi"/>
        </w:rPr>
        <w:t xml:space="preserve">their </w:t>
      </w:r>
      <w:r w:rsidRPr="00875B62">
        <w:rPr>
          <w:rStyle w:val="Emphasis"/>
          <w:rFonts w:asciiTheme="majorHAnsi" w:hAnsiTheme="majorHAnsi" w:cstheme="majorHAnsi"/>
          <w:highlight w:val="green"/>
        </w:rPr>
        <w:t>intellectual property will be protected</w:t>
      </w:r>
      <w:r w:rsidRPr="00FE51A3">
        <w:rPr>
          <w:rFonts w:asciiTheme="majorHAnsi" w:hAnsiTheme="majorHAnsi" w:cstheme="majorHAnsi"/>
          <w:sz w:val="12"/>
        </w:rPr>
        <w:t xml:space="preserve">. That’s not a flaw in the system; </w:t>
      </w:r>
      <w:r w:rsidRPr="00534917">
        <w:rPr>
          <w:rStyle w:val="StyleUnderline"/>
          <w:rFonts w:asciiTheme="majorHAnsi" w:hAnsiTheme="majorHAnsi" w:cstheme="majorHAnsi"/>
        </w:rPr>
        <w:t xml:space="preserve">it’s how the system </w:t>
      </w:r>
      <w:r w:rsidRPr="00875B62">
        <w:rPr>
          <w:rStyle w:val="StyleUnderline"/>
          <w:rFonts w:asciiTheme="majorHAnsi" w:hAnsiTheme="majorHAnsi" w:cstheme="majorHAnsi"/>
          <w:highlight w:val="green"/>
        </w:rPr>
        <w:t xml:space="preserve">ensures </w:t>
      </w:r>
      <w:r w:rsidRPr="00534917">
        <w:rPr>
          <w:rStyle w:val="StyleUnderline"/>
          <w:rFonts w:asciiTheme="majorHAnsi" w:hAnsiTheme="majorHAnsi" w:cstheme="majorHAnsi"/>
        </w:rPr>
        <w:t xml:space="preserve">that </w:t>
      </w:r>
      <w:r w:rsidRPr="00875B62">
        <w:rPr>
          <w:rStyle w:val="StyleUnderline"/>
          <w:rFonts w:asciiTheme="majorHAnsi" w:hAnsiTheme="majorHAnsi" w:cstheme="majorHAnsi"/>
          <w:highlight w:val="green"/>
        </w:rPr>
        <w:t>pharmaceutical research will continue to be funded</w:t>
      </w:r>
      <w:r w:rsidRPr="00875B62">
        <w:rPr>
          <w:rFonts w:asciiTheme="majorHAnsi" w:hAnsiTheme="majorHAnsi" w:cstheme="majorHAnsi"/>
          <w:sz w:val="12"/>
          <w:highlight w:val="green"/>
        </w:rPr>
        <w:t>.</w:t>
      </w:r>
    </w:p>
    <w:p w14:paraId="7FA0A4CA" w14:textId="77777777" w:rsidR="00154E07" w:rsidRPr="00FE51A3" w:rsidRDefault="00154E07" w:rsidP="00154E07">
      <w:pPr>
        <w:pStyle w:val="Heading4"/>
        <w:rPr>
          <w:rFonts w:asciiTheme="majorHAnsi" w:hAnsiTheme="majorHAnsi" w:cstheme="majorHAnsi"/>
        </w:rPr>
      </w:pPr>
      <w:r w:rsidRPr="00FE51A3">
        <w:rPr>
          <w:rFonts w:asciiTheme="majorHAnsi" w:hAnsiTheme="majorHAnsi" w:cstheme="majorHAnsi"/>
        </w:rPr>
        <w:t xml:space="preserve">IP protections are key to </w:t>
      </w:r>
      <w:r w:rsidRPr="00FE51A3">
        <w:rPr>
          <w:rFonts w:asciiTheme="majorHAnsi" w:hAnsiTheme="majorHAnsi" w:cstheme="majorHAnsi"/>
          <w:u w:val="single"/>
        </w:rPr>
        <w:t>pharmaceutical investment</w:t>
      </w:r>
      <w:r w:rsidRPr="00FE51A3">
        <w:rPr>
          <w:rFonts w:asciiTheme="majorHAnsi" w:hAnsiTheme="majorHAnsi" w:cstheme="majorHAnsi"/>
        </w:rPr>
        <w:t xml:space="preserve"> in developing countries.</w:t>
      </w:r>
    </w:p>
    <w:p w14:paraId="50DEDC95" w14:textId="77777777" w:rsidR="00154E07" w:rsidRPr="00FE51A3" w:rsidRDefault="00154E07" w:rsidP="00154E07">
      <w:pPr>
        <w:rPr>
          <w:rFonts w:asciiTheme="majorHAnsi" w:hAnsiTheme="majorHAnsi" w:cstheme="majorHAnsi"/>
          <w:bCs/>
          <w:sz w:val="26"/>
        </w:rPr>
      </w:pPr>
      <w:r w:rsidRPr="00FE51A3">
        <w:rPr>
          <w:rStyle w:val="Style13ptBold"/>
          <w:rFonts w:asciiTheme="majorHAnsi" w:hAnsiTheme="majorHAnsi" w:cstheme="majorHAnsi"/>
        </w:rPr>
        <w:t xml:space="preserve">Ezell and Cory 19 </w:t>
      </w:r>
      <w:r w:rsidRPr="00FE51A3">
        <w:rPr>
          <w:rStyle w:val="Style13ptBold"/>
          <w:rFonts w:asciiTheme="majorHAnsi" w:hAnsiTheme="majorHAnsi" w:cstheme="majorHAnsi"/>
          <w:b w:val="0"/>
          <w:bCs/>
          <w:sz w:val="16"/>
          <w:szCs w:val="16"/>
        </w:rPr>
        <w:t xml:space="preserve">[(Stephen, </w:t>
      </w:r>
      <w:r w:rsidRPr="00FE51A3">
        <w:rPr>
          <w:rFonts w:asciiTheme="majorHAnsi" w:hAnsiTheme="majorHAnsi" w:cstheme="majorHAnsi"/>
          <w:bCs/>
          <w:szCs w:val="16"/>
        </w:rPr>
        <w:t xml:space="preserve">vice president, global innovation policy, at the Information Technology and Innovation Foundation, B.S. from the School of Foreign Service at Georgetown University, </w:t>
      </w:r>
      <w:r w:rsidRPr="00FE51A3">
        <w:rPr>
          <w:rStyle w:val="Style13ptBold"/>
          <w:rFonts w:asciiTheme="majorHAnsi" w:hAnsiTheme="majorHAnsi" w:cstheme="majorHAnsi"/>
          <w:b w:val="0"/>
          <w:bCs/>
          <w:sz w:val="16"/>
          <w:szCs w:val="16"/>
        </w:rPr>
        <w:t xml:space="preserve">and Nigel, </w:t>
      </w:r>
      <w:r w:rsidRPr="00FE51A3">
        <w:rPr>
          <w:rFonts w:asciiTheme="majorHAnsi" w:hAnsiTheme="majorHAnsi" w:cstheme="majorHAnsi"/>
          <w:bCs/>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The Way Forward for Intellectual Property Internationally,” Information Technology and Innovation Foundation, 4/25/2019] TDI</w:t>
      </w:r>
    </w:p>
    <w:p w14:paraId="10C11C12" w14:textId="77777777" w:rsidR="00154E07" w:rsidRPr="00FE51A3" w:rsidRDefault="00154E07" w:rsidP="00154E07">
      <w:pPr>
        <w:rPr>
          <w:rFonts w:asciiTheme="majorHAnsi" w:hAnsiTheme="majorHAnsi" w:cstheme="majorHAnsi"/>
          <w:sz w:val="12"/>
        </w:rPr>
      </w:pPr>
      <w:r w:rsidRPr="00FE51A3">
        <w:rPr>
          <w:rFonts w:asciiTheme="majorHAnsi" w:hAnsiTheme="majorHAnsi" w:cstheme="majorHAnsi"/>
          <w:sz w:val="12"/>
        </w:rPr>
        <w:lastRenderedPageBreak/>
        <w:t xml:space="preserve">Academic </w:t>
      </w:r>
      <w:r w:rsidRPr="00FE51A3">
        <w:rPr>
          <w:rStyle w:val="StyleUnderline"/>
          <w:rFonts w:asciiTheme="majorHAnsi" w:hAnsiTheme="majorHAnsi" w:cstheme="majorHAnsi"/>
        </w:rPr>
        <w:t>research also signals a strong correlation between IPR and technology transfer</w:t>
      </w:r>
      <w:r w:rsidRPr="00FE51A3">
        <w:rPr>
          <w:rFonts w:asciiTheme="majorHAnsi" w:hAnsiTheme="majorHAnsi" w:cstheme="majorHAnsi"/>
          <w:sz w:val="12"/>
        </w:rPr>
        <w:t xml:space="preserve">. Lippoldt showed that </w:t>
      </w:r>
      <w:r w:rsidRPr="00875B62">
        <w:rPr>
          <w:rStyle w:val="Emphasis"/>
          <w:rFonts w:asciiTheme="majorHAnsi" w:hAnsiTheme="majorHAnsi" w:cstheme="majorHAnsi"/>
          <w:highlight w:val="green"/>
        </w:rPr>
        <w:t xml:space="preserve">IPR strengthening </w:t>
      </w:r>
      <w:r w:rsidRPr="00EC38B6">
        <w:rPr>
          <w:rStyle w:val="Emphasis"/>
          <w:rFonts w:asciiTheme="majorHAnsi" w:hAnsiTheme="majorHAnsi" w:cstheme="majorHAnsi"/>
        </w:rPr>
        <w:t xml:space="preserve">in </w:t>
      </w:r>
      <w:r w:rsidRPr="00875B62">
        <w:rPr>
          <w:rStyle w:val="Emphasis"/>
          <w:rFonts w:asciiTheme="majorHAnsi" w:hAnsiTheme="majorHAnsi" w:cstheme="majorHAnsi"/>
          <w:highlight w:val="green"/>
        </w:rPr>
        <w:t>countries—</w:t>
      </w:r>
      <w:r w:rsidRPr="00C15204">
        <w:rPr>
          <w:rStyle w:val="Emphasis"/>
          <w:rFonts w:asciiTheme="majorHAnsi" w:hAnsiTheme="majorHAnsi" w:cstheme="majorHAnsi"/>
        </w:rPr>
        <w:t xml:space="preserve">particularly </w:t>
      </w:r>
      <w:r w:rsidRPr="00EC38B6">
        <w:rPr>
          <w:rStyle w:val="Emphasis"/>
          <w:rFonts w:asciiTheme="majorHAnsi" w:hAnsiTheme="majorHAnsi" w:cstheme="majorHAnsi"/>
        </w:rPr>
        <w:t xml:space="preserve">with </w:t>
      </w:r>
      <w:r w:rsidRPr="00C15204">
        <w:rPr>
          <w:rStyle w:val="Emphasis"/>
          <w:rFonts w:asciiTheme="majorHAnsi" w:hAnsiTheme="majorHAnsi" w:cstheme="majorHAnsi"/>
        </w:rPr>
        <w:t>respect to patents—is</w:t>
      </w:r>
      <w:r w:rsidRPr="00EC38B6">
        <w:rPr>
          <w:rStyle w:val="Emphasis"/>
          <w:rFonts w:asciiTheme="majorHAnsi" w:hAnsiTheme="majorHAnsi" w:cstheme="majorHAnsi"/>
        </w:rPr>
        <w:t xml:space="preserve"> </w:t>
      </w:r>
      <w:r w:rsidRPr="00875B62">
        <w:rPr>
          <w:rStyle w:val="Emphasis"/>
          <w:rFonts w:asciiTheme="majorHAnsi" w:hAnsiTheme="majorHAnsi" w:cstheme="majorHAnsi"/>
          <w:highlight w:val="green"/>
        </w:rPr>
        <w:t>associated with increased tech</w:t>
      </w:r>
      <w:r w:rsidRPr="00EC38B6">
        <w:rPr>
          <w:rStyle w:val="Emphasis"/>
          <w:rFonts w:asciiTheme="majorHAnsi" w:hAnsiTheme="majorHAnsi" w:cstheme="majorHAnsi"/>
        </w:rPr>
        <w:t>nology</w:t>
      </w:r>
      <w:r w:rsidRPr="00875B62">
        <w:rPr>
          <w:rStyle w:val="Emphasis"/>
          <w:rFonts w:asciiTheme="majorHAnsi" w:hAnsiTheme="majorHAnsi" w:cstheme="majorHAnsi"/>
          <w:highlight w:val="green"/>
        </w:rPr>
        <w:t xml:space="preserve"> transfer via trade and investment</w:t>
      </w:r>
      <w:r w:rsidRPr="00FE51A3">
        <w:rPr>
          <w:rFonts w:asciiTheme="majorHAnsi" w:hAnsiTheme="majorHAnsi" w:cstheme="majorHAnsi"/>
          <w:sz w:val="12"/>
        </w:rPr>
        <w:t xml:space="preserve">.34 Research has revealed that </w:t>
      </w:r>
      <w:r w:rsidRPr="00FE51A3">
        <w:rPr>
          <w:rStyle w:val="StyleUnderline"/>
          <w:rFonts w:asciiTheme="majorHAnsi" w:hAnsiTheme="majorHAnsi" w:cstheme="majorHAnsi"/>
        </w:rPr>
        <w:t>a country’s level of intellectual property protection considerably affects whether foreign firms will transfer technology into it</w:t>
      </w:r>
      <w:r w:rsidRPr="00FE51A3">
        <w:rPr>
          <w:rFonts w:asciiTheme="majorHAnsi" w:hAnsiTheme="majorHAnsi" w:cstheme="majorHAnsi"/>
          <w:sz w:val="12"/>
        </w:rPr>
        <w:t xml:space="preserve">.35 That matters because </w:t>
      </w:r>
      <w:r w:rsidRPr="00FE51A3">
        <w:rPr>
          <w:rStyle w:val="StyleUnderline"/>
          <w:rFonts w:asciiTheme="majorHAnsi" w:hAnsiTheme="majorHAnsi" w:cstheme="majorHAnsi"/>
        </w:rPr>
        <w:t xml:space="preserve">the </w:t>
      </w:r>
      <w:r w:rsidRPr="00875B62">
        <w:rPr>
          <w:rStyle w:val="StyleUnderline"/>
          <w:rFonts w:asciiTheme="majorHAnsi" w:hAnsiTheme="majorHAnsi" w:cstheme="majorHAnsi"/>
          <w:highlight w:val="green"/>
        </w:rPr>
        <w:t xml:space="preserve">welfare gains from </w:t>
      </w:r>
      <w:r w:rsidRPr="00EC38B6">
        <w:rPr>
          <w:rStyle w:val="StyleUnderline"/>
          <w:rFonts w:asciiTheme="majorHAnsi" w:hAnsiTheme="majorHAnsi" w:cstheme="majorHAnsi"/>
        </w:rPr>
        <w:t xml:space="preserve">the </w:t>
      </w:r>
      <w:r w:rsidRPr="00875B62">
        <w:rPr>
          <w:rStyle w:val="StyleUnderline"/>
          <w:rFonts w:asciiTheme="majorHAnsi" w:hAnsiTheme="majorHAnsi" w:cstheme="majorHAnsi"/>
          <w:highlight w:val="green"/>
        </w:rPr>
        <w:t>importation of tech</w:t>
      </w:r>
      <w:r w:rsidRPr="00C15204">
        <w:rPr>
          <w:rStyle w:val="StyleUnderline"/>
          <w:rFonts w:asciiTheme="majorHAnsi" w:hAnsiTheme="majorHAnsi" w:cstheme="majorHAnsi"/>
        </w:rPr>
        <w:t>nology</w:t>
      </w:r>
      <w:r w:rsidRPr="00875B62">
        <w:rPr>
          <w:rStyle w:val="StyleUnderline"/>
          <w:rFonts w:asciiTheme="majorHAnsi" w:hAnsiTheme="majorHAnsi" w:cstheme="majorHAnsi"/>
          <w:highlight w:val="green"/>
        </w:rPr>
        <w:t xml:space="preserve"> via innovative products</w:t>
      </w:r>
      <w:r w:rsidRPr="00EC38B6">
        <w:rPr>
          <w:rFonts w:asciiTheme="majorHAnsi" w:hAnsiTheme="majorHAnsi" w:cstheme="majorHAnsi"/>
          <w:sz w:val="12"/>
        </w:rPr>
        <w:t>, while</w:t>
      </w:r>
      <w:r w:rsidRPr="00FE51A3">
        <w:rPr>
          <w:rFonts w:asciiTheme="majorHAnsi" w:hAnsiTheme="majorHAnsi" w:cstheme="majorHAnsi"/>
          <w:sz w:val="12"/>
        </w:rPr>
        <w:t xml:space="preserve"> differing across countries, </w:t>
      </w:r>
      <w:r w:rsidRPr="00EC38B6">
        <w:rPr>
          <w:rStyle w:val="StyleUnderline"/>
          <w:rFonts w:asciiTheme="majorHAnsi" w:hAnsiTheme="majorHAnsi" w:cstheme="majorHAnsi"/>
        </w:rPr>
        <w:t xml:space="preserve">can be </w:t>
      </w:r>
      <w:r w:rsidRPr="00875B62">
        <w:rPr>
          <w:rStyle w:val="StyleUnderline"/>
          <w:rFonts w:asciiTheme="majorHAnsi" w:hAnsiTheme="majorHAnsi" w:cstheme="majorHAnsi"/>
          <w:highlight w:val="green"/>
        </w:rPr>
        <w:t>substantial</w:t>
      </w:r>
      <w:r w:rsidRPr="00FE51A3">
        <w:rPr>
          <w:rFonts w:asciiTheme="majorHAnsi" w:hAnsiTheme="majorHAnsi" w:cstheme="majorHAnsi"/>
          <w:sz w:val="12"/>
        </w:rPr>
        <w:t xml:space="preserve">.36 For instance, </w:t>
      </w:r>
      <w:r w:rsidRPr="00875B62">
        <w:rPr>
          <w:rStyle w:val="Emphasis"/>
          <w:rFonts w:asciiTheme="majorHAnsi" w:hAnsiTheme="majorHAnsi" w:cstheme="majorHAnsi"/>
          <w:highlight w:val="green"/>
        </w:rPr>
        <w:t>foreign sources of tech</w:t>
      </w:r>
      <w:r w:rsidRPr="00EC38B6">
        <w:rPr>
          <w:rStyle w:val="Emphasis"/>
          <w:rFonts w:asciiTheme="majorHAnsi" w:hAnsiTheme="majorHAnsi" w:cstheme="majorHAnsi"/>
        </w:rPr>
        <w:t>nology</w:t>
      </w:r>
      <w:r w:rsidRPr="00875B62">
        <w:rPr>
          <w:rStyle w:val="Emphasis"/>
          <w:rFonts w:asciiTheme="majorHAnsi" w:hAnsiTheme="majorHAnsi" w:cstheme="majorHAnsi"/>
          <w:highlight w:val="green"/>
        </w:rPr>
        <w:t xml:space="preserve"> account for over 90 percent of domestic productivity growth in all but a handful of countries</w:t>
      </w:r>
      <w:r w:rsidRPr="00FE51A3">
        <w:rPr>
          <w:rFonts w:asciiTheme="majorHAnsi" w:hAnsiTheme="majorHAnsi" w:cstheme="majorHAnsi"/>
          <w:sz w:val="12"/>
        </w:rPr>
        <w:t xml:space="preserve">.37 The research on this matter is clear and consistent. For example, a 1986 United Nations Conference on Trade and Development (UNCTAD) study found that </w:t>
      </w:r>
      <w:r w:rsidRPr="00FE51A3">
        <w:rPr>
          <w:rStyle w:val="StyleUnderline"/>
          <w:rFonts w:asciiTheme="majorHAnsi" w:hAnsiTheme="majorHAnsi" w:cstheme="majorHAnsi"/>
        </w:rPr>
        <w:t>direct investment in new technology areas such as computer software, semiconductors, and biotechnology is supported by stronger intellectual property rights policy regimes</w:t>
      </w:r>
      <w:r w:rsidRPr="00FE51A3">
        <w:rPr>
          <w:rFonts w:asciiTheme="majorHAnsi" w:hAnsiTheme="majorHAnsi" w:cstheme="majorHAnsi"/>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00FE51A3">
        <w:rPr>
          <w:rStyle w:val="StyleUnderline"/>
          <w:rFonts w:asciiTheme="majorHAnsi" w:hAnsiTheme="majorHAnsi" w:cstheme="majorHAnsi"/>
        </w:rPr>
        <w:t>and a 1990 study by UNCTC found that</w:t>
      </w:r>
      <w:r w:rsidRPr="00FE51A3">
        <w:rPr>
          <w:rFonts w:asciiTheme="majorHAnsi" w:hAnsiTheme="majorHAnsi" w:cstheme="majorHAnsi"/>
          <w:sz w:val="12"/>
        </w:rPr>
        <w:t xml:space="preserve"> </w:t>
      </w:r>
      <w:r w:rsidRPr="00875B62">
        <w:rPr>
          <w:rStyle w:val="Emphasis"/>
          <w:rFonts w:asciiTheme="majorHAnsi" w:hAnsiTheme="majorHAnsi" w:cstheme="majorHAnsi"/>
          <w:highlight w:val="green"/>
        </w:rPr>
        <w:t>weak IP rights reduce pharmaceutical investment</w:t>
      </w:r>
      <w:r w:rsidRPr="00FE51A3">
        <w:rPr>
          <w:rFonts w:asciiTheme="majorHAnsi" w:hAnsiTheme="majorHAnsi" w:cstheme="majorHAnsi"/>
          <w:sz w:val="12"/>
        </w:rPr>
        <w:t xml:space="preserve">.39 Mansfield conducted firm-level surveys and found that </w:t>
      </w:r>
      <w:r w:rsidRPr="00FE51A3">
        <w:rPr>
          <w:rStyle w:val="StyleUnderline"/>
          <w:rFonts w:asciiTheme="majorHAnsi" w:hAnsiTheme="majorHAnsi" w:cstheme="majorHAnsi"/>
        </w:rPr>
        <w:t>perceptions of strong IP rights abroad have a positive effect on incentives to transfer technologies abroad</w:t>
      </w:r>
      <w:r w:rsidRPr="00FE51A3">
        <w:rPr>
          <w:rFonts w:asciiTheme="majorHAnsi" w:hAnsiTheme="majorHAnsi" w:cstheme="majorHAnsi"/>
          <w:sz w:val="12"/>
        </w:rPr>
        <w:t xml:space="preserve">. Likewise, survey research by the World Bank’s International Finance Corporation found that, with variations by sector, country, and technology, </w:t>
      </w:r>
      <w:r w:rsidRPr="00FE51A3">
        <w:rPr>
          <w:rStyle w:val="Emphasis"/>
          <w:rFonts w:asciiTheme="majorHAnsi" w:hAnsiTheme="majorHAnsi" w:cstheme="majorHAnsi"/>
        </w:rPr>
        <w:t>at least 25 percent of American and Japanese high-tech firms refuse to directly invest, or enter into a joint venture, in developing countries with weak intellectual property rights</w:t>
      </w:r>
      <w:r w:rsidRPr="00FE51A3">
        <w:rPr>
          <w:rFonts w:asciiTheme="majorHAnsi" w:hAnsiTheme="majorHAnsi" w:cstheme="majorHAnsi"/>
          <w:sz w:val="12"/>
        </w:rPr>
        <w:t xml:space="preserve">; and a later study confirmed those survey findings with actual foreign direct investment data.40 And an Institute for International Economics study of World Bank data concluded that </w:t>
      </w:r>
      <w:r w:rsidRPr="00FE51A3">
        <w:rPr>
          <w:rStyle w:val="StyleUnderline"/>
          <w:rFonts w:asciiTheme="majorHAnsi" w:hAnsiTheme="majorHAnsi" w:cstheme="majorHAnsi"/>
        </w:rPr>
        <w:t>weak intellectual property rights reduce flows of all these commercial activities, regardless of nations’ levels of economic development</w:t>
      </w:r>
      <w:r w:rsidRPr="00FE51A3">
        <w:rPr>
          <w:rFonts w:asciiTheme="majorHAnsi" w:hAnsiTheme="majorHAnsi" w:cstheme="majorHAnsi"/>
          <w:sz w:val="12"/>
        </w:rPr>
        <w:t>.41</w:t>
      </w:r>
    </w:p>
    <w:p w14:paraId="5B5E8D25" w14:textId="77777777" w:rsidR="00154E07" w:rsidRPr="00FE51A3" w:rsidRDefault="00154E07" w:rsidP="00154E07">
      <w:pPr>
        <w:rPr>
          <w:rFonts w:asciiTheme="majorHAnsi" w:hAnsiTheme="majorHAnsi" w:cstheme="majorHAnsi"/>
          <w:sz w:val="12"/>
        </w:rPr>
      </w:pPr>
      <w:r w:rsidRPr="00FE51A3">
        <w:rPr>
          <w:rFonts w:asciiTheme="majorHAnsi" w:hAnsiTheme="majorHAnsi" w:cstheme="majorHAnsi"/>
          <w:sz w:val="12"/>
        </w:rPr>
        <w:t xml:space="preserve">Studies have also shown how </w:t>
      </w:r>
      <w:r w:rsidRPr="00FE51A3">
        <w:rPr>
          <w:rStyle w:val="StyleUnderline"/>
          <w:rFonts w:asciiTheme="majorHAnsi" w:hAnsiTheme="majorHAnsi" w:cstheme="majorHAnsi"/>
        </w:rPr>
        <w:t>the benefits of intellectual property extend to developing countries</w:t>
      </w:r>
      <w:r w:rsidRPr="00FE51A3">
        <w:rPr>
          <w:rFonts w:asciiTheme="majorHAnsi" w:hAnsiTheme="majorHAnsi" w:cstheme="majorHAnsi"/>
          <w:sz w:val="12"/>
        </w:rPr>
        <w:t xml:space="preserve">. Diwan and Rodrik demonstrated that </w:t>
      </w:r>
      <w:r w:rsidRPr="00FE51A3">
        <w:rPr>
          <w:rStyle w:val="StyleUnderline"/>
          <w:rFonts w:asciiTheme="majorHAnsi" w:hAnsiTheme="majorHAnsi" w:cstheme="majorHAnsi"/>
        </w:rPr>
        <w:t>stronger patent rights in developing countries give enterprises from developed countries a greater incentive to research and introduce technologies appropriate to developing countries</w:t>
      </w:r>
      <w:r w:rsidRPr="00FE51A3">
        <w:rPr>
          <w:rFonts w:asciiTheme="majorHAnsi" w:hAnsiTheme="majorHAnsi" w:cstheme="majorHAnsi"/>
          <w:sz w:val="12"/>
        </w:rPr>
        <w:t>.42 Similarly, Taylor showed th</w:t>
      </w:r>
      <w:r w:rsidRPr="00EC38B6">
        <w:rPr>
          <w:rFonts w:asciiTheme="majorHAnsi" w:hAnsiTheme="majorHAnsi" w:cstheme="majorHAnsi"/>
          <w:sz w:val="12"/>
        </w:rPr>
        <w:t>at</w:t>
      </w:r>
      <w:r w:rsidRPr="00FE51A3">
        <w:rPr>
          <w:rFonts w:asciiTheme="majorHAnsi" w:hAnsiTheme="majorHAnsi" w:cstheme="majorHAnsi"/>
          <w:sz w:val="12"/>
        </w:rPr>
        <w:t xml:space="preserve"> </w:t>
      </w:r>
      <w:r w:rsidRPr="00875B62">
        <w:rPr>
          <w:rStyle w:val="Emphasis"/>
          <w:rFonts w:asciiTheme="majorHAnsi" w:hAnsiTheme="majorHAnsi" w:cstheme="majorHAnsi"/>
          <w:highlight w:val="green"/>
        </w:rPr>
        <w:t>weak patent rights in developing countries lead enterprises from developed countries to introduce less-than-best-practice technologies to developing countrie</w:t>
      </w:r>
      <w:r w:rsidRPr="00FE51A3">
        <w:rPr>
          <w:rStyle w:val="Emphasis"/>
          <w:rFonts w:asciiTheme="majorHAnsi" w:hAnsiTheme="majorHAnsi" w:cstheme="majorHAnsi"/>
        </w:rPr>
        <w:t>s</w:t>
      </w:r>
      <w:r w:rsidRPr="00FE51A3">
        <w:rPr>
          <w:rFonts w:asciiTheme="majorHAnsi" w:hAnsiTheme="majorHAnsi" w:cstheme="majorHAnsi"/>
          <w:sz w:val="12"/>
        </w:rPr>
        <w:t xml:space="preserve">.43 Interestingly, the relationship goes in both directions. Branstetter and Saggi showed that strengthened IPR protection not only improves the investment climate in the implementing countries, but also leads to increased FDI in the country producing the original innovation.44 They concluded that </w:t>
      </w:r>
      <w:r w:rsidRPr="00FE51A3">
        <w:rPr>
          <w:rStyle w:val="StyleUnderline"/>
          <w:rFonts w:asciiTheme="majorHAnsi" w:hAnsiTheme="majorHAnsi" w:cstheme="majorHAnsi"/>
        </w:rPr>
        <w:t>IPR reform in the “global South” (e.g., developing countries) may be associated with FDI increases in the “global North</w:t>
      </w:r>
      <w:r w:rsidRPr="00FE51A3">
        <w:rPr>
          <w:rFonts w:asciiTheme="majorHAnsi" w:hAnsiTheme="majorHAnsi" w:cstheme="majorHAnsi"/>
          <w:sz w:val="12"/>
          <w:szCs w:val="12"/>
        </w:rPr>
        <w:t>”</w:t>
      </w:r>
      <w:r w:rsidRPr="00FE51A3">
        <w:rPr>
          <w:rFonts w:asciiTheme="majorHAnsi" w:hAnsiTheme="majorHAnsi" w:cstheme="majorHAnsi"/>
          <w:sz w:val="12"/>
        </w:rPr>
        <w:t xml:space="preserve"> (e.g., developed countries). As northern firms shift their production to southern affiliates, </w:t>
      </w:r>
      <w:r w:rsidRPr="00FE51A3">
        <w:rPr>
          <w:rStyle w:val="StyleUnderline"/>
          <w:rFonts w:asciiTheme="majorHAnsi" w:hAnsiTheme="majorHAnsi" w:cstheme="majorHAnsi"/>
        </w:rPr>
        <w:t>this FDI accelerates southern industrial development, creating a cyclical feedback mechanism that also benefits the North</w:t>
      </w:r>
      <w:r w:rsidRPr="00FE51A3">
        <w:rPr>
          <w:rFonts w:asciiTheme="majorHAnsi" w:hAnsiTheme="majorHAnsi" w:cstheme="majorHAnsi"/>
          <w:sz w:val="12"/>
        </w:rPr>
        <w:t xml:space="preserve">. Another study by Liao and Wong, which focused on firm-level analysis, highlights the inter-relationship of IPR reform in developed and developing countries. Their study concluded that </w:t>
      </w:r>
      <w:r w:rsidRPr="00EC38B6">
        <w:rPr>
          <w:rStyle w:val="Emphasis"/>
          <w:rFonts w:asciiTheme="majorHAnsi" w:hAnsiTheme="majorHAnsi" w:cstheme="majorHAnsi"/>
        </w:rPr>
        <w:t>developing countries can entice technology transfer from the North by providing IPR protection for incoming products</w:t>
      </w:r>
      <w:r w:rsidRPr="00FE51A3">
        <w:rPr>
          <w:rFonts w:asciiTheme="majorHAnsi" w:hAnsiTheme="majorHAnsi" w:cstheme="majorHAnsi"/>
          <w:sz w:val="12"/>
        </w:rPr>
        <w:t xml:space="preserve"> (although they note there is a need for redoubled R&amp;D efforts in developed countries to spur needed innovations).45</w:t>
      </w:r>
    </w:p>
    <w:p w14:paraId="55599D88" w14:textId="77777777" w:rsidR="00154E07" w:rsidRPr="00FE51A3" w:rsidRDefault="00154E07" w:rsidP="00154E07">
      <w:pPr>
        <w:pStyle w:val="Heading4"/>
        <w:rPr>
          <w:rFonts w:asciiTheme="majorHAnsi" w:hAnsiTheme="majorHAnsi" w:cstheme="majorHAnsi"/>
        </w:rPr>
      </w:pPr>
      <w:r w:rsidRPr="00FE51A3">
        <w:rPr>
          <w:rFonts w:asciiTheme="majorHAnsi" w:hAnsiTheme="majorHAnsi" w:cstheme="majorHAnsi"/>
        </w:rPr>
        <w:t xml:space="preserve">A </w:t>
      </w:r>
      <w:r w:rsidRPr="00FE51A3">
        <w:rPr>
          <w:rFonts w:asciiTheme="majorHAnsi" w:hAnsiTheme="majorHAnsi" w:cstheme="majorHAnsi"/>
          <w:u w:val="single"/>
        </w:rPr>
        <w:t>wholesale solution</w:t>
      </w:r>
      <w:r w:rsidRPr="00FE51A3">
        <w:rPr>
          <w:rFonts w:asciiTheme="majorHAnsi" w:hAnsiTheme="majorHAnsi" w:cstheme="majorHAnsi"/>
        </w:rPr>
        <w:t xml:space="preserve"> is key---the aff </w:t>
      </w:r>
      <w:r w:rsidRPr="00FE51A3">
        <w:rPr>
          <w:rFonts w:asciiTheme="majorHAnsi" w:hAnsiTheme="majorHAnsi" w:cstheme="majorHAnsi"/>
          <w:u w:val="single"/>
        </w:rPr>
        <w:t>fails</w:t>
      </w:r>
      <w:r w:rsidRPr="00FE51A3">
        <w:rPr>
          <w:rFonts w:asciiTheme="majorHAnsi" w:hAnsiTheme="majorHAnsi" w:cstheme="majorHAnsi"/>
        </w:rPr>
        <w:t xml:space="preserve">. </w:t>
      </w:r>
    </w:p>
    <w:p w14:paraId="69FD431E" w14:textId="77777777" w:rsidR="00154E07" w:rsidRPr="00FE51A3" w:rsidRDefault="00154E07" w:rsidP="00154E07">
      <w:pPr>
        <w:rPr>
          <w:rFonts w:asciiTheme="majorHAnsi" w:hAnsiTheme="majorHAnsi" w:cstheme="majorHAnsi"/>
        </w:rPr>
      </w:pPr>
      <w:r w:rsidRPr="00FE51A3">
        <w:rPr>
          <w:rStyle w:val="Style13ptBold"/>
          <w:rFonts w:asciiTheme="majorHAnsi" w:hAnsiTheme="majorHAnsi" w:cstheme="majorHAnsi"/>
        </w:rPr>
        <w:t>Stone 21</w:t>
      </w:r>
      <w:r w:rsidRPr="00FE51A3">
        <w:rPr>
          <w:rFonts w:asciiTheme="majorHAnsi" w:hAnsiTheme="majorHAnsi" w:cstheme="majorHAnsi"/>
        </w:rPr>
        <w:t xml:space="preserve">. [(Judy Stone is an Infectious Disease specialist) “Covid Vaccine Equity - Developing Countries Need Our Help,” Forbes, May 11, 2021. </w:t>
      </w:r>
      <w:hyperlink r:id="rId16" w:history="1">
        <w:r w:rsidRPr="00FE51A3">
          <w:rPr>
            <w:rStyle w:val="Hyperlink"/>
            <w:rFonts w:asciiTheme="majorHAnsi" w:hAnsiTheme="majorHAnsi" w:cstheme="majorHAnsi"/>
          </w:rPr>
          <w:t>https://www.forbes.com/sites/judystone/2021/05/11/vaccine-equitydeveloping-countries-need-our-help/?sh=10939a363ec8</w:t>
        </w:r>
      </w:hyperlink>
      <w:r w:rsidRPr="00FE51A3">
        <w:rPr>
          <w:rFonts w:asciiTheme="majorHAnsi" w:hAnsiTheme="majorHAnsi" w:cstheme="majorHAnsi"/>
        </w:rPr>
        <w:t>] TDI</w:t>
      </w:r>
    </w:p>
    <w:p w14:paraId="3404D880" w14:textId="77777777" w:rsidR="00154E07" w:rsidRPr="00FE51A3" w:rsidRDefault="00154E07" w:rsidP="00154E07">
      <w:pPr>
        <w:rPr>
          <w:rFonts w:asciiTheme="majorHAnsi" w:hAnsiTheme="majorHAnsi" w:cstheme="majorHAnsi"/>
          <w:sz w:val="14"/>
        </w:rPr>
      </w:pPr>
      <w:r w:rsidRPr="00FE51A3">
        <w:rPr>
          <w:rFonts w:asciiTheme="majorHAnsi" w:hAnsiTheme="majorHAnsi" w:cstheme="majorHAnsi"/>
          <w:u w:val="single"/>
        </w:rPr>
        <w:t xml:space="preserve">The real problem is that vax is a good retail (one at a time) solution, </w:t>
      </w:r>
      <w:r w:rsidRPr="00EC38B6">
        <w:rPr>
          <w:rFonts w:asciiTheme="majorHAnsi" w:hAnsiTheme="majorHAnsi" w:cstheme="majorHAnsi"/>
          <w:u w:val="single"/>
        </w:rPr>
        <w:t xml:space="preserve">whereas </w:t>
      </w:r>
      <w:r w:rsidRPr="00E8387C">
        <w:rPr>
          <w:rFonts w:asciiTheme="majorHAnsi" w:hAnsiTheme="majorHAnsi" w:cstheme="majorHAnsi"/>
          <w:b/>
          <w:bCs/>
          <w:highlight w:val="green"/>
          <w:u w:val="single"/>
        </w:rPr>
        <w:t>in a pandemic you need a wholesale, behavioral semi-solution: masks, ventilation, quarantine</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its nationalistic approach to global problems the previous administration brokered deals that prohibited donation of supplies, in part due to liability concerns of the manufacturers or shortages of raw materials. </w:t>
      </w:r>
      <w:r w:rsidRPr="00FE51A3">
        <w:rPr>
          <w:rFonts w:asciiTheme="majorHAnsi" w:hAnsiTheme="majorHAnsi" w:cstheme="majorHAnsi"/>
          <w:u w:val="single"/>
        </w:rPr>
        <w:t xml:space="preserve">There has been a </w:t>
      </w:r>
      <w:r w:rsidRPr="00E8387C">
        <w:rPr>
          <w:rFonts w:asciiTheme="majorHAnsi" w:hAnsiTheme="majorHAnsi" w:cstheme="majorHAnsi"/>
          <w:b/>
          <w:bCs/>
          <w:highlight w:val="green"/>
          <w:u w:val="single"/>
        </w:rPr>
        <w:t>great deal of debate over whether we should waive intellectual property rights</w:t>
      </w:r>
      <w:r w:rsidRPr="00E8387C">
        <w:rPr>
          <w:rFonts w:asciiTheme="majorHAnsi" w:hAnsiTheme="majorHAnsi" w:cstheme="majorHAnsi"/>
          <w:highlight w:val="green"/>
          <w:u w:val="single"/>
        </w:rPr>
        <w:t>,</w:t>
      </w:r>
      <w:r w:rsidRPr="00FE51A3">
        <w:rPr>
          <w:rFonts w:asciiTheme="majorHAnsi" w:hAnsiTheme="majorHAnsi" w:cstheme="majorHAnsi"/>
          <w:u w:val="single"/>
        </w:rPr>
        <w:t xml:space="preserve"> given the urgency of the Covid pandemic. Some in </w:t>
      </w:r>
      <w:r w:rsidRPr="00987C02">
        <w:rPr>
          <w:rFonts w:asciiTheme="majorHAnsi" w:hAnsiTheme="majorHAnsi" w:cstheme="majorHAnsi"/>
          <w:u w:val="single"/>
        </w:rPr>
        <w:t>industry feel it will stifle their innovation.</w:t>
      </w:r>
      <w:r w:rsidRPr="00FE51A3">
        <w:rPr>
          <w:rFonts w:asciiTheme="majorHAnsi" w:hAnsiTheme="majorHAnsi" w:cstheme="majorHAnsi"/>
          <w:u w:val="single"/>
        </w:rPr>
        <w:t xml:space="preserve"> Others reply that public and non-profits have provided over $10 billion towards research and </w:t>
      </w:r>
      <w:r w:rsidRPr="00FE51A3">
        <w:rPr>
          <w:rFonts w:asciiTheme="majorHAnsi" w:hAnsiTheme="majorHAnsi" w:cstheme="majorHAnsi"/>
          <w:u w:val="single"/>
        </w:rPr>
        <w:lastRenderedPageBreak/>
        <w:t xml:space="preserve">development of vaccines. Furthermore, the U.S. government holds the patent for a technique for modifying the coronavirus protein used in vaccines produced by the major U.S. manufacturers. </w:t>
      </w:r>
      <w:r w:rsidRPr="00FE51A3">
        <w:rPr>
          <w:rFonts w:asciiTheme="majorHAnsi" w:hAnsiTheme="majorHAnsi" w:cstheme="majorHAnsi"/>
          <w:sz w:val="14"/>
        </w:rPr>
        <w:t xml:space="preserve">Unlike his predecessor, President Biden understands that sharing vaccine with other countries is also in our best interest, and joined the international Covax program. Covax is led by WHO, Gavi (Global vaccine alliance), CEPI (Coalition for Epidemic Preparedness Innovations) and the UN’s Children’s Fund (UNICEF). So far, only 0.3% of the vaccines that have been administered have gone to low-income countries, according to the Director-General of the World Health Organization (WHO) Tedros Adhanom Ghebreyesus. Covax’s goal is vaccinating 20% of the population of poorer countries. Covax had hoped to administer 2 billion vaccine doses in 2021 (that’s more than 25% of the world’s whole population); so far, they’ve only reached 29 million doses. We need at least a 70% vaccination rate to develop herd immunity and stop the pandemic. Another problem is that </w:t>
      </w:r>
      <w:r w:rsidRPr="00EC38B6">
        <w:rPr>
          <w:rFonts w:asciiTheme="majorHAnsi" w:hAnsiTheme="majorHAnsi" w:cstheme="majorHAnsi"/>
          <w:highlight w:val="green"/>
          <w:u w:val="single"/>
        </w:rPr>
        <w:t>even</w:t>
      </w:r>
      <w:r w:rsidRPr="00FE51A3">
        <w:rPr>
          <w:rFonts w:asciiTheme="majorHAnsi" w:hAnsiTheme="majorHAnsi" w:cstheme="majorHAnsi"/>
          <w:u w:val="single"/>
        </w:rPr>
        <w:t xml:space="preserve"> </w:t>
      </w:r>
      <w:r w:rsidRPr="00EC38B6">
        <w:rPr>
          <w:rFonts w:asciiTheme="majorHAnsi" w:hAnsiTheme="majorHAnsi" w:cstheme="majorHAnsi"/>
          <w:highlight w:val="green"/>
          <w:u w:val="single"/>
        </w:rPr>
        <w:t>if</w:t>
      </w:r>
      <w:r w:rsidRPr="00FE51A3">
        <w:rPr>
          <w:rFonts w:asciiTheme="majorHAnsi" w:hAnsiTheme="majorHAnsi" w:cstheme="majorHAnsi"/>
          <w:u w:val="single"/>
        </w:rPr>
        <w:t xml:space="preserve"> the patent protections are </w:t>
      </w:r>
      <w:r w:rsidRPr="00EC38B6">
        <w:rPr>
          <w:rFonts w:asciiTheme="majorHAnsi" w:hAnsiTheme="majorHAnsi" w:cstheme="majorHAnsi"/>
          <w:highlight w:val="green"/>
          <w:u w:val="single"/>
        </w:rPr>
        <w:t>waived</w:t>
      </w:r>
      <w:r w:rsidRPr="00FE51A3">
        <w:rPr>
          <w:rFonts w:asciiTheme="majorHAnsi" w:hAnsiTheme="majorHAnsi" w:cstheme="majorHAnsi"/>
          <w:u w:val="single"/>
        </w:rPr>
        <w:t xml:space="preserve">, allowing companies to have the “recipe” for producing vaccines, </w:t>
      </w:r>
      <w:r w:rsidRPr="00EC38B6">
        <w:rPr>
          <w:rFonts w:asciiTheme="majorHAnsi" w:hAnsiTheme="majorHAnsi" w:cstheme="majorHAnsi"/>
          <w:u w:val="single"/>
        </w:rPr>
        <w:t xml:space="preserve">many </w:t>
      </w:r>
      <w:r w:rsidRPr="00E8387C">
        <w:rPr>
          <w:rFonts w:asciiTheme="majorHAnsi" w:hAnsiTheme="majorHAnsi" w:cstheme="majorHAnsi"/>
          <w:b/>
          <w:bCs/>
          <w:highlight w:val="green"/>
          <w:u w:val="single"/>
        </w:rPr>
        <w:t>lack the technical know-how or experience to do so</w:t>
      </w:r>
      <w:r w:rsidRPr="00FE51A3">
        <w:rPr>
          <w:rFonts w:asciiTheme="majorHAnsi" w:hAnsiTheme="majorHAnsi" w:cstheme="majorHAnsi"/>
          <w:b/>
          <w:bCs/>
          <w:u w:val="single"/>
        </w:rPr>
        <w:t>.</w:t>
      </w:r>
      <w:r w:rsidRPr="00FE51A3">
        <w:rPr>
          <w:rFonts w:asciiTheme="majorHAnsi" w:hAnsiTheme="majorHAnsi" w:cstheme="majorHAnsi"/>
          <w:sz w:val="14"/>
        </w:rPr>
        <w:t xml:space="preserve"> WHO is proposing a technology transfer hub to assist in this process.</w:t>
      </w:r>
    </w:p>
    <w:p w14:paraId="38F270FB" w14:textId="77777777" w:rsidR="00154E07" w:rsidRPr="00FE51A3" w:rsidRDefault="00154E07" w:rsidP="00154E07">
      <w:pPr>
        <w:pStyle w:val="Heading4"/>
        <w:rPr>
          <w:rFonts w:asciiTheme="majorHAnsi" w:hAnsiTheme="majorHAnsi" w:cstheme="majorHAnsi"/>
        </w:rPr>
      </w:pPr>
      <w:r>
        <w:rPr>
          <w:rFonts w:asciiTheme="majorHAnsi" w:hAnsiTheme="majorHAnsi" w:cstheme="majorHAnsi"/>
        </w:rPr>
        <w:t xml:space="preserve">Alt Cause- </w:t>
      </w:r>
      <w:r w:rsidRPr="00FE51A3">
        <w:rPr>
          <w:rFonts w:asciiTheme="majorHAnsi" w:hAnsiTheme="majorHAnsi" w:cstheme="majorHAnsi"/>
        </w:rPr>
        <w:t>Overreliance on vaccines hurts overall pandemic response.</w:t>
      </w:r>
    </w:p>
    <w:p w14:paraId="47E515CA" w14:textId="77777777" w:rsidR="00154E07" w:rsidRPr="00FE51A3" w:rsidRDefault="00154E07" w:rsidP="00154E07">
      <w:pPr>
        <w:rPr>
          <w:rFonts w:asciiTheme="majorHAnsi" w:hAnsiTheme="majorHAnsi" w:cstheme="majorHAnsi"/>
        </w:rPr>
      </w:pPr>
      <w:r w:rsidRPr="00FE51A3">
        <w:rPr>
          <w:rStyle w:val="Style13ptBold"/>
          <w:rFonts w:asciiTheme="majorHAnsi" w:hAnsiTheme="majorHAnsi" w:cstheme="majorHAnsi"/>
        </w:rPr>
        <w:t>Lovelace 1/13</w:t>
      </w:r>
      <w:r w:rsidRPr="00FE51A3">
        <w:rPr>
          <w:rFonts w:asciiTheme="majorHAnsi" w:hAnsiTheme="majorHAnsi" w:cstheme="majorHAnsi"/>
        </w:rPr>
        <w:t xml:space="preserve"> [(Berkeley, health-care reporter for CNBC, mainly covering pharmaceuticals and the Food and Drug Administration) "WHO says Covid vaccines aren’t ‘silver bullets’ and relying entirely on them has hurt nations," CNBC, 1-13-2021, https://www.cnbc.com/2021/01/15/who-says-covid-vaccines-arent-silver-bullets-and-relying-entirely-on-them-has-hurt-nations.html] TDI</w:t>
      </w:r>
    </w:p>
    <w:p w14:paraId="3A81C099" w14:textId="77777777" w:rsidR="00154E07" w:rsidRPr="00FE51A3" w:rsidRDefault="00154E07" w:rsidP="00154E07">
      <w:pPr>
        <w:rPr>
          <w:rFonts w:asciiTheme="majorHAnsi" w:hAnsiTheme="majorHAnsi" w:cstheme="majorHAnsi"/>
        </w:rPr>
      </w:pPr>
      <w:r w:rsidRPr="00FE51A3">
        <w:rPr>
          <w:rFonts w:asciiTheme="majorHAnsi" w:hAnsiTheme="majorHAnsi" w:cstheme="majorHAnsi"/>
        </w:rPr>
        <w:t xml:space="preserve">The World Health Organization said Friday that </w:t>
      </w:r>
      <w:hyperlink r:id="rId17" w:history="1">
        <w:r w:rsidRPr="00875B62">
          <w:rPr>
            <w:rStyle w:val="StyleUnderline"/>
            <w:rFonts w:asciiTheme="majorHAnsi" w:hAnsiTheme="majorHAnsi" w:cstheme="majorHAnsi"/>
            <w:highlight w:val="green"/>
          </w:rPr>
          <w:t>coronavirus</w:t>
        </w:r>
      </w:hyperlink>
      <w:r w:rsidRPr="00875B62">
        <w:rPr>
          <w:rStyle w:val="StyleUnderline"/>
          <w:rFonts w:asciiTheme="majorHAnsi" w:hAnsiTheme="majorHAnsi" w:cstheme="majorHAnsi"/>
          <w:highlight w:val="green"/>
        </w:rPr>
        <w:t xml:space="preserve"> vaccines aren’t “silver bullets”</w:t>
      </w:r>
      <w:r w:rsidRPr="00FE51A3">
        <w:rPr>
          <w:rFonts w:asciiTheme="majorHAnsi" w:hAnsiTheme="majorHAnsi" w:cstheme="majorHAnsi"/>
        </w:rPr>
        <w:t xml:space="preserve"> and </w:t>
      </w:r>
      <w:r w:rsidRPr="00EC38B6">
        <w:rPr>
          <w:rFonts w:asciiTheme="majorHAnsi" w:hAnsiTheme="majorHAnsi" w:cstheme="majorHAnsi"/>
        </w:rPr>
        <w:t>r</w:t>
      </w:r>
      <w:r w:rsidRPr="00875B62">
        <w:rPr>
          <w:rFonts w:asciiTheme="majorHAnsi" w:hAnsiTheme="majorHAnsi" w:cstheme="majorHAnsi"/>
          <w:highlight w:val="green"/>
        </w:rPr>
        <w:t>elyi</w:t>
      </w:r>
      <w:r w:rsidRPr="00875B62">
        <w:rPr>
          <w:rStyle w:val="StyleUnderline"/>
          <w:rFonts w:asciiTheme="majorHAnsi" w:hAnsiTheme="majorHAnsi" w:cstheme="majorHAnsi"/>
          <w:highlight w:val="green"/>
        </w:rPr>
        <w:t xml:space="preserve">ng solely on them to fight </w:t>
      </w:r>
      <w:r w:rsidRPr="00EC38B6">
        <w:rPr>
          <w:rStyle w:val="StyleUnderline"/>
          <w:rFonts w:asciiTheme="majorHAnsi" w:hAnsiTheme="majorHAnsi" w:cstheme="majorHAnsi"/>
        </w:rPr>
        <w:t xml:space="preserve">the </w:t>
      </w:r>
      <w:r w:rsidRPr="00875B62">
        <w:rPr>
          <w:rStyle w:val="StyleUnderline"/>
          <w:rFonts w:asciiTheme="majorHAnsi" w:hAnsiTheme="majorHAnsi" w:cstheme="majorHAnsi"/>
          <w:highlight w:val="green"/>
        </w:rPr>
        <w:t>pandemic has hurt nations</w:t>
      </w:r>
      <w:r w:rsidRPr="00875B62">
        <w:rPr>
          <w:rFonts w:asciiTheme="majorHAnsi" w:hAnsiTheme="majorHAnsi" w:cstheme="majorHAnsi"/>
          <w:highlight w:val="green"/>
        </w:rPr>
        <w:t>.</w:t>
      </w:r>
      <w:r w:rsidRPr="00FE51A3">
        <w:rPr>
          <w:rFonts w:asciiTheme="majorHAnsi" w:hAnsiTheme="majorHAnsi" w:cstheme="majorHAnsi"/>
        </w:rPr>
        <w:t xml:space="preserve"> Some countries in </w:t>
      </w:r>
      <w:r w:rsidRPr="00FE51A3">
        <w:rPr>
          <w:rStyle w:val="StyleUnderline"/>
          <w:rFonts w:asciiTheme="majorHAnsi" w:hAnsiTheme="majorHAnsi" w:cstheme="majorHAnsi"/>
        </w:rPr>
        <w:t>Europe, Africa and the Americas are seeing spikes in Covid-19 cases</w:t>
      </w:r>
      <w:r w:rsidRPr="00FE51A3">
        <w:rPr>
          <w:rFonts w:asciiTheme="majorHAnsi" w:hAnsiTheme="majorHAnsi" w:cstheme="majorHAnsi"/>
        </w:rPr>
        <w:t xml:space="preserve"> “because we are </w:t>
      </w:r>
      <w:r w:rsidRPr="00FE51A3">
        <w:rPr>
          <w:rStyle w:val="StyleUnderline"/>
          <w:rFonts w:asciiTheme="majorHAnsi" w:hAnsiTheme="majorHAnsi" w:cstheme="majorHAnsi"/>
        </w:rPr>
        <w:t>collectively not succeeding at breaking the chains of transmission at the community level or within households,</w:t>
      </w:r>
      <w:r w:rsidRPr="00FE51A3">
        <w:rPr>
          <w:rFonts w:asciiTheme="majorHAnsi" w:hAnsiTheme="majorHAnsi" w:cstheme="majorHAnsi"/>
        </w:rPr>
        <w:t xml:space="preserve">” WHO Director-General Tedros Adhanom Ghebreyesus said during a news conference from the agency’s Geneva headquarters. With </w:t>
      </w:r>
      <w:hyperlink r:id="rId18" w:history="1">
        <w:r w:rsidRPr="00FE51A3">
          <w:rPr>
            <w:rStyle w:val="Hyperlink"/>
            <w:rFonts w:asciiTheme="majorHAnsi" w:hAnsiTheme="majorHAnsi" w:cstheme="majorHAnsi"/>
          </w:rPr>
          <w:t>global deaths reaching 2 million</w:t>
        </w:r>
      </w:hyperlink>
      <w:r w:rsidRPr="00FE51A3">
        <w:rPr>
          <w:rFonts w:asciiTheme="majorHAnsi" w:hAnsiTheme="majorHAnsi" w:cstheme="majorHAnsi"/>
        </w:rPr>
        <w:t xml:space="preserve"> and new variants of the virus appearing in multiple countries, </w:t>
      </w:r>
      <w:r w:rsidRPr="00FE51A3">
        <w:rPr>
          <w:rStyle w:val="StyleUnderline"/>
          <w:rFonts w:asciiTheme="majorHAnsi" w:hAnsiTheme="majorHAnsi" w:cstheme="majorHAnsi"/>
        </w:rPr>
        <w:t>world leaders need to do all they can to curb infections “through tried and tested public health measures,</w:t>
      </w:r>
      <w:r w:rsidRPr="00FE51A3">
        <w:rPr>
          <w:rFonts w:asciiTheme="majorHAnsi" w:hAnsiTheme="majorHAnsi" w:cstheme="majorHAnsi"/>
        </w:rPr>
        <w:t xml:space="preserve">” Tedros said. “There is only one way out of this storm and that is to share the tools we have and commit to using them together.” The </w:t>
      </w:r>
      <w:hyperlink r:id="rId19" w:history="1">
        <w:r w:rsidRPr="00FE51A3">
          <w:rPr>
            <w:rStyle w:val="Hyperlink"/>
            <w:rFonts w:asciiTheme="majorHAnsi" w:hAnsiTheme="majorHAnsi" w:cstheme="majorHAnsi"/>
          </w:rPr>
          <w:t>coronavirus</w:t>
        </w:r>
      </w:hyperlink>
      <w:r w:rsidRPr="00FE51A3">
        <w:rPr>
          <w:rFonts w:asciiTheme="majorHAnsi" w:hAnsiTheme="majorHAnsi" w:cstheme="majorHAnsi"/>
        </w:rPr>
        <w:t xml:space="preserve"> has infected more than 93.3 million people worldwide and killed at least 2 million since the pandemic began about a year ago, according to data compiled by Johns Hopkins University. </w:t>
      </w:r>
      <w:r w:rsidRPr="00FE51A3">
        <w:rPr>
          <w:rStyle w:val="StyleUnderline"/>
          <w:rFonts w:asciiTheme="majorHAnsi" w:hAnsiTheme="majorHAnsi" w:cstheme="majorHAnsi"/>
        </w:rPr>
        <w:t>The virus continues to accelerate in some regions,</w:t>
      </w:r>
      <w:r w:rsidRPr="00FE51A3">
        <w:rPr>
          <w:rFonts w:asciiTheme="majorHAnsi" w:hAnsiTheme="majorHAnsi" w:cstheme="majorHAnsi"/>
        </w:rPr>
        <w:t xml:space="preserve"> with nations reporting that their supply of oxygen for Covid-19 patients is running “dangerously low,” the WHO said</w:t>
      </w:r>
      <w:r w:rsidRPr="00875B62">
        <w:rPr>
          <w:rFonts w:asciiTheme="majorHAnsi" w:hAnsiTheme="majorHAnsi" w:cstheme="majorHAnsi"/>
          <w:highlight w:val="green"/>
        </w:rPr>
        <w:t xml:space="preserve">. </w:t>
      </w:r>
      <w:r w:rsidRPr="00875B62">
        <w:rPr>
          <w:rStyle w:val="StyleUnderline"/>
          <w:rFonts w:asciiTheme="majorHAnsi" w:hAnsiTheme="majorHAnsi" w:cstheme="majorHAnsi"/>
          <w:highlight w:val="green"/>
        </w:rPr>
        <w:t xml:space="preserve">Some countries, </w:t>
      </w:r>
      <w:r w:rsidRPr="00EC38B6">
        <w:rPr>
          <w:rStyle w:val="StyleUnderline"/>
          <w:rFonts w:asciiTheme="majorHAnsi" w:hAnsiTheme="majorHAnsi" w:cstheme="majorHAnsi"/>
        </w:rPr>
        <w:t xml:space="preserve">including the U.S., </w:t>
      </w:r>
      <w:r w:rsidRPr="00875B62">
        <w:rPr>
          <w:rStyle w:val="StyleUnderline"/>
          <w:rFonts w:asciiTheme="majorHAnsi" w:hAnsiTheme="majorHAnsi" w:cstheme="majorHAnsi"/>
          <w:highlight w:val="green"/>
        </w:rPr>
        <w:t xml:space="preserve">have focused heavily on </w:t>
      </w:r>
      <w:r w:rsidRPr="00EC38B6">
        <w:rPr>
          <w:rStyle w:val="StyleUnderline"/>
          <w:rFonts w:asciiTheme="majorHAnsi" w:hAnsiTheme="majorHAnsi" w:cstheme="majorHAnsi"/>
        </w:rPr>
        <w:t xml:space="preserve">the </w:t>
      </w:r>
      <w:r w:rsidRPr="00875B62">
        <w:rPr>
          <w:rStyle w:val="StyleUnderline"/>
          <w:rFonts w:asciiTheme="majorHAnsi" w:hAnsiTheme="majorHAnsi" w:cstheme="majorHAnsi"/>
          <w:highlight w:val="green"/>
        </w:rPr>
        <w:t xml:space="preserve">use of vaccines to combat their outbreaks. While </w:t>
      </w:r>
      <w:r w:rsidRPr="00EC38B6">
        <w:rPr>
          <w:rStyle w:val="StyleUnderline"/>
          <w:rFonts w:asciiTheme="majorHAnsi" w:hAnsiTheme="majorHAnsi" w:cstheme="majorHAnsi"/>
        </w:rPr>
        <w:t xml:space="preserve">vaccines are </w:t>
      </w:r>
      <w:r w:rsidRPr="00875B62">
        <w:rPr>
          <w:rStyle w:val="StyleUnderline"/>
          <w:rFonts w:asciiTheme="majorHAnsi" w:hAnsiTheme="majorHAnsi" w:cstheme="majorHAnsi"/>
          <w:highlight w:val="green"/>
        </w:rPr>
        <w:t xml:space="preserve">a useful tool, they will not end the pandemic </w:t>
      </w:r>
      <w:r w:rsidRPr="00EC38B6">
        <w:rPr>
          <w:rStyle w:val="StyleUnderline"/>
          <w:rFonts w:asciiTheme="majorHAnsi" w:hAnsiTheme="majorHAnsi" w:cstheme="majorHAnsi"/>
        </w:rPr>
        <w:t>alone,</w:t>
      </w:r>
      <w:r w:rsidRPr="00FE51A3">
        <w:rPr>
          <w:rFonts w:asciiTheme="majorHAnsi" w:hAnsiTheme="majorHAnsi" w:cstheme="majorHAnsi"/>
        </w:rPr>
        <w:t xml:space="preserve"> Mike Ryan, executive director of the WHO’s health emergencies program, said at the news conference. “</w:t>
      </w:r>
      <w:r w:rsidRPr="00FE51A3">
        <w:rPr>
          <w:rStyle w:val="StyleUnderline"/>
          <w:rFonts w:asciiTheme="majorHAnsi" w:hAnsiTheme="majorHAnsi" w:cstheme="majorHAnsi"/>
        </w:rPr>
        <w:t>We warned in 2020 that if we were to rely entirely on vaccines as the only solution, we could lose the very controlled measures that we had at our disposal at the time</w:t>
      </w:r>
      <w:r w:rsidRPr="00FE51A3">
        <w:rPr>
          <w:rFonts w:asciiTheme="majorHAnsi" w:hAnsiTheme="majorHAnsi" w:cstheme="majorHAnsi"/>
        </w:rPr>
        <w:t xml:space="preserve">. And I think to some extent </w:t>
      </w:r>
      <w:r w:rsidRPr="00FE51A3">
        <w:rPr>
          <w:rStyle w:val="StyleUnderline"/>
          <w:rFonts w:asciiTheme="majorHAnsi" w:hAnsiTheme="majorHAnsi" w:cstheme="majorHAnsi"/>
        </w:rPr>
        <w:t>that has come true</w:t>
      </w:r>
      <w:r w:rsidRPr="00FE51A3">
        <w:rPr>
          <w:rFonts w:asciiTheme="majorHAnsi" w:hAnsiTheme="majorHAnsi" w:cstheme="majorHAnsi"/>
        </w:rPr>
        <w:t xml:space="preserve">,” Ryan said, adding the colder seasons and the recent holidays also may have also played a role in the spread of the virus. “A big portion of the transmission has occurred because </w:t>
      </w:r>
      <w:r w:rsidRPr="00FE51A3">
        <w:rPr>
          <w:rStyle w:val="StyleUnderline"/>
          <w:rFonts w:asciiTheme="majorHAnsi" w:hAnsiTheme="majorHAnsi" w:cstheme="majorHAnsi"/>
        </w:rPr>
        <w:t>we are reducing our physical distancing</w:t>
      </w:r>
      <w:r w:rsidRPr="00FE51A3">
        <w:rPr>
          <w:rFonts w:asciiTheme="majorHAnsi" w:hAnsiTheme="majorHAnsi" w:cstheme="majorHAnsi"/>
        </w:rPr>
        <w:t xml:space="preserve">. ... </w:t>
      </w:r>
      <w:r w:rsidRPr="00FE51A3">
        <w:rPr>
          <w:rStyle w:val="StyleUnderline"/>
          <w:rFonts w:asciiTheme="majorHAnsi" w:hAnsiTheme="majorHAnsi" w:cstheme="majorHAnsi"/>
        </w:rPr>
        <w:t>We are not breaking the chains of transmission</w:t>
      </w:r>
      <w:r w:rsidRPr="00FE51A3">
        <w:rPr>
          <w:rFonts w:asciiTheme="majorHAnsi" w:hAnsiTheme="majorHAnsi" w:cstheme="majorHAnsi"/>
        </w:rPr>
        <w:t xml:space="preserve">. The virus is exploiting our lack of tactical commitment,” he added. “We are not doing as well as we could.” Dr. Bruce Aylward, a senior advisor to the WHO’s director-general, echoed Ryan’s comments, saying, vaccines are not “silver bullets” “Things can get worse, numbers can go up,” he said. We have vaccines, yes. But we have limited supplies of vaccines that will be rolled out slowly across the </w:t>
      </w:r>
      <w:r w:rsidRPr="00EC38B6">
        <w:rPr>
          <w:rFonts w:asciiTheme="majorHAnsi" w:hAnsiTheme="majorHAnsi" w:cstheme="majorHAnsi"/>
        </w:rPr>
        <w:t xml:space="preserve">world. </w:t>
      </w:r>
      <w:r w:rsidRPr="00EC38B6">
        <w:rPr>
          <w:rStyle w:val="StyleUnderline"/>
          <w:rFonts w:asciiTheme="majorHAnsi" w:hAnsiTheme="majorHAnsi" w:cstheme="majorHAnsi"/>
        </w:rPr>
        <w:t xml:space="preserve">And </w:t>
      </w:r>
      <w:r w:rsidRPr="00875B62">
        <w:rPr>
          <w:rStyle w:val="StyleUnderline"/>
          <w:rFonts w:asciiTheme="majorHAnsi" w:hAnsiTheme="majorHAnsi" w:cstheme="majorHAnsi"/>
          <w:highlight w:val="green"/>
        </w:rPr>
        <w:t>vaccines are not perfect. They don’t protect everyone against every situatio</w:t>
      </w:r>
      <w:r w:rsidRPr="00FE51A3">
        <w:rPr>
          <w:rStyle w:val="StyleUnderline"/>
          <w:rFonts w:asciiTheme="majorHAnsi" w:hAnsiTheme="majorHAnsi" w:cstheme="majorHAnsi"/>
        </w:rPr>
        <w:t>n</w:t>
      </w:r>
      <w:r w:rsidRPr="00FE51A3">
        <w:rPr>
          <w:rFonts w:asciiTheme="majorHAnsi" w:hAnsiTheme="majorHAnsi" w:cstheme="majorHAnsi"/>
        </w:rPr>
        <w:t xml:space="preserve">.” In the U.S., the pace of vaccinations is going slower than officials had hoped. As of Friday at 6 a.m. ET, more than 31.1 million doses of vaccine had been distributed across the U.S., but just over 12.2 million shots have been administered, according to data compiled by the Centers for Disease Control and Prevention. Meanwhile, cases are rapidly growing, with the U.S. recording at least 238,800 new Covid-19 cases and at least 3,310 virus-related deaths each day, based on a seven-day average calculated by CNBC using Johns Hopkins data. On Thursday, President-elect Joe Biden </w:t>
      </w:r>
      <w:hyperlink r:id="rId20" w:history="1">
        <w:r w:rsidRPr="00FE51A3">
          <w:rPr>
            <w:rStyle w:val="Hyperlink"/>
            <w:rFonts w:asciiTheme="majorHAnsi" w:hAnsiTheme="majorHAnsi" w:cstheme="majorHAnsi"/>
          </w:rPr>
          <w:t>unveiled a sweeping plan</w:t>
        </w:r>
      </w:hyperlink>
      <w:r w:rsidRPr="00FE51A3">
        <w:rPr>
          <w:rFonts w:asciiTheme="majorHAnsi" w:hAnsiTheme="majorHAnsi" w:cstheme="majorHAnsi"/>
        </w:rPr>
        <w:t xml:space="preserve"> to combat the coronavirus pandemic in the United States. While his administration will invest billions in a vaccine campaign, it will also scale up testing, invest in new treatments and work to identify new strains, among other measures.</w:t>
      </w:r>
    </w:p>
    <w:p w14:paraId="1EC67BBC" w14:textId="77777777" w:rsidR="00154E07" w:rsidRPr="00F601E6" w:rsidRDefault="00154E07" w:rsidP="00154E07"/>
    <w:p w14:paraId="622CC3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8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79BF"/>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E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9A0"/>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079BF"/>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D05290"/>
  <w14:defaultImageDpi w14:val="300"/>
  <w15:docId w15:val="{EC9619DF-A04A-5B4E-9F4D-044DD92B6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79B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079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79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079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D079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79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79BF"/>
  </w:style>
  <w:style w:type="character" w:customStyle="1" w:styleId="Heading1Char">
    <w:name w:val="Heading 1 Char"/>
    <w:aliases w:val="Pocket Char"/>
    <w:basedOn w:val="DefaultParagraphFont"/>
    <w:link w:val="Heading1"/>
    <w:uiPriority w:val="9"/>
    <w:rsid w:val="00D079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79BF"/>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D079BF"/>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D079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079B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D079BF"/>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D079B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079B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D079BF"/>
    <w:rPr>
      <w:color w:val="auto"/>
      <w:u w:val="none"/>
    </w:rPr>
  </w:style>
  <w:style w:type="paragraph" w:styleId="DocumentMap">
    <w:name w:val="Document Map"/>
    <w:basedOn w:val="Normal"/>
    <w:link w:val="DocumentMapChar"/>
    <w:uiPriority w:val="99"/>
    <w:semiHidden/>
    <w:unhideWhenUsed/>
    <w:rsid w:val="00D079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79BF"/>
    <w:rPr>
      <w:rFonts w:ascii="Lucida Grande" w:hAnsi="Lucida Grande" w:cs="Lucida Grande"/>
    </w:rPr>
  </w:style>
  <w:style w:type="paragraph" w:customStyle="1" w:styleId="Emphasis1">
    <w:name w:val="Emphasis1"/>
    <w:basedOn w:val="Normal"/>
    <w:link w:val="Emphasis"/>
    <w:autoRedefine/>
    <w:uiPriority w:val="20"/>
    <w:qFormat/>
    <w:rsid w:val="00D079BF"/>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B219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21/01/14/biden-unveils-sweeping-plan-to-combat-the-covid-pandemic-in-the-us.html" TargetMode="External"/><Relationship Id="rId18" Type="http://schemas.openxmlformats.org/officeDocument/2006/relationships/hyperlink" Target="https://www.cnbc.com/2021/01/15/coronavirus-live-updates.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nbc.com/coronavirus/" TargetMode="External"/><Relationship Id="rId17" Type="http://schemas.openxmlformats.org/officeDocument/2006/relationships/hyperlink" Target="https://www.cnbc.com/2021/01/15/coronavirus-live-updates.html" TargetMode="External"/><Relationship Id="rId2" Type="http://schemas.openxmlformats.org/officeDocument/2006/relationships/customXml" Target="../customXml/item2.xml"/><Relationship Id="rId16" Type="http://schemas.openxmlformats.org/officeDocument/2006/relationships/hyperlink" Target="https://www.forbes.com/sites/judystone/2021/05/11/vaccine-equitydeveloping-countries-need-our-help/?sh=10939a363ec8" TargetMode="External"/><Relationship Id="rId20" Type="http://schemas.openxmlformats.org/officeDocument/2006/relationships/hyperlink" Target="https://www.cnbc.com/2021/01/14/biden-unveils-sweeping-plan-to-combat-the-covid-pandemic-in-the-u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21/01/15/coronavirus-live-updates.html" TargetMode="External"/><Relationship Id="rId5" Type="http://schemas.openxmlformats.org/officeDocument/2006/relationships/numbering" Target="numbering.xml"/><Relationship Id="rId15" Type="http://schemas.openxmlformats.org/officeDocument/2006/relationships/hyperlink" Target="https://www.project-syndicate.org/commentary/bidens-trade-policy-is-a-lot-like-trumps-by-anne-o-krueger-2021-05" TargetMode="External"/><Relationship Id="rId10" Type="http://schemas.openxmlformats.org/officeDocument/2006/relationships/hyperlink" Target="https://www.cnbc.com/2021/01/15/coronavirus-live-updates.html" TargetMode="External"/><Relationship Id="rId19" Type="http://schemas.openxmlformats.org/officeDocument/2006/relationships/hyperlink" Target="https://www.cnbc.com/coronavirus/" TargetMode="External"/><Relationship Id="rId4" Type="http://schemas.openxmlformats.org/officeDocument/2006/relationships/customXml" Target="../customXml/item4.xml"/><Relationship Id="rId9" Type="http://schemas.openxmlformats.org/officeDocument/2006/relationships/hyperlink" Target="https://www.forbes.com/sites/judystone/2021/05/11/vaccine-equitydeveloping-countries-need-our-help/?sh=10939a363ec8" TargetMode="External"/><Relationship Id="rId14" Type="http://schemas.openxmlformats.org/officeDocument/2006/relationships/hyperlink" Target="https://www.bloomberg.com/news/articles/2020-10-30/hong-kong-takes-formal-wto-action-on-u-s-made-in-china-orde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15</Pages>
  <Words>9660</Words>
  <Characters>55062</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2</cp:revision>
  <dcterms:created xsi:type="dcterms:W3CDTF">2021-10-30T15:36:00Z</dcterms:created>
  <dcterms:modified xsi:type="dcterms:W3CDTF">2021-10-30T15:58:00Z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