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9DFBB" w14:textId="77777777" w:rsidR="0005144F" w:rsidRPr="00100A2B" w:rsidRDefault="0005144F" w:rsidP="0005144F">
      <w:pPr>
        <w:pStyle w:val="Heading3"/>
        <w:ind w:firstLine="720"/>
        <w:rPr>
          <w:rFonts w:cs="Calibri"/>
        </w:rPr>
      </w:pPr>
      <w:r w:rsidRPr="00100A2B">
        <w:rPr>
          <w:rFonts w:cs="Calibri"/>
        </w:rPr>
        <w:t xml:space="preserve">1NC – </w:t>
      </w:r>
      <w:r>
        <w:rPr>
          <w:rFonts w:cs="Calibri"/>
        </w:rPr>
        <w:t>CP</w:t>
      </w:r>
    </w:p>
    <w:p w14:paraId="4188D908" w14:textId="77777777" w:rsidR="0005144F" w:rsidRDefault="0005144F" w:rsidP="0005144F">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9FAE86A" w14:textId="77777777" w:rsidR="0005144F" w:rsidRPr="00020241" w:rsidRDefault="0005144F" w:rsidP="0005144F">
      <w:pPr>
        <w:pStyle w:val="Heading4"/>
      </w:pPr>
      <w:r>
        <w:t>Asteroids have REMs</w:t>
      </w:r>
    </w:p>
    <w:p w14:paraId="69B3028C" w14:textId="77777777" w:rsidR="0005144F" w:rsidRPr="00020241" w:rsidRDefault="0005144F" w:rsidP="0005144F">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13759F1C" w14:textId="77777777" w:rsidR="0005144F" w:rsidRPr="00EC4199" w:rsidRDefault="0005144F" w:rsidP="0005144F">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2265BE61" w14:textId="77777777" w:rsidR="0005144F" w:rsidRPr="00100A2B" w:rsidRDefault="0005144F" w:rsidP="0005144F">
      <w:pPr>
        <w:pStyle w:val="Heading4"/>
      </w:pPr>
      <w:r w:rsidRPr="00100A2B">
        <w:t>The PIC is key to beat China and protect against Chinese REM gatekeeping</w:t>
      </w:r>
    </w:p>
    <w:p w14:paraId="34455479" w14:textId="77777777" w:rsidR="0005144F" w:rsidRPr="00100A2B" w:rsidRDefault="0005144F" w:rsidP="0005144F">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2C67980" w14:textId="77777777" w:rsidR="0005144F" w:rsidRPr="00100A2B" w:rsidRDefault="0005144F" w:rsidP="0005144F">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733011A4" w14:textId="77777777" w:rsidR="0005144F" w:rsidRPr="00100A2B" w:rsidRDefault="0005144F" w:rsidP="0005144F">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w:t>
      </w:r>
      <w:proofErr w:type="gramStart"/>
      <w:r w:rsidRPr="00100A2B">
        <w:t>actually rare</w:t>
      </w:r>
      <w:proofErr w:type="gramEnd"/>
      <w:r w:rsidRPr="00100A2B">
        <w:t xml:space="preserv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w:t>
      </w:r>
      <w:r w:rsidRPr="00100A2B">
        <w:rPr>
          <w:rStyle w:val="StyleUnderline"/>
        </w:rPr>
        <w:lastRenderedPageBreak/>
        <w:t xml:space="preserve">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1621C13C" w14:textId="77777777" w:rsidR="0005144F" w:rsidRPr="00100A2B" w:rsidRDefault="0005144F" w:rsidP="0005144F">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27FEC9A1" w14:textId="77777777" w:rsidR="0005144F" w:rsidRPr="00100A2B" w:rsidRDefault="0005144F" w:rsidP="0005144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489ED1E" w14:textId="77777777" w:rsidR="0005144F" w:rsidRPr="00100A2B" w:rsidRDefault="0005144F" w:rsidP="0005144F">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6A5A8A9D" w14:textId="77777777" w:rsidR="0005144F" w:rsidRPr="00100A2B" w:rsidRDefault="0005144F" w:rsidP="0005144F">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E848679" w14:textId="77777777" w:rsidR="0005144F" w:rsidRPr="00100A2B" w:rsidRDefault="0005144F" w:rsidP="0005144F">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2D2796D7" w14:textId="77777777" w:rsidR="0005144F" w:rsidRPr="00100A2B" w:rsidRDefault="0005144F" w:rsidP="0005144F">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2D28980" w14:textId="77777777" w:rsidR="0005144F" w:rsidRPr="00100A2B" w:rsidRDefault="0005144F" w:rsidP="0005144F">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1F1D3B5" w14:textId="77777777" w:rsidR="0005144F" w:rsidRPr="00100A2B" w:rsidRDefault="0005144F" w:rsidP="0005144F">
      <w:r w:rsidRPr="00100A2B">
        <w:t>Some free-market advocates believe that China will not take aggressive action choking off supply because that could </w:t>
      </w:r>
      <w:r w:rsidRPr="00FB3D96">
        <w:t>precipitate retaliation</w:t>
      </w:r>
      <w:r w:rsidRPr="00100A2B">
        <w:t xml:space="preserve"> or accelerate the search for alternate sources </w:t>
      </w:r>
      <w:r w:rsidRPr="00100A2B">
        <w:lastRenderedPageBreak/>
        <w:t>in global markets. What seems more likely is a series of targeted shutdowns directed against specific entities such as U.S. defense companies, Japanese consumer electronics makers, or European industrial concerns that have offended Beijing.</w:t>
      </w:r>
    </w:p>
    <w:p w14:paraId="7553A948" w14:textId="77777777" w:rsidR="0005144F" w:rsidRPr="00100A2B" w:rsidRDefault="0005144F" w:rsidP="0005144F">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259229E4" w14:textId="77777777" w:rsidR="0005144F" w:rsidRPr="00100A2B" w:rsidRDefault="0005144F" w:rsidP="0005144F">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35DD7AE" w14:textId="77777777" w:rsidR="0005144F" w:rsidRPr="00100A2B" w:rsidRDefault="0005144F" w:rsidP="0005144F"/>
    <w:p w14:paraId="722835D4" w14:textId="77777777" w:rsidR="0005144F" w:rsidRPr="00100A2B" w:rsidRDefault="0005144F" w:rsidP="0005144F">
      <w:pPr>
        <w:pStyle w:val="Heading4"/>
        <w:rPr>
          <w:rFonts w:cs="Calibri"/>
        </w:rPr>
      </w:pPr>
      <w:r w:rsidRPr="00100A2B">
        <w:rPr>
          <w:rFonts w:cs="Calibri"/>
        </w:rPr>
        <w:t>REM access key to military primacy and tech advancement – alternatives fail</w:t>
      </w:r>
    </w:p>
    <w:p w14:paraId="0BA5FD88" w14:textId="77777777" w:rsidR="0005144F" w:rsidRPr="00100A2B" w:rsidRDefault="0005144F" w:rsidP="0005144F">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9FBF317" w14:textId="77777777" w:rsidR="0005144F" w:rsidRPr="00100A2B" w:rsidRDefault="0005144F" w:rsidP="0005144F">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1A9AB65" w14:textId="77777777" w:rsidR="0005144F" w:rsidRPr="00100A2B" w:rsidRDefault="0005144F" w:rsidP="0005144F">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 xml:space="preserve">such as current action against Somali </w:t>
      </w:r>
      <w:r w:rsidRPr="00100A2B">
        <w:rPr>
          <w:rStyle w:val="StyleUnderline"/>
        </w:rPr>
        <w:lastRenderedPageBreak/>
        <w:t>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75212D36" w14:textId="77777777" w:rsidR="0005144F" w:rsidRPr="00100A2B" w:rsidRDefault="0005144F" w:rsidP="0005144F">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4D0638F" w14:textId="77777777" w:rsidR="0005144F" w:rsidRPr="00100A2B" w:rsidRDefault="0005144F" w:rsidP="0005144F">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9883101" w14:textId="77777777" w:rsidR="0005144F" w:rsidRPr="00100A2B" w:rsidRDefault="0005144F" w:rsidP="0005144F">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18CCB4DA" w14:textId="77777777" w:rsidR="0005144F" w:rsidRPr="00100A2B" w:rsidRDefault="0005144F" w:rsidP="0005144F">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0042DF99" w14:textId="77777777" w:rsidR="0005144F" w:rsidRPr="00100A2B" w:rsidRDefault="0005144F" w:rsidP="0005144F">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088A03D" w14:textId="77777777" w:rsidR="0005144F" w:rsidRPr="00100A2B" w:rsidRDefault="0005144F" w:rsidP="0005144F">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34780BB8" w14:textId="77777777" w:rsidR="0005144F" w:rsidRPr="00100A2B" w:rsidRDefault="0005144F" w:rsidP="0005144F">
      <w:r w:rsidRPr="00100A2B">
        <w:lastRenderedPageBreak/>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7C66659C" w14:textId="77777777" w:rsidR="0005144F" w:rsidRPr="00100A2B" w:rsidRDefault="0005144F" w:rsidP="0005144F">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7F5514B8" w14:textId="77777777" w:rsidR="0005144F" w:rsidRPr="00100A2B" w:rsidRDefault="0005144F" w:rsidP="0005144F"/>
    <w:p w14:paraId="7E08CB34" w14:textId="77777777" w:rsidR="0005144F" w:rsidRPr="001A42E6" w:rsidRDefault="0005144F" w:rsidP="0005144F">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32688D8A" w14:textId="77777777" w:rsidR="0005144F" w:rsidRPr="001A42E6" w:rsidRDefault="0005144F" w:rsidP="0005144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700AC684"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86E988E"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5DF8149" w14:textId="77777777" w:rsidR="0005144F" w:rsidRPr="001A42E6" w:rsidRDefault="0005144F" w:rsidP="0005144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A6FB779" w14:textId="77777777" w:rsidR="0005144F" w:rsidRPr="001A42E6" w:rsidRDefault="0005144F" w:rsidP="0005144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ADE4A70" w14:textId="77777777" w:rsidR="0005144F" w:rsidRPr="001A42E6" w:rsidRDefault="0005144F" w:rsidP="0005144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CDA8E57" w14:textId="77777777" w:rsidR="0005144F" w:rsidRPr="00711B24" w:rsidRDefault="0005144F" w:rsidP="0005144F">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7938FC5"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2FF758B"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D4D54CC"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ABB0754" w14:textId="77777777" w:rsidR="0005144F" w:rsidRPr="001A42E6" w:rsidRDefault="0005144F" w:rsidP="0005144F">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414E699"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0DF678F" w14:textId="77777777" w:rsidR="0005144F" w:rsidRPr="00711B24" w:rsidRDefault="0005144F" w:rsidP="0005144F">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594829B"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D637437" w14:textId="77777777" w:rsidR="0005144F" w:rsidRPr="001A42E6" w:rsidRDefault="0005144F" w:rsidP="0005144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B6E17C8" w14:textId="77777777" w:rsidR="0005144F" w:rsidRPr="00711B24" w:rsidRDefault="0005144F" w:rsidP="0005144F">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993172C"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AEC9958"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11C3C52D"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E6FFABC"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8F2B84B"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294DF5A" w14:textId="77777777" w:rsidR="0005144F" w:rsidRPr="00711B24" w:rsidRDefault="0005144F" w:rsidP="0005144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4494BD3" w14:textId="77777777" w:rsidR="0005144F" w:rsidRPr="00711B24" w:rsidRDefault="0005144F" w:rsidP="0005144F">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AEEA61C" w14:textId="77777777" w:rsidR="0005144F" w:rsidRPr="00711B24" w:rsidRDefault="0005144F" w:rsidP="0005144F">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0674C73" w14:textId="77777777" w:rsidR="0005144F" w:rsidRPr="001A42E6" w:rsidRDefault="0005144F" w:rsidP="0005144F">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w:t>
      </w:r>
      <w:r w:rsidRPr="00711B24">
        <w:rPr>
          <w:rFonts w:eastAsia="Times New Roman"/>
          <w:color w:val="000000"/>
          <w:sz w:val="12"/>
          <w:szCs w:val="22"/>
        </w:rPr>
        <w:lastRenderedPageBreak/>
        <w:t xml:space="preserve">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5ECAE2B" w14:textId="77777777" w:rsidR="0005144F" w:rsidRPr="001A42E6" w:rsidRDefault="0005144F" w:rsidP="0005144F">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3E29204" w14:textId="77777777" w:rsidR="0005144F" w:rsidRPr="00711B24" w:rsidRDefault="0005144F" w:rsidP="0005144F">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608A0F5" w14:textId="77777777" w:rsidR="0005144F" w:rsidRPr="001A42E6" w:rsidRDefault="0005144F" w:rsidP="0005144F">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413BA70" w14:textId="77777777" w:rsidR="0005144F" w:rsidRPr="00100A2B" w:rsidRDefault="0005144F" w:rsidP="0005144F">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23E40F97" w14:textId="77777777" w:rsidR="0005144F" w:rsidRDefault="0005144F" w:rsidP="0005144F"/>
    <w:p w14:paraId="7F36D078" w14:textId="77777777" w:rsidR="0005144F" w:rsidRPr="00314A8E" w:rsidRDefault="0005144F" w:rsidP="0005144F">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74E889C5" w14:textId="77777777" w:rsidR="0005144F" w:rsidRPr="00314A8E" w:rsidRDefault="0005144F" w:rsidP="0005144F">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17FA4647" w14:textId="77777777" w:rsidR="0005144F" w:rsidRPr="00314A8E" w:rsidRDefault="0005144F" w:rsidP="0005144F">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7766C112" w14:textId="77777777" w:rsidR="0005144F" w:rsidRDefault="0005144F" w:rsidP="0005144F">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 xml:space="preserve">to overestimate the magnitude of foreign threats, and to </w:t>
      </w:r>
      <w:r w:rsidRPr="00F202DF">
        <w:rPr>
          <w:sz w:val="12"/>
        </w:rPr>
        <w:lastRenderedPageBreak/>
        <w:t>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3C09C0FB" w14:textId="77777777" w:rsidR="0005144F" w:rsidRPr="00100A2B" w:rsidRDefault="0005144F" w:rsidP="0005144F"/>
    <w:p w14:paraId="5D3D3752" w14:textId="77777777" w:rsidR="0005144F" w:rsidRDefault="0005144F" w:rsidP="0005144F">
      <w:pPr>
        <w:pStyle w:val="Heading4"/>
      </w:pPr>
      <w:r>
        <w:t xml:space="preserve">We get 2 condo – </w:t>
      </w:r>
    </w:p>
    <w:p w14:paraId="315FB39A" w14:textId="0934FE56" w:rsidR="0005144F" w:rsidRPr="0005144F" w:rsidRDefault="0005144F" w:rsidP="0005144F">
      <w:pPr>
        <w:pStyle w:val="ListParagraph"/>
        <w:numPr>
          <w:ilvl w:val="0"/>
          <w:numId w:val="13"/>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5716D490" w14:textId="3A7F37C8" w:rsidR="003F0CBD" w:rsidRDefault="003F0CBD" w:rsidP="003F0CBD">
      <w:pPr>
        <w:pStyle w:val="Heading2"/>
      </w:pPr>
      <w:r>
        <w:lastRenderedPageBreak/>
        <w:t>1NC – Case</w:t>
      </w:r>
    </w:p>
    <w:p w14:paraId="3D8BD5BD" w14:textId="309F672D" w:rsidR="00D51C3E" w:rsidRPr="00D51C3E" w:rsidRDefault="00D51C3E" w:rsidP="00D51C3E">
      <w:pPr>
        <w:pStyle w:val="Heading4"/>
      </w:pPr>
      <w:r>
        <w:t>A</w:t>
      </w:r>
      <w:r w:rsidRPr="00D51C3E">
        <w:t>ff didn</w:t>
      </w:r>
      <w:r>
        <w:t>’</w:t>
      </w:r>
      <w:r w:rsidRPr="00D51C3E">
        <w:t>t read a plan so vote neg on presumption because they don</w:t>
      </w:r>
      <w:r>
        <w:t>’</w:t>
      </w:r>
      <w:r w:rsidRPr="00D51C3E">
        <w:t>t have an advocacy</w:t>
      </w:r>
      <w:r>
        <w:t>, so they can’t generate solvency for any of their offense</w:t>
      </w:r>
      <w:r w:rsidRPr="00D51C3E">
        <w:t>.</w:t>
      </w:r>
    </w:p>
    <w:p w14:paraId="0E522891" w14:textId="77777777" w:rsidR="00D51C3E" w:rsidRPr="00D51C3E" w:rsidRDefault="00D51C3E" w:rsidP="00D51C3E"/>
    <w:p w14:paraId="21E57E71" w14:textId="77777777" w:rsidR="003F0CBD" w:rsidRDefault="003F0CBD" w:rsidP="003F0CBD">
      <w:pPr>
        <w:pStyle w:val="Heading4"/>
        <w:numPr>
          <w:ilvl w:val="0"/>
          <w:numId w:val="12"/>
        </w:numPr>
        <w:tabs>
          <w:tab w:val="num" w:pos="360"/>
        </w:tabs>
        <w:ind w:left="0" w:firstLine="0"/>
      </w:pPr>
      <w:r>
        <w:t>Debris creates deterrence by raising the bar for conflict – international norms fail</w:t>
      </w:r>
    </w:p>
    <w:p w14:paraId="7C307EA1" w14:textId="77777777" w:rsidR="003F0CBD" w:rsidRPr="005A5216" w:rsidRDefault="003F0CBD" w:rsidP="003F0CBD">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B76CE90" w14:textId="77777777" w:rsidR="003F0CBD" w:rsidRPr="005A5216" w:rsidRDefault="003F0CBD" w:rsidP="003F0CB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47DF4FB1" w14:textId="77777777" w:rsidR="003F0CBD" w:rsidRPr="005A5216" w:rsidRDefault="003F0CBD" w:rsidP="003F0CBD">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5D0109FF" w14:textId="77777777" w:rsidR="003F0CBD" w:rsidRDefault="003F0CBD" w:rsidP="003F0CBD"/>
    <w:p w14:paraId="0BE96D88" w14:textId="77777777" w:rsidR="003F0CBD" w:rsidRPr="00100A2B" w:rsidRDefault="003F0CBD" w:rsidP="003F0CBD">
      <w:pPr>
        <w:pStyle w:val="Heading4"/>
        <w:numPr>
          <w:ilvl w:val="0"/>
          <w:numId w:val="12"/>
        </w:numPr>
        <w:tabs>
          <w:tab w:val="num" w:pos="360"/>
        </w:tabs>
        <w:ind w:left="0" w:firstLine="0"/>
      </w:pPr>
      <w:r w:rsidRPr="00100A2B">
        <w:t xml:space="preserve">Space debris creates existential deterrence and a taboo </w:t>
      </w:r>
    </w:p>
    <w:p w14:paraId="151BB17B" w14:textId="77777777" w:rsidR="003F0CBD" w:rsidRPr="00100A2B" w:rsidRDefault="003F0CBD" w:rsidP="003F0CBD">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2748290" w14:textId="77777777" w:rsidR="003F0CBD" w:rsidRPr="00100A2B" w:rsidRDefault="003F0CBD" w:rsidP="003F0CBD">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w:t>
      </w:r>
      <w:r w:rsidRPr="00100A2B">
        <w:lastRenderedPageBreak/>
        <w:t xml:space="preserve">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2AC1C813" w14:textId="77777777" w:rsidR="003F0CBD" w:rsidRPr="00900855" w:rsidRDefault="003F0CBD" w:rsidP="003F0CBD"/>
    <w:p w14:paraId="67253ABF" w14:textId="77777777" w:rsidR="003F0CBD" w:rsidRPr="00100A2B" w:rsidRDefault="003F0CBD" w:rsidP="003F0CBD">
      <w:pPr>
        <w:pStyle w:val="Heading4"/>
        <w:numPr>
          <w:ilvl w:val="0"/>
          <w:numId w:val="12"/>
        </w:numPr>
        <w:tabs>
          <w:tab w:val="num" w:pos="360"/>
        </w:tabs>
        <w:ind w:left="360" w:firstLine="0"/>
      </w:pPr>
      <w:r w:rsidRPr="00100A2B">
        <w:t xml:space="preserve">Alt cause – broad space privatization and existing debris. </w:t>
      </w:r>
    </w:p>
    <w:p w14:paraId="1A4B93EC" w14:textId="77777777" w:rsidR="003F0CBD" w:rsidRPr="00100A2B" w:rsidRDefault="003F0CBD" w:rsidP="003F0CBD">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607672BD" w14:textId="77777777" w:rsidR="003F0CBD" w:rsidRPr="00100A2B" w:rsidRDefault="003F0CBD" w:rsidP="003F0CBD">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B1CAABB" w14:textId="77777777" w:rsidR="003F0CBD" w:rsidRPr="00100A2B" w:rsidRDefault="003F0CBD" w:rsidP="003F0CBD">
      <w:r w:rsidRPr="00100A2B">
        <w:t>2. Characterizing NewSpace: a step change in the space environment</w:t>
      </w:r>
    </w:p>
    <w:p w14:paraId="55CE9B41" w14:textId="77777777" w:rsidR="003F0CBD" w:rsidRPr="00100A2B" w:rsidRDefault="003F0CBD" w:rsidP="003F0CBD">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7226E5DA" w14:textId="77777777" w:rsidR="003F0CBD" w:rsidRPr="00100A2B" w:rsidRDefault="003F0CBD" w:rsidP="003F0CBD">
      <w:r w:rsidRPr="00100A2B">
        <w:t>[Table 1 Omitted]</w:t>
      </w:r>
    </w:p>
    <w:p w14:paraId="594CC2D9" w14:textId="77777777" w:rsidR="003F0CBD" w:rsidRPr="00100A2B" w:rsidRDefault="003F0CBD" w:rsidP="003F0CBD">
      <w:pPr>
        <w:rPr>
          <w:rStyle w:val="Emphasis"/>
        </w:rPr>
      </w:pPr>
      <w:r w:rsidRPr="00100A2B">
        <w:lastRenderedPageBreak/>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70DBD2F9" w14:textId="77777777" w:rsidR="003F0CBD" w:rsidRPr="00100A2B" w:rsidRDefault="003F0CBD" w:rsidP="003F0CBD">
      <w:r w:rsidRPr="00100A2B">
        <w:t>Current space safety, space surveillance, collision avoidance (COLA) and debris mitigation processes have been designed for and have evolved with the current population profile, launch rates and density of LEO space.</w:t>
      </w:r>
    </w:p>
    <w:p w14:paraId="3C3999FC" w14:textId="77777777" w:rsidR="003F0CBD" w:rsidRPr="00100A2B" w:rsidRDefault="003F0CBD" w:rsidP="003F0CBD">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08D53862" w14:textId="77777777" w:rsidR="003F0CBD" w:rsidRPr="00100A2B" w:rsidRDefault="003F0CBD" w:rsidP="003F0CBD">
      <w:r w:rsidRPr="00100A2B">
        <w:t>3. Compounding effects of better SSA, more satellites, and new operational concepts</w:t>
      </w:r>
    </w:p>
    <w:p w14:paraId="45269FD4" w14:textId="351814DF" w:rsidR="003F0CBD" w:rsidRPr="00100A2B" w:rsidRDefault="003F0CBD" w:rsidP="003F0CBD">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5CE73E9" w14:textId="77777777" w:rsidR="003F0CBD" w:rsidRPr="00100A2B" w:rsidRDefault="003F0CBD" w:rsidP="003F0CBD">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C41A111" w14:textId="77777777" w:rsidR="003F0CBD" w:rsidRPr="00100A2B" w:rsidRDefault="003F0CBD" w:rsidP="003F0CBD">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CCCC08C" w14:textId="77777777" w:rsidR="003F0CBD" w:rsidRPr="00100A2B" w:rsidRDefault="003F0CBD" w:rsidP="003F0CBD">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66039D9D" w14:textId="77777777" w:rsidR="003F0CBD" w:rsidRPr="00100A2B" w:rsidRDefault="003F0CBD" w:rsidP="003F0CBD">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6A2501C" w14:textId="723A3155" w:rsidR="003F0CBD" w:rsidRPr="00975B66" w:rsidRDefault="003F0CBD" w:rsidP="00975B66">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BE7FEF0" w14:textId="77777777" w:rsidR="003F0CBD" w:rsidRPr="00F22B32" w:rsidRDefault="003F0CBD" w:rsidP="003F0CBD">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4E2C22F1" w14:textId="77777777" w:rsidR="003F0CBD" w:rsidRPr="00100A2B" w:rsidRDefault="003F0CBD" w:rsidP="003F0CB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E4544A8" w14:textId="77777777" w:rsidR="003F0CBD" w:rsidRPr="00100A2B" w:rsidRDefault="003F0CBD" w:rsidP="003F0CB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26790FD" w14:textId="77777777" w:rsidR="003F0CBD" w:rsidRPr="00F22B32" w:rsidRDefault="003F0CBD" w:rsidP="003F0CBD">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2A31F6FA" w14:textId="77777777" w:rsidR="003F0CBD" w:rsidRPr="00100A2B" w:rsidRDefault="003F0CBD" w:rsidP="003F0CBD">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59DCB015" w14:textId="77777777" w:rsidR="003F0CBD" w:rsidRPr="00100A2B" w:rsidRDefault="003F0CBD" w:rsidP="003F0CBD">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 xml:space="preserve">the </w:t>
      </w:r>
      <w:r w:rsidRPr="00D26E2A">
        <w:rPr>
          <w:rStyle w:val="StyleUnderline"/>
          <w:highlight w:val="green"/>
        </w:rPr>
        <w:t xml:space="preserve">so-called Kessler </w:t>
      </w:r>
      <w:r w:rsidRPr="008212F1">
        <w:rPr>
          <w:rStyle w:val="StyleUnderline"/>
          <w:highlight w:val="green"/>
        </w:rPr>
        <w:t>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25BF89D" w14:textId="77777777" w:rsidR="003F0CBD" w:rsidRPr="00100A2B" w:rsidRDefault="003F0CBD" w:rsidP="003F0CBD">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D5D507E" w14:textId="77777777" w:rsidR="003F0CBD" w:rsidRPr="00FD35CC" w:rsidRDefault="003F0CBD" w:rsidP="003F0CBD"/>
    <w:p w14:paraId="1FE5A0C2" w14:textId="77777777" w:rsidR="003F0CBD" w:rsidRDefault="003F0CBD" w:rsidP="003F0CBD"/>
    <w:p w14:paraId="4754F8AF" w14:textId="77777777" w:rsidR="003F0CBD" w:rsidRDefault="003F0CBD" w:rsidP="003F0CBD">
      <w:pPr>
        <w:pStyle w:val="Heading4"/>
        <w:numPr>
          <w:ilvl w:val="0"/>
          <w:numId w:val="12"/>
        </w:numPr>
        <w:tabs>
          <w:tab w:val="num" w:pos="360"/>
        </w:tabs>
        <w:ind w:left="0" w:firstLine="0"/>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21D532FC" w14:textId="77777777" w:rsidR="003F0CBD" w:rsidRPr="004121CA" w:rsidRDefault="003F0CBD" w:rsidP="003F0CBD">
      <w:pPr>
        <w:rPr>
          <w:rStyle w:val="Style13ptBold"/>
        </w:rPr>
      </w:pPr>
      <w:proofErr w:type="spellStart"/>
      <w:r>
        <w:rPr>
          <w:rStyle w:val="Style13ptBold"/>
        </w:rPr>
        <w:t>Nagashiwa</w:t>
      </w:r>
      <w:proofErr w:type="spellEnd"/>
      <w:r>
        <w:rPr>
          <w:rStyle w:val="Style13ptBold"/>
        </w:rPr>
        <w:t xml:space="preserve">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 xml:space="preserve">The Militarization of Space and its Transformation into a Warfighting Domain,” </w:t>
      </w:r>
      <w:proofErr w:type="spellStart"/>
      <w:r w:rsidRPr="004121CA">
        <w:rPr>
          <w:szCs w:val="16"/>
        </w:rPr>
        <w:t>Sasakawa</w:t>
      </w:r>
      <w:proofErr w:type="spellEnd"/>
      <w:r w:rsidRPr="004121CA">
        <w:rPr>
          <w:szCs w:val="16"/>
        </w:rPr>
        <w:t xml:space="preserve"> Peace Foundation, 7/17/2020] JL</w:t>
      </w:r>
    </w:p>
    <w:p w14:paraId="0B11A61F" w14:textId="77777777" w:rsidR="003F0CBD" w:rsidRPr="00AD607D" w:rsidRDefault="003F0CBD" w:rsidP="003F0CBD">
      <w:pPr>
        <w:rPr>
          <w:sz w:val="12"/>
        </w:rPr>
      </w:pPr>
      <w:r w:rsidRPr="00AD607D">
        <w:rPr>
          <w:rStyle w:val="StyleUnderline"/>
        </w:rPr>
        <w:t xml:space="preserve">In 2018, the United States issued its first National Space Strategy, which recognized that its adversaries had turned space into a warfighting </w:t>
      </w:r>
      <w:proofErr w:type="gramStart"/>
      <w:r w:rsidRPr="00AD607D">
        <w:rPr>
          <w:rStyle w:val="StyleUnderline"/>
        </w:rPr>
        <w:t>domain</w:t>
      </w:r>
      <w:r w:rsidRPr="00AD607D">
        <w:rPr>
          <w:sz w:val="12"/>
        </w:rPr>
        <w:t>[</w:t>
      </w:r>
      <w:proofErr w:type="gramEnd"/>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w:t>
      </w:r>
      <w:r w:rsidRPr="00AD607D">
        <w:rPr>
          <w:rStyle w:val="StyleUnderline"/>
        </w:rPr>
        <w:lastRenderedPageBreak/>
        <w:t xml:space="preserve">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3F1EAC0F" w14:textId="77777777" w:rsidR="003F0CBD" w:rsidRPr="00AD607D" w:rsidRDefault="003F0CBD" w:rsidP="003F0CBD">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w:t>
      </w:r>
      <w:proofErr w:type="gramStart"/>
      <w:r w:rsidRPr="00AD607D">
        <w:rPr>
          <w:sz w:val="12"/>
        </w:rPr>
        <w:t>cyberspace[</w:t>
      </w:r>
      <w:proofErr w:type="gramEnd"/>
      <w:r w:rsidRPr="00AD607D">
        <w:rPr>
          <w:sz w:val="12"/>
        </w:rPr>
        <w:t xml:space="preserve">3]as a response to an expected contingency in the Taiwan Strait. This test created a large amount of space debris and was met with intense international </w:t>
      </w:r>
      <w:proofErr w:type="gramStart"/>
      <w:r w:rsidRPr="00AD607D">
        <w:rPr>
          <w:sz w:val="12"/>
        </w:rPr>
        <w:t>criticism[</w:t>
      </w:r>
      <w:proofErr w:type="gramEnd"/>
      <w:r w:rsidRPr="00AD607D">
        <w:rPr>
          <w:sz w:val="12"/>
        </w:rPr>
        <w:t xml:space="preserve">4]. Although space was used militarily for decades during the Cold War, both the U.S. and the Soviet Union refrained from these kinds of tests because careless physical attacks could have a significant impact on all operations in </w:t>
      </w:r>
      <w:proofErr w:type="gramStart"/>
      <w:r w:rsidRPr="00AD607D">
        <w:rPr>
          <w:sz w:val="12"/>
        </w:rPr>
        <w:t>space[</w:t>
      </w:r>
      <w:proofErr w:type="gramEnd"/>
      <w:r w:rsidRPr="00AD607D">
        <w:rPr>
          <w:sz w:val="12"/>
        </w:rPr>
        <w:t xml:space="preserve">5]. However, China, which is pursuing a strategy of asymmetric warfare, has set foot into this “sanctuary,” and forced the United States to recognize the vulnerability of its space </w:t>
      </w:r>
      <w:proofErr w:type="gramStart"/>
      <w:r w:rsidRPr="00AD607D">
        <w:rPr>
          <w:sz w:val="12"/>
        </w:rPr>
        <w:t>system[</w:t>
      </w:r>
      <w:proofErr w:type="gramEnd"/>
      <w:r w:rsidRPr="00AD607D">
        <w:rPr>
          <w:sz w:val="12"/>
        </w:rPr>
        <w:t>6].</w:t>
      </w:r>
    </w:p>
    <w:p w14:paraId="16BB8927" w14:textId="77777777" w:rsidR="003F0CBD" w:rsidRPr="00AD607D" w:rsidRDefault="003F0CBD" w:rsidP="003F0CBD">
      <w:pPr>
        <w:rPr>
          <w:sz w:val="12"/>
          <w:szCs w:val="12"/>
        </w:rPr>
      </w:pPr>
      <w:r w:rsidRPr="00AD607D">
        <w:rPr>
          <w:sz w:val="12"/>
          <w:szCs w:val="12"/>
        </w:rPr>
        <w:t xml:space="preserve">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w:t>
      </w:r>
      <w:proofErr w:type="gramStart"/>
      <w:r w:rsidRPr="00AD607D">
        <w:rPr>
          <w:sz w:val="12"/>
          <w:szCs w:val="12"/>
        </w:rPr>
        <w:t>space[</w:t>
      </w:r>
      <w:proofErr w:type="gramEnd"/>
      <w:r w:rsidRPr="00AD607D">
        <w:rPr>
          <w:sz w:val="12"/>
          <w:szCs w:val="12"/>
        </w:rPr>
        <w:t>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33895E82" w14:textId="77777777" w:rsidR="003F0CBD" w:rsidRPr="00AD607D" w:rsidRDefault="003F0CBD" w:rsidP="003F0CBD">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37FB63B0" w14:textId="77777777" w:rsidR="003F0CBD" w:rsidRPr="00AD607D" w:rsidRDefault="003F0CBD" w:rsidP="003F0CBD">
      <w:pPr>
        <w:rPr>
          <w:sz w:val="12"/>
        </w:rPr>
      </w:pPr>
      <w:r w:rsidRPr="00AD607D">
        <w:rPr>
          <w:sz w:val="12"/>
        </w:rPr>
        <w:t xml:space="preserve">In the June 2020 U.S. Defense Space Strategy, China and Russia are labelled as the biggest operational threats to the U.S. in outer </w:t>
      </w:r>
      <w:proofErr w:type="gramStart"/>
      <w:r w:rsidRPr="00AD607D">
        <w:rPr>
          <w:sz w:val="12"/>
        </w:rPr>
        <w:t>space, and</w:t>
      </w:r>
      <w:proofErr w:type="gramEnd"/>
      <w:r w:rsidRPr="00AD607D">
        <w:rPr>
          <w:sz w:val="12"/>
        </w:rPr>
        <w:t xml:space="preserve"> are designated as parties who have weaponized space and turned it into an area of great power competition. </w:t>
      </w:r>
      <w:r w:rsidRPr="00AD607D">
        <w:rPr>
          <w:rStyle w:val="StyleUnderline"/>
        </w:rPr>
        <w:t xml:space="preserve">Both China and Russia, which prioritize their own usage of space, are criticized for trying to prevent other countries from freely utilizing </w:t>
      </w:r>
      <w:proofErr w:type="gramStart"/>
      <w:r w:rsidRPr="00AD607D">
        <w:rPr>
          <w:rStyle w:val="StyleUnderline"/>
        </w:rPr>
        <w:t>space</w:t>
      </w:r>
      <w:r w:rsidRPr="00AD607D">
        <w:rPr>
          <w:sz w:val="12"/>
        </w:rPr>
        <w:t>[</w:t>
      </w:r>
      <w:proofErr w:type="gramEnd"/>
      <w:r w:rsidRPr="00AD607D">
        <w:rPr>
          <w:sz w:val="12"/>
        </w:rPr>
        <w:t>10].</w:t>
      </w:r>
    </w:p>
    <w:p w14:paraId="422C3533" w14:textId="77777777" w:rsidR="003F0CBD" w:rsidRPr="00AD607D" w:rsidRDefault="003F0CBD" w:rsidP="003F0CBD">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3501AC56" w14:textId="77777777" w:rsidR="003F0CBD" w:rsidRPr="00AD607D" w:rsidRDefault="003F0CBD" w:rsidP="003F0CBD">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w:t>
      </w:r>
      <w:proofErr w:type="gramStart"/>
      <w:r w:rsidRPr="00AD607D">
        <w:rPr>
          <w:rStyle w:val="StyleUnderline"/>
        </w:rPr>
        <w:t>technology</w:t>
      </w:r>
      <w:r w:rsidRPr="00AD607D">
        <w:rPr>
          <w:sz w:val="12"/>
        </w:rPr>
        <w:t>[</w:t>
      </w:r>
      <w:proofErr w:type="gramEnd"/>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1C3D2BAC" w14:textId="77777777" w:rsidR="003F0CBD" w:rsidRPr="00AD607D" w:rsidRDefault="003F0CBD" w:rsidP="003F0CBD"/>
    <w:p w14:paraId="71C12373" w14:textId="77777777" w:rsidR="003F0CBD" w:rsidRPr="002D7C42" w:rsidRDefault="003F0CBD" w:rsidP="003F0CBD">
      <w:pPr>
        <w:pStyle w:val="Heading4"/>
        <w:numPr>
          <w:ilvl w:val="0"/>
          <w:numId w:val="12"/>
        </w:numPr>
        <w:tabs>
          <w:tab w:val="num" w:pos="360"/>
        </w:tabs>
        <w:ind w:left="0" w:firstLine="0"/>
        <w:rPr>
          <w:rFonts w:cs="Arial"/>
        </w:rPr>
      </w:pPr>
      <w:r>
        <w:rPr>
          <w:rFonts w:cs="Arial"/>
        </w:rPr>
        <w:t>N</w:t>
      </w:r>
      <w:r w:rsidRPr="002D7C42">
        <w:rPr>
          <w:rFonts w:cs="Arial"/>
        </w:rPr>
        <w:t xml:space="preserve">o </w:t>
      </w:r>
      <w:proofErr w:type="spellStart"/>
      <w:r>
        <w:rPr>
          <w:rFonts w:cs="Arial"/>
        </w:rPr>
        <w:t>miscalc</w:t>
      </w:r>
      <w:proofErr w:type="spellEnd"/>
      <w:r>
        <w:rPr>
          <w:rFonts w:cs="Arial"/>
        </w:rPr>
        <w:t xml:space="preserve"> – debris hits</w:t>
      </w:r>
      <w:r w:rsidRPr="002D7C42">
        <w:rPr>
          <w:rFonts w:cs="Arial"/>
        </w:rPr>
        <w:t xml:space="preserve"> stations </w:t>
      </w:r>
      <w:r w:rsidRPr="002D7C42">
        <w:rPr>
          <w:rFonts w:cs="Arial"/>
          <w:u w:val="single"/>
        </w:rPr>
        <w:t>all the time</w:t>
      </w:r>
      <w:r w:rsidRPr="002D7C42">
        <w:rPr>
          <w:rFonts w:cs="Arial"/>
        </w:rPr>
        <w:t>.</w:t>
      </w:r>
    </w:p>
    <w:p w14:paraId="1979D4F0" w14:textId="77777777" w:rsidR="003F0CBD" w:rsidRPr="002D7C42" w:rsidRDefault="003F0CBD" w:rsidP="003F0CBD">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1EAACDD" w14:textId="77777777" w:rsidR="003F0CBD" w:rsidRPr="002D7C42" w:rsidRDefault="003F0CBD" w:rsidP="003F0CBD">
      <w:r w:rsidRPr="002D7C42">
        <w:t xml:space="preserve">So, just </w:t>
      </w:r>
      <w:r w:rsidRPr="002D7C42">
        <w:rPr>
          <w:u w:val="single"/>
        </w:rPr>
        <w:t>how do we keep our</w:t>
      </w:r>
      <w:r w:rsidRPr="002D7C42">
        <w:t xml:space="preserve"> space </w:t>
      </w:r>
      <w:r w:rsidRPr="002D7C42">
        <w:rPr>
          <w:u w:val="single"/>
        </w:rPr>
        <w:t xml:space="preserve">stations, ships and astronauts from being riddled with holes from </w:t>
      </w:r>
      <w:proofErr w:type="gramStart"/>
      <w:r w:rsidRPr="002D7C42">
        <w:rPr>
          <w:u w:val="single"/>
        </w:rPr>
        <w:t>all of</w:t>
      </w:r>
      <w:proofErr w:type="gramEnd"/>
      <w:r w:rsidRPr="002D7C42">
        <w:rPr>
          <w:u w:val="single"/>
        </w:rPr>
        <w:t xml:space="preserve">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w:t>
      </w:r>
      <w:r w:rsidRPr="002D7C42">
        <w:lastRenderedPageBreak/>
        <w:t xml:space="preserve">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2F68488" w14:textId="77777777" w:rsidR="003F0CBD" w:rsidRPr="00B234D9" w:rsidRDefault="003F0CBD" w:rsidP="003F0CBD"/>
    <w:p w14:paraId="56474520" w14:textId="77777777" w:rsidR="003F0CBD" w:rsidRPr="00132664" w:rsidRDefault="003F0CBD" w:rsidP="003F0CBD">
      <w:pPr>
        <w:pStyle w:val="Heading4"/>
        <w:numPr>
          <w:ilvl w:val="0"/>
          <w:numId w:val="12"/>
        </w:numPr>
        <w:tabs>
          <w:tab w:val="num" w:pos="360"/>
        </w:tabs>
        <w:ind w:left="0" w:firstLine="0"/>
      </w:pPr>
      <w:r>
        <w:t xml:space="preserve">Use or lose is wrong – It’d be irrational AND never be contemplated by any state. </w:t>
      </w:r>
    </w:p>
    <w:p w14:paraId="0733AFCD" w14:textId="77777777" w:rsidR="003F0CBD" w:rsidRPr="0086396F" w:rsidRDefault="003F0CBD" w:rsidP="003F0CBD">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64EBF069" w14:textId="77777777" w:rsidR="003F0CBD" w:rsidRDefault="003F0CBD" w:rsidP="003F0CBD">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4A72DB0A" w14:textId="77777777" w:rsidR="003F0CBD" w:rsidRDefault="003F0CBD" w:rsidP="003F0CBD">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1EA5CAF0" w14:textId="53C4B6AD" w:rsidR="0005144F" w:rsidRPr="00F601E6" w:rsidRDefault="003F0CBD" w:rsidP="00F601E6">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sectPr w:rsidR="0005144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0CBD"/>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144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CB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B66"/>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68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6E2A"/>
    <w:rsid w:val="00D30CBD"/>
    <w:rsid w:val="00D30D9E"/>
    <w:rsid w:val="00D33908"/>
    <w:rsid w:val="00D354F2"/>
    <w:rsid w:val="00D36C30"/>
    <w:rsid w:val="00D37C90"/>
    <w:rsid w:val="00D43A8C"/>
    <w:rsid w:val="00D51C3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A25F6"/>
  <w14:defaultImageDpi w14:val="300"/>
  <w15:docId w15:val="{B8B6CDAA-32D9-8848-BC0F-7FC939F9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0C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0C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0C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0C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F0C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0C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CBD"/>
  </w:style>
  <w:style w:type="character" w:customStyle="1" w:styleId="Heading1Char">
    <w:name w:val="Heading 1 Char"/>
    <w:aliases w:val="Pocket Char"/>
    <w:basedOn w:val="DefaultParagraphFont"/>
    <w:link w:val="Heading1"/>
    <w:uiPriority w:val="9"/>
    <w:rsid w:val="003F0C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0C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0CB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F0C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F0CB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3F0CB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3F0CB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F0CB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3F0CBD"/>
    <w:rPr>
      <w:color w:val="auto"/>
      <w:u w:val="none"/>
    </w:rPr>
  </w:style>
  <w:style w:type="paragraph" w:styleId="DocumentMap">
    <w:name w:val="Document Map"/>
    <w:basedOn w:val="Normal"/>
    <w:link w:val="DocumentMapChar"/>
    <w:uiPriority w:val="99"/>
    <w:semiHidden/>
    <w:unhideWhenUsed/>
    <w:rsid w:val="003F0C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0CBD"/>
    <w:rPr>
      <w:rFonts w:ascii="Lucida Grande" w:hAnsi="Lucida Grande" w:cs="Lucida Grande"/>
    </w:rPr>
  </w:style>
  <w:style w:type="paragraph" w:customStyle="1" w:styleId="Emphasis1">
    <w:name w:val="Emphasis1"/>
    <w:basedOn w:val="Normal"/>
    <w:link w:val="Emphasis"/>
    <w:autoRedefine/>
    <w:uiPriority w:val="20"/>
    <w:qFormat/>
    <w:rsid w:val="003F0CBD"/>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F0CBD"/>
    <w:rPr>
      <w:u w:val="single"/>
    </w:rPr>
  </w:style>
  <w:style w:type="paragraph" w:styleId="Title">
    <w:name w:val="Title"/>
    <w:aliases w:val="title,UNDERLINE,Cites and Cards,Bold Underlined,Read This,Block Heading"/>
    <w:basedOn w:val="Normal"/>
    <w:next w:val="Normal"/>
    <w:link w:val="TitleChar"/>
    <w:uiPriority w:val="6"/>
    <w:qFormat/>
    <w:rsid w:val="003F0CBD"/>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F0CBD"/>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3F0CBD"/>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ListParagraph">
    <w:name w:val="List Paragraph"/>
    <w:aliases w:val="6 font"/>
    <w:basedOn w:val="Normal"/>
    <w:uiPriority w:val="34"/>
    <w:unhideWhenUsed/>
    <w:qFormat/>
    <w:rsid w:val="003F0CBD"/>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Dont use,ca"/>
    <w:basedOn w:val="Heading1"/>
    <w:link w:val="Hyperlink"/>
    <w:autoRedefine/>
    <w:uiPriority w:val="99"/>
    <w:qFormat/>
    <w:rsid w:val="003F0C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17</Pages>
  <Words>9001</Words>
  <Characters>51306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2022-01-15T22:07:00Z</dcterms:created>
  <dcterms:modified xsi:type="dcterms:W3CDTF">2022-01-15T23:04:00Z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