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DACD5" w14:textId="0E497007" w:rsidR="00F27BCF" w:rsidRDefault="00F27BCF" w:rsidP="00F27BCF">
      <w:pPr>
        <w:pStyle w:val="Heading3"/>
      </w:pPr>
      <w:r>
        <w:t>Framing</w:t>
      </w:r>
    </w:p>
    <w:p w14:paraId="746C3FF1" w14:textId="77777777" w:rsidR="00F27BCF" w:rsidRPr="00A355C6" w:rsidRDefault="00F27BCF" w:rsidP="00F27BC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7DDF536" w14:textId="77777777" w:rsidR="00F27BCF" w:rsidRPr="00A355C6" w:rsidRDefault="00F27BCF" w:rsidP="00F27BC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191511C7" w14:textId="77777777" w:rsidR="00F27BCF" w:rsidRPr="00A355C6" w:rsidRDefault="00F27BCF" w:rsidP="00F27BC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857CE31" w14:textId="77777777" w:rsidR="00F27BCF" w:rsidRPr="00A355C6" w:rsidRDefault="00F27BCF" w:rsidP="00F27BC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B8E11E8" w14:textId="77777777" w:rsidR="00F27BCF" w:rsidRPr="00A355C6" w:rsidRDefault="00F27BCF" w:rsidP="00F27BC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451BE88" w14:textId="77777777" w:rsidR="00F27BCF" w:rsidRPr="00A355C6" w:rsidRDefault="00F27BCF" w:rsidP="00F27BC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F074BA9" w14:textId="77777777" w:rsidR="00F27BCF" w:rsidRPr="00A355C6" w:rsidRDefault="00F27BCF" w:rsidP="00F27BCF">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35EE6D95" w14:textId="77777777" w:rsidR="00F27BCF" w:rsidRPr="00A355C6" w:rsidRDefault="00F27BCF" w:rsidP="00F27BCF">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6EEC925" w14:textId="05E597F7" w:rsidR="00F27BCF" w:rsidRDefault="00F27BCF" w:rsidP="00F27BCF">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5403A40A" w14:textId="13CC4427" w:rsidR="000E57B9" w:rsidRPr="000E57B9" w:rsidRDefault="000E57B9" w:rsidP="00F27BCF">
      <w:pPr>
        <w:keepNext/>
        <w:keepLines/>
        <w:spacing w:before="40"/>
        <w:outlineLvl w:val="3"/>
        <w:rPr>
          <w:b/>
          <w:bCs/>
          <w:color w:val="000000" w:themeColor="text1"/>
          <w:sz w:val="26"/>
          <w:szCs w:val="26"/>
          <w:u w:color="1E1E1E"/>
        </w:rPr>
      </w:pPr>
      <w:r>
        <w:rPr>
          <w:b/>
          <w:bCs/>
          <w:color w:val="000000" w:themeColor="text1"/>
          <w:sz w:val="26"/>
          <w:szCs w:val="26"/>
          <w:u w:color="1E1E1E"/>
        </w:rPr>
        <w:t xml:space="preserve">Your Smith and Timmons and Allston evidence doesn’t apply – our framework doesn’t say that racism doesn’t matter at all—just that our terminal impact outweighs </w:t>
      </w:r>
    </w:p>
    <w:p w14:paraId="1914F44F" w14:textId="77777777" w:rsidR="00F27BCF" w:rsidRDefault="00F27BCF" w:rsidP="00F27BCF">
      <w:pPr>
        <w:pStyle w:val="Heading2"/>
      </w:pPr>
      <w:r>
        <w:lastRenderedPageBreak/>
        <w:t>PIC</w:t>
      </w:r>
    </w:p>
    <w:p w14:paraId="53ED4879" w14:textId="77777777" w:rsidR="00F27BCF" w:rsidRPr="009811A7" w:rsidRDefault="00F27BCF" w:rsidP="00F27BCF">
      <w:pPr>
        <w:rPr>
          <w:sz w:val="12"/>
        </w:rPr>
      </w:pPr>
    </w:p>
    <w:p w14:paraId="510238A0" w14:textId="77777777" w:rsidR="00F27BCF" w:rsidRPr="00100A2B" w:rsidRDefault="00F27BCF" w:rsidP="00F27BCF">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5D4336D4" w14:textId="77777777" w:rsidR="00F27BCF" w:rsidRPr="00100A2B" w:rsidRDefault="00F27BCF" w:rsidP="00F27BCF">
      <w:pPr>
        <w:pStyle w:val="Heading4"/>
      </w:pPr>
      <w:r w:rsidRPr="00100A2B">
        <w:t>The PIC is key to beat China and protect against Chinese REM gatekeeping</w:t>
      </w:r>
    </w:p>
    <w:p w14:paraId="769B41A6" w14:textId="77777777" w:rsidR="00F27BCF" w:rsidRPr="00100A2B" w:rsidRDefault="00F27BCF" w:rsidP="00F27BCF">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3D3266F4" w14:textId="77777777" w:rsidR="00F27BCF" w:rsidRPr="00100A2B" w:rsidRDefault="00F27BCF" w:rsidP="00F27BCF">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51A47CF9" w14:textId="77777777" w:rsidR="00F27BCF" w:rsidRPr="00100A2B" w:rsidRDefault="00F27BCF" w:rsidP="00F27BCF">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w:t>
      </w:r>
      <w:proofErr w:type="gramStart"/>
      <w:r w:rsidRPr="00100A2B">
        <w:t>actually rare</w:t>
      </w:r>
      <w:proofErr w:type="gramEnd"/>
      <w:r w:rsidRPr="00100A2B">
        <w:t xml:space="preserv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2E5B5099" w14:textId="77777777" w:rsidR="00F27BCF" w:rsidRPr="00100A2B" w:rsidRDefault="00F27BCF" w:rsidP="00F27BCF">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002FC5E4" w14:textId="77777777" w:rsidR="00F27BCF" w:rsidRPr="00100A2B" w:rsidRDefault="00F27BCF" w:rsidP="00F27BCF">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3C77A2B" w14:textId="77777777" w:rsidR="00F27BCF" w:rsidRPr="00100A2B" w:rsidRDefault="00F27BCF" w:rsidP="00F27BCF">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56A6A242" w14:textId="77777777" w:rsidR="00F27BCF" w:rsidRPr="00100A2B" w:rsidRDefault="00F27BCF" w:rsidP="00F27BCF">
      <w:pPr>
        <w:rPr>
          <w:rStyle w:val="StyleUnderline"/>
        </w:rPr>
      </w:pPr>
      <w:r w:rsidRPr="00100A2B">
        <w:t xml:space="preserve">It could happen. </w:t>
      </w:r>
      <w:r w:rsidRPr="00100A2B">
        <w:rPr>
          <w:rStyle w:val="StyleUnderline"/>
        </w:rPr>
        <w:t xml:space="preserve">In 2010, Beijing threatened to cut off exports to Japan over the disputed Senkaku Islands. Two years ago, Beijing was reportedly considering restrictions on exports to </w:t>
      </w:r>
      <w:r w:rsidRPr="00100A2B">
        <w:rPr>
          <w:rStyle w:val="StyleUnderline"/>
        </w:rPr>
        <w:lastRenderedPageBreak/>
        <w:t>the U.S. generally, as well as against specific companies (such as defense giant Lockheed Martin Corp.) that it deemed in violation of its policies against selling advanced weapons to Taiwan. </w:t>
      </w:r>
    </w:p>
    <w:p w14:paraId="51AB8FA6" w14:textId="77777777" w:rsidR="00F27BCF" w:rsidRPr="00100A2B" w:rsidRDefault="00F27BCF" w:rsidP="00F27BCF">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3DB2ACB2" w14:textId="77777777" w:rsidR="00F27BCF" w:rsidRPr="00100A2B" w:rsidRDefault="00F27BCF" w:rsidP="00F27BCF">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0A97F6E5" w14:textId="77777777" w:rsidR="00F27BCF" w:rsidRPr="00100A2B" w:rsidRDefault="00F27BCF" w:rsidP="00F27BCF">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02E75496" w14:textId="77777777" w:rsidR="00F27BCF" w:rsidRPr="00100A2B" w:rsidRDefault="00F27BCF" w:rsidP="00F27BCF">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7FA4A41A" w14:textId="77777777" w:rsidR="00F27BCF" w:rsidRPr="00100A2B" w:rsidRDefault="00F27BCF" w:rsidP="00F27BCF">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6A3880B1" w14:textId="77777777" w:rsidR="00F27BCF" w:rsidRPr="00100A2B" w:rsidRDefault="00F27BCF" w:rsidP="00F27BCF">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14ADF1D3" w14:textId="77777777" w:rsidR="00F27BCF" w:rsidRPr="00100A2B" w:rsidRDefault="00F27BCF" w:rsidP="00F27BCF"/>
    <w:p w14:paraId="7022F83A" w14:textId="77777777" w:rsidR="00F27BCF" w:rsidRPr="00100A2B" w:rsidRDefault="00F27BCF" w:rsidP="00F27BCF">
      <w:pPr>
        <w:pStyle w:val="Heading4"/>
        <w:rPr>
          <w:rFonts w:cs="Calibri"/>
        </w:rPr>
      </w:pPr>
      <w:r w:rsidRPr="00100A2B">
        <w:rPr>
          <w:rFonts w:cs="Calibri"/>
        </w:rPr>
        <w:t>REM access key to military primacy and tech advancement – alternatives fail</w:t>
      </w:r>
    </w:p>
    <w:p w14:paraId="0899BB57" w14:textId="77777777" w:rsidR="00F27BCF" w:rsidRPr="00100A2B" w:rsidRDefault="00F27BCF" w:rsidP="00F27BCF">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lastRenderedPageBreak/>
        <w:t>https://digital.stpetersburg.usf.edu/cgi/viewcontent.cgi?article=1132&amp;context=honorstheses</w:t>
      </w:r>
      <w:r w:rsidRPr="00100A2B">
        <w:rPr>
          <w:szCs w:val="26"/>
        </w:rPr>
        <w:t>] TDI</w:t>
      </w:r>
    </w:p>
    <w:p w14:paraId="0CB4AC3C" w14:textId="77777777" w:rsidR="00F27BCF" w:rsidRPr="00100A2B" w:rsidRDefault="00F27BCF" w:rsidP="00F27BCF">
      <w:pPr>
        <w:rPr>
          <w:rStyle w:val="StyleUnderline"/>
        </w:rPr>
      </w:pPr>
      <w:r w:rsidRPr="00100A2B">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0A40330C" w14:textId="77777777" w:rsidR="00F27BCF" w:rsidRPr="00100A2B" w:rsidRDefault="00F27BCF" w:rsidP="00F27BCF">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a 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5BF2FE24" w14:textId="77777777" w:rsidR="00F27BCF" w:rsidRPr="00100A2B" w:rsidRDefault="00F27BCF" w:rsidP="00F27BCF">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140CA06B" w14:textId="77777777" w:rsidR="00F27BCF" w:rsidRPr="00100A2B" w:rsidRDefault="00F27BCF" w:rsidP="00F27BCF">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w:t>
      </w:r>
      <w:r w:rsidRPr="00100A2B">
        <w:rPr>
          <w:rStyle w:val="StyleUnderline"/>
        </w:rPr>
        <w:lastRenderedPageBreak/>
        <w:t>rare earth metals, will even the odds much quicker than policymakers had previously anticipated</w:t>
      </w:r>
      <w:r w:rsidRPr="00100A2B">
        <w:t>. 81</w:t>
      </w:r>
    </w:p>
    <w:p w14:paraId="4372ED95" w14:textId="77777777" w:rsidR="00F27BCF" w:rsidRPr="00100A2B" w:rsidRDefault="00F27BCF" w:rsidP="00F27BCF">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2B113643" w14:textId="77777777" w:rsidR="00F27BCF" w:rsidRPr="00100A2B" w:rsidRDefault="00F27BCF" w:rsidP="00F27BCF">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4E5B669B" w14:textId="77777777" w:rsidR="00F27BCF" w:rsidRPr="00100A2B" w:rsidRDefault="00F27BCF" w:rsidP="00F27BCF">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237C1FFA" w14:textId="77777777" w:rsidR="00F27BCF" w:rsidRPr="00100A2B" w:rsidRDefault="00F27BCF" w:rsidP="00F27BCF">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6BE3813A" w14:textId="77777777" w:rsidR="00F27BCF" w:rsidRPr="00100A2B" w:rsidRDefault="00F27BCF" w:rsidP="00F27BCF">
      <w:r w:rsidRPr="00100A2B">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11E16BE2" w14:textId="77777777" w:rsidR="00F27BCF" w:rsidRPr="00100A2B" w:rsidRDefault="00F27BCF" w:rsidP="00F27BCF">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0FF48077" w14:textId="77777777" w:rsidR="00F27BCF" w:rsidRPr="00100A2B" w:rsidRDefault="00F27BCF" w:rsidP="00F27BCF"/>
    <w:p w14:paraId="31F11406" w14:textId="77777777" w:rsidR="00F27BCF" w:rsidRPr="00100A2B" w:rsidRDefault="00F27BCF" w:rsidP="00F27BCF">
      <w:pPr>
        <w:pStyle w:val="Heading4"/>
      </w:pPr>
      <w:r w:rsidRPr="00100A2B">
        <w:lastRenderedPageBreak/>
        <w:t>Primacy and allied commitments solve arms races and great power war – unipolarity is sustainable, and prevents power vacuums and global escalation</w:t>
      </w:r>
    </w:p>
    <w:p w14:paraId="0899E5E7" w14:textId="77777777" w:rsidR="00F27BCF" w:rsidRPr="00100A2B" w:rsidRDefault="00F27BCF" w:rsidP="00F27BCF">
      <w:r w:rsidRPr="00100A2B">
        <w:rPr>
          <w:rStyle w:val="StyleUnderline"/>
          <w:sz w:val="26"/>
          <w:szCs w:val="26"/>
          <w:u w:val="none"/>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1315797B" w14:textId="77777777" w:rsidR="00F27BCF" w:rsidRPr="00100A2B" w:rsidRDefault="00F27BCF" w:rsidP="00F27BCF">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39E21DC1" w14:textId="77777777" w:rsidR="00F27BCF" w:rsidRPr="00100A2B" w:rsidRDefault="00F27BCF" w:rsidP="00F27BCF">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329C4630" w14:textId="77777777" w:rsidR="00F27BCF" w:rsidRPr="00100A2B" w:rsidRDefault="00F27BCF" w:rsidP="00F27BCF">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303D6772" w14:textId="77777777" w:rsidR="00F27BCF" w:rsidRPr="00100A2B" w:rsidRDefault="00F27BCF" w:rsidP="00F27BCF">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3EB6493F" w14:textId="77777777" w:rsidR="00F27BCF" w:rsidRPr="00100A2B" w:rsidRDefault="00F27BCF" w:rsidP="00F27BCF">
      <w:r w:rsidRPr="00100A2B">
        <w:lastRenderedPageBreak/>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7224BEA4" w14:textId="77777777" w:rsidR="00F27BCF" w:rsidRPr="00100A2B" w:rsidRDefault="00F27BCF" w:rsidP="00F27BCF">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06B281BB" w14:textId="77777777" w:rsidR="00F27BCF" w:rsidRPr="00100A2B" w:rsidRDefault="00F27BCF" w:rsidP="00F27BCF">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0927A8FF" w14:textId="338865E9" w:rsidR="00F27BCF" w:rsidRDefault="00F27BCF" w:rsidP="00F27BCF">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Pr="00100A2B">
        <w:rPr>
          <w:rStyle w:val="Emphasis"/>
        </w:rPr>
        <w:t xml:space="preserve">. </w:t>
      </w:r>
    </w:p>
    <w:p w14:paraId="136E27ED" w14:textId="31C529C4" w:rsidR="00F27BCF" w:rsidRPr="00100A2B" w:rsidRDefault="002F6D74" w:rsidP="00F27BCF">
      <w:pPr>
        <w:pStyle w:val="Heading4"/>
        <w:rPr>
          <w:rFonts w:cs="Calibri"/>
        </w:rPr>
      </w:pPr>
      <w:r>
        <w:rPr>
          <w:rFonts w:cs="Calibri"/>
        </w:rPr>
        <w:lastRenderedPageBreak/>
        <w:t>PIC</w:t>
      </w:r>
      <w:r w:rsidR="00F27BCF" w:rsidRPr="00100A2B">
        <w:rPr>
          <w:rFonts w:cs="Calibri"/>
        </w:rPr>
        <w:t xml:space="preserve"> solves – climate solutions rely on REMs</w:t>
      </w:r>
    </w:p>
    <w:p w14:paraId="03FE5876" w14:textId="77777777" w:rsidR="00F27BCF" w:rsidRPr="00100A2B" w:rsidRDefault="00F27BCF" w:rsidP="00F27BCF">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r w:rsidRPr="00FB3D96">
        <w:t>https://documents.worldbank.org/en/publication/documents-reports/documentdetail/207371500386458722/the-growing-role-of-minerals-and-metals-for-a-low-carbon-future</w:t>
      </w:r>
      <w:r w:rsidRPr="00100A2B">
        <w:t>] TDI</w:t>
      </w:r>
    </w:p>
    <w:p w14:paraId="4F946488" w14:textId="77777777" w:rsidR="00F27BCF" w:rsidRPr="00100A2B" w:rsidRDefault="00F27BCF" w:rsidP="00F27BCF">
      <w:pPr>
        <w:pStyle w:val="ListParagraph"/>
        <w:numPr>
          <w:ilvl w:val="0"/>
          <w:numId w:val="14"/>
        </w:numPr>
      </w:pPr>
      <w:r w:rsidRPr="00100A2B">
        <w:t>Full report - https://documents1.worldbank.org/curated/en/207371500386458722/pdf/117581-WP-P159838-PUBLIC-ClimateSmartMiningJuly.pdf</w:t>
      </w:r>
    </w:p>
    <w:p w14:paraId="0AE1A20E" w14:textId="77777777" w:rsidR="00F27BCF" w:rsidRDefault="00F27BCF" w:rsidP="00F27BCF">
      <w:r w:rsidRPr="00100A2B">
        <w:rPr>
          <w:rStyle w:val="StyleUnderline"/>
        </w:rPr>
        <w:t xml:space="preserve">Climate and greenhouse gas (GHG) scenarios have typically paid scant attention to the metal implications necessary to realize a low/zero carbon future. </w:t>
      </w:r>
      <w:r w:rsidRPr="000010B3">
        <w:rPr>
          <w:rStyle w:val="StyleUnderline"/>
        </w:rPr>
        <w:t>The</w:t>
      </w:r>
      <w:r w:rsidRPr="00100A2B">
        <w:rPr>
          <w:rStyle w:val="StyleUnderline"/>
        </w:rPr>
        <w:t xml:space="preserve"> 2015 </w:t>
      </w:r>
      <w:r w:rsidRPr="000010B3">
        <w:rPr>
          <w:rStyle w:val="StyleUnderline"/>
          <w:highlight w:val="green"/>
        </w:rPr>
        <w:t>Paris</w:t>
      </w:r>
      <w:r w:rsidRPr="00100A2B">
        <w:rPr>
          <w:rStyle w:val="StyleUnderline"/>
        </w:rPr>
        <w:t xml:space="preserve"> Agreement on Climate Change </w:t>
      </w:r>
      <w:r w:rsidRPr="006C6434">
        <w:rPr>
          <w:rStyle w:val="StyleUnderline"/>
          <w:highlight w:val="green"/>
        </w:rPr>
        <w:t>indicates</w:t>
      </w:r>
      <w:r w:rsidRPr="006C6434">
        <w:rPr>
          <w:rStyle w:val="StyleUnderline"/>
        </w:rPr>
        <w:t xml:space="preserve"> a </w:t>
      </w:r>
      <w:r w:rsidRPr="006C6434">
        <w:rPr>
          <w:rStyle w:val="StyleUnderline"/>
          <w:highlight w:val="green"/>
        </w:rPr>
        <w:t>global resolve to</w:t>
      </w:r>
      <w:r w:rsidRPr="00100A2B">
        <w:rPr>
          <w:rStyle w:val="StyleUnderline"/>
        </w:rPr>
        <w:t xml:space="preserve"> embark on </w:t>
      </w:r>
      <w:r w:rsidRPr="006C6434">
        <w:rPr>
          <w:rStyle w:val="StyleUnderline"/>
          <w:highlight w:val="green"/>
        </w:rPr>
        <w:t>develop</w:t>
      </w:r>
      <w:r w:rsidRPr="00100A2B">
        <w:rPr>
          <w:rStyle w:val="StyleUnderline"/>
        </w:rPr>
        <w:t xml:space="preserve">ment </w:t>
      </w:r>
      <w:r w:rsidRPr="006C6434">
        <w:rPr>
          <w:rStyle w:val="StyleUnderline"/>
          <w:highlight w:val="green"/>
        </w:rPr>
        <w:t>patterns</w:t>
      </w:r>
      <w:r w:rsidRPr="00100A2B">
        <w:rPr>
          <w:rStyle w:val="StyleUnderline"/>
        </w:rPr>
        <w:t xml:space="preserve"> that would significantly be </w:t>
      </w:r>
      <w:r w:rsidRPr="006C6434">
        <w:rPr>
          <w:rStyle w:val="StyleUnderline"/>
          <w:highlight w:val="green"/>
        </w:rPr>
        <w:t>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0010B3">
        <w:rPr>
          <w:rStyle w:val="StyleUnderline"/>
          <w:highlight w:val="green"/>
        </w:rPr>
        <w:t>metals will</w:t>
      </w:r>
      <w:r w:rsidRPr="00100A2B">
        <w:rPr>
          <w:rStyle w:val="StyleUnderline"/>
        </w:rPr>
        <w:t xml:space="preserve"> likely </w:t>
      </w:r>
      <w:r w:rsidRPr="000010B3">
        <w:rPr>
          <w:rStyle w:val="StyleUnderline"/>
          <w:highlight w:val="green"/>
        </w:rPr>
        <w:t>rise in</w:t>
      </w:r>
      <w:r w:rsidRPr="00100A2B">
        <w:rPr>
          <w:rStyle w:val="StyleUnderline"/>
        </w:rPr>
        <w:t xml:space="preserve"> </w:t>
      </w:r>
      <w:r w:rsidRPr="000010B3">
        <w:rPr>
          <w:rStyle w:val="StyleUnderline"/>
          <w:highlight w:val="green"/>
        </w:rPr>
        <w:t>demand to</w:t>
      </w:r>
      <w:r w:rsidRPr="00100A2B">
        <w:rPr>
          <w:rStyle w:val="StyleUnderline"/>
        </w:rPr>
        <w:t xml:space="preserve"> be able to </w:t>
      </w:r>
      <w:r w:rsidRPr="000010B3">
        <w:rPr>
          <w:rStyle w:val="StyleUnderline"/>
          <w:highlight w:val="green"/>
        </w:rPr>
        <w:t>deliver</w:t>
      </w:r>
      <w:r w:rsidRPr="00100A2B">
        <w:rPr>
          <w:rStyle w:val="StyleUnderline"/>
        </w:rPr>
        <w:t xml:space="preserve"> on </w:t>
      </w:r>
      <w:r w:rsidRPr="000010B3">
        <w:rPr>
          <w:rStyle w:val="StyleUnderline"/>
          <w:highlight w:val="green"/>
        </w:rPr>
        <w:t>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the platinum group of metals, rare earth metals including cadmium, molybdenum, neodymium, and indium</w:t>
      </w:r>
      <w:r w:rsidRPr="00100A2B">
        <w:t>—silver, steel, titanium and zinc. The report then maps production and reserve levels of relevant metals globally, focusing on implications for resource-rich developing countries. It concludes by identifying critical research gaps and suggestions for future work.</w:t>
      </w:r>
    </w:p>
    <w:p w14:paraId="12BA62D4" w14:textId="77777777" w:rsidR="00F27BCF" w:rsidRDefault="00F27BCF" w:rsidP="00F27BCF">
      <w:pPr>
        <w:rPr>
          <w:rStyle w:val="Emphasis"/>
        </w:rPr>
      </w:pPr>
    </w:p>
    <w:p w14:paraId="518AEBBE" w14:textId="77777777" w:rsidR="00F27BCF" w:rsidRPr="00100A2B" w:rsidRDefault="00F27BCF" w:rsidP="00F27BCF">
      <w:pPr>
        <w:rPr>
          <w:rStyle w:val="Emphasis"/>
        </w:rPr>
      </w:pPr>
    </w:p>
    <w:p w14:paraId="238DFC4E" w14:textId="313E69BB" w:rsidR="00F27BCF" w:rsidRPr="00A355C6" w:rsidRDefault="00F27BCF" w:rsidP="00F27BCF">
      <w:pPr>
        <w:pStyle w:val="Heading2"/>
      </w:pPr>
      <w:r>
        <w:lastRenderedPageBreak/>
        <w:t>case</w:t>
      </w:r>
    </w:p>
    <w:p w14:paraId="727E210F" w14:textId="77777777" w:rsidR="00F27BCF" w:rsidRDefault="00F27BCF" w:rsidP="00F27BCF">
      <w:pPr>
        <w:pStyle w:val="ListParagraph"/>
        <w:rPr>
          <w:b/>
          <w:bCs/>
        </w:rPr>
      </w:pPr>
    </w:p>
    <w:p w14:paraId="7CDDC382" w14:textId="2DA74A99" w:rsidR="000E57B9" w:rsidRPr="000E57B9" w:rsidRDefault="00F27BCF" w:rsidP="000E57B9">
      <w:pPr>
        <w:pStyle w:val="ListParagraph"/>
        <w:numPr>
          <w:ilvl w:val="0"/>
          <w:numId w:val="15"/>
        </w:numPr>
        <w:rPr>
          <w:b/>
          <w:bCs/>
        </w:rPr>
      </w:pPr>
      <w:r w:rsidRPr="00F27BCF">
        <w:rPr>
          <w:b/>
          <w:bCs/>
        </w:rPr>
        <w:t>metropolitan cities leaving their light on thumps the advantage</w:t>
      </w:r>
    </w:p>
    <w:p w14:paraId="2DB628D8" w14:textId="77777777" w:rsidR="002F6D74" w:rsidRPr="00061AEB" w:rsidRDefault="002F6D74" w:rsidP="002F6D74">
      <w:pPr>
        <w:pStyle w:val="Heading4"/>
        <w:rPr>
          <w:rFonts w:cs="Arial"/>
          <w:u w:val="single"/>
        </w:rPr>
      </w:pPr>
      <w:r w:rsidRPr="00061AEB">
        <w:rPr>
          <w:rFonts w:cs="Arial"/>
        </w:rPr>
        <w:t xml:space="preserve">No extinction – it takes 12 degrees </w:t>
      </w:r>
      <w:r w:rsidRPr="00061AEB">
        <w:rPr>
          <w:rFonts w:cs="Arial"/>
          <w:u w:val="single"/>
        </w:rPr>
        <w:t>without adaptation</w:t>
      </w:r>
    </w:p>
    <w:p w14:paraId="4049A542" w14:textId="77777777" w:rsidR="002F6D74" w:rsidRPr="00061AEB" w:rsidRDefault="002F6D74" w:rsidP="002F6D74">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6455B70E" w14:textId="77777777" w:rsidR="002F6D74" w:rsidRPr="00994F99" w:rsidRDefault="002F6D74" w:rsidP="002F6D74">
      <w:r w:rsidRPr="00061AEB">
        <w:rPr>
          <w:rStyle w:val="StyleUnderline"/>
          <w:highlight w:val="green"/>
        </w:rPr>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w:t>
      </w:r>
      <w:proofErr w:type="spellStart"/>
      <w:r w:rsidRPr="00061AEB">
        <w:t>civilisation</w:t>
      </w:r>
      <w:proofErr w:type="spellEnd"/>
      <w:r w:rsidRPr="00061AEB">
        <w:t xml:space="preserve">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w:t>
      </w:r>
      <w:r w:rsidRPr="00061AEB">
        <w:lastRenderedPageBreak/>
        <w:t xml:space="preserve">course highly uncertain. </w:t>
      </w:r>
      <w:r w:rsidRPr="00061AEB">
        <w:rPr>
          <w:rStyle w:val="StyleUnderline"/>
        </w:rPr>
        <w:t xml:space="preserve">It is likely that the world will </w:t>
      </w:r>
      <w:proofErr w:type="gramStart"/>
      <w:r w:rsidRPr="00061AEB">
        <w:rPr>
          <w:rStyle w:val="StyleUnderline"/>
        </w:rPr>
        <w:t>take action</w:t>
      </w:r>
      <w:proofErr w:type="gramEnd"/>
      <w:r w:rsidRPr="00061AEB">
        <w:rPr>
          <w:rStyle w:val="StyleUnderline"/>
        </w:rPr>
        <w:t xml:space="preserve"> against climate change once it begins to impose large costs on human society, long before there is warming of 10°C</w:t>
      </w:r>
      <w:r w:rsidRPr="00061AEB">
        <w:t xml:space="preserve">. Unfortunately, there is significant inertia in the climate system: there is a </w:t>
      </w:r>
      <w:proofErr w:type="gramStart"/>
      <w:r w:rsidRPr="00061AEB">
        <w:t>25 to 50 year</w:t>
      </w:r>
      <w:proofErr w:type="gramEnd"/>
      <w:r w:rsidRPr="00061AEB">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445B9BF2" w14:textId="77777777" w:rsidR="002F6D74" w:rsidRPr="00F27BCF" w:rsidRDefault="002F6D74" w:rsidP="00F27BCF">
      <w:pPr>
        <w:rPr>
          <w:b/>
          <w:bCs/>
        </w:rPr>
      </w:pPr>
    </w:p>
    <w:p w14:paraId="306DEDE0" w14:textId="77777777" w:rsidR="00F27BCF" w:rsidRDefault="00F27BCF" w:rsidP="00F27BCF">
      <w:pPr>
        <w:rPr>
          <w:rStyle w:val="StyleUnderline"/>
        </w:rPr>
      </w:pPr>
    </w:p>
    <w:p w14:paraId="044B7EAC" w14:textId="77777777" w:rsidR="00F27BCF" w:rsidRDefault="00F27BCF" w:rsidP="00F27BCF">
      <w:pPr>
        <w:rPr>
          <w:rStyle w:val="StyleUnderline"/>
        </w:rPr>
      </w:pPr>
    </w:p>
    <w:p w14:paraId="5F474D39" w14:textId="77777777" w:rsidR="00F27BCF" w:rsidRDefault="00F27BCF" w:rsidP="00F27BCF">
      <w:pPr>
        <w:rPr>
          <w:rStyle w:val="StyleUnderline"/>
        </w:rPr>
      </w:pPr>
    </w:p>
    <w:p w14:paraId="4D6A5B26" w14:textId="77777777" w:rsidR="00F27BCF" w:rsidRDefault="00F27BCF" w:rsidP="00F27BCF">
      <w:pPr>
        <w:rPr>
          <w:rStyle w:val="StyleUnderline"/>
        </w:rPr>
      </w:pPr>
    </w:p>
    <w:p w14:paraId="14FFC8F9" w14:textId="77777777" w:rsidR="00F27BCF" w:rsidRPr="00F27BCF" w:rsidRDefault="00F27BCF" w:rsidP="00F27BCF">
      <w:pPr>
        <w:rPr>
          <w:rStyle w:val="StyleUnderline"/>
        </w:rPr>
      </w:pPr>
    </w:p>
    <w:sectPr w:rsidR="00F27BCF" w:rsidRPr="00F27B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58072C"/>
    <w:multiLevelType w:val="hybridMultilevel"/>
    <w:tmpl w:val="7EFE4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E66E5B"/>
    <w:multiLevelType w:val="hybridMultilevel"/>
    <w:tmpl w:val="02469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6F520D"/>
    <w:multiLevelType w:val="hybridMultilevel"/>
    <w:tmpl w:val="078E5052"/>
    <w:lvl w:ilvl="0" w:tplc="26947C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7BCF"/>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7B9"/>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D74"/>
    <w:rsid w:val="002F6E74"/>
    <w:rsid w:val="003106B3"/>
    <w:rsid w:val="003111E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BCF"/>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E09ADB"/>
  <w14:defaultImageDpi w14:val="300"/>
  <w15:docId w15:val="{CA03C732-DE99-A943-BCB7-0D6402001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7BC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27B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7B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27B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F27B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7B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7BCF"/>
  </w:style>
  <w:style w:type="character" w:customStyle="1" w:styleId="Heading1Char">
    <w:name w:val="Heading 1 Char"/>
    <w:aliases w:val="Pocket Char"/>
    <w:basedOn w:val="DefaultParagraphFont"/>
    <w:link w:val="Heading1"/>
    <w:uiPriority w:val="9"/>
    <w:rsid w:val="00F27B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7BC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27BCF"/>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F27B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27BCF"/>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F27BCF"/>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27BCF"/>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F27BCF"/>
    <w:rPr>
      <w:color w:val="auto"/>
      <w:u w:val="none"/>
    </w:rPr>
  </w:style>
  <w:style w:type="character" w:styleId="Hyperlink">
    <w:name w:val="Hyperlink"/>
    <w:basedOn w:val="DefaultParagraphFont"/>
    <w:uiPriority w:val="99"/>
    <w:semiHidden/>
    <w:unhideWhenUsed/>
    <w:rsid w:val="00F27BCF"/>
    <w:rPr>
      <w:color w:val="auto"/>
      <w:u w:val="none"/>
    </w:rPr>
  </w:style>
  <w:style w:type="paragraph" w:styleId="DocumentMap">
    <w:name w:val="Document Map"/>
    <w:basedOn w:val="Normal"/>
    <w:link w:val="DocumentMapChar"/>
    <w:uiPriority w:val="99"/>
    <w:semiHidden/>
    <w:unhideWhenUsed/>
    <w:rsid w:val="00F27B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7BCF"/>
    <w:rPr>
      <w:rFonts w:ascii="Lucida Grande" w:hAnsi="Lucida Grande" w:cs="Lucida Grande"/>
    </w:rPr>
  </w:style>
  <w:style w:type="paragraph" w:customStyle="1" w:styleId="Emphasis1">
    <w:name w:val="Emphasis1"/>
    <w:basedOn w:val="Normal"/>
    <w:link w:val="Emphasis"/>
    <w:autoRedefine/>
    <w:uiPriority w:val="20"/>
    <w:qFormat/>
    <w:rsid w:val="00F27BCF"/>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ListParagraph">
    <w:name w:val="List Paragraph"/>
    <w:aliases w:val="6 font"/>
    <w:basedOn w:val="Normal"/>
    <w:uiPriority w:val="34"/>
    <w:qFormat/>
    <w:rsid w:val="00F27BCF"/>
    <w:pPr>
      <w:ind w:left="720"/>
      <w:contextualSpacing/>
    </w:pPr>
  </w:style>
  <w:style w:type="paragraph" w:customStyle="1" w:styleId="textbold">
    <w:name w:val="text bold"/>
    <w:basedOn w:val="Normal"/>
    <w:uiPriority w:val="20"/>
    <w:qFormat/>
    <w:rsid w:val="002F6D7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13</Pages>
  <Words>5353</Words>
  <Characters>30517</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35799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1</cp:revision>
  <dcterms:created xsi:type="dcterms:W3CDTF">2022-02-05T18:14:00Z</dcterms:created>
  <dcterms:modified xsi:type="dcterms:W3CDTF">2022-02-05T18:44:00Z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