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BDFA6" w14:textId="30FFADDC" w:rsidR="008C741B" w:rsidRDefault="008C741B" w:rsidP="00F601E6"/>
    <w:p w14:paraId="5BBDA07F" w14:textId="14C2FE3B" w:rsidR="008C741B" w:rsidRDefault="008C741B" w:rsidP="00F601E6"/>
    <w:p w14:paraId="179FEBF6" w14:textId="792AFF35" w:rsidR="008C741B" w:rsidRDefault="00CA246D" w:rsidP="008C741B">
      <w:pPr>
        <w:pStyle w:val="Heading2"/>
      </w:pPr>
      <w:r>
        <w:lastRenderedPageBreak/>
        <w:t>PIC</w:t>
      </w:r>
    </w:p>
    <w:p w14:paraId="2014573E" w14:textId="77777777" w:rsidR="008C741B" w:rsidRPr="009811A7" w:rsidRDefault="008C741B" w:rsidP="008C741B">
      <w:pPr>
        <w:rPr>
          <w:sz w:val="12"/>
        </w:rPr>
      </w:pPr>
    </w:p>
    <w:p w14:paraId="1917E3CB" w14:textId="77777777" w:rsidR="008C741B" w:rsidRPr="00100A2B" w:rsidRDefault="008C741B" w:rsidP="008C741B">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448AB218" w14:textId="77777777" w:rsidR="008C741B" w:rsidRPr="00100A2B" w:rsidRDefault="008C741B" w:rsidP="008C741B">
      <w:pPr>
        <w:pStyle w:val="Heading4"/>
      </w:pPr>
      <w:r w:rsidRPr="00100A2B">
        <w:t>The PIC is key to beat China and protect against Chinese REM gatekeeping</w:t>
      </w:r>
    </w:p>
    <w:p w14:paraId="17DF2A46" w14:textId="77777777" w:rsidR="008C741B" w:rsidRPr="00100A2B" w:rsidRDefault="008C741B" w:rsidP="008C741B">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676573F4" w14:textId="77777777" w:rsidR="008C741B" w:rsidRPr="00100A2B" w:rsidRDefault="008C741B" w:rsidP="008C741B">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3A1E3E25" w14:textId="77777777" w:rsidR="008C741B" w:rsidRPr="00100A2B" w:rsidRDefault="008C741B" w:rsidP="008C741B">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w:t>
      </w:r>
      <w:proofErr w:type="gramStart"/>
      <w:r w:rsidRPr="00100A2B">
        <w:t>actually rare</w:t>
      </w:r>
      <w:proofErr w:type="gramEnd"/>
      <w:r w:rsidRPr="00100A2B">
        <w:t xml:space="preserv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3542D780" w14:textId="77777777" w:rsidR="008C741B" w:rsidRPr="00100A2B" w:rsidRDefault="008C741B" w:rsidP="008C741B">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60521CF8" w14:textId="77777777" w:rsidR="008C741B" w:rsidRPr="00100A2B" w:rsidRDefault="008C741B" w:rsidP="008C741B">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92E3D45" w14:textId="77777777" w:rsidR="008C741B" w:rsidRPr="00100A2B" w:rsidRDefault="008C741B" w:rsidP="008C741B">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0DF15E7B" w14:textId="77777777" w:rsidR="008C741B" w:rsidRPr="00100A2B" w:rsidRDefault="008C741B" w:rsidP="008C741B">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w:t>
      </w:r>
      <w:r w:rsidRPr="00100A2B">
        <w:rPr>
          <w:rStyle w:val="StyleUnderline"/>
        </w:rPr>
        <w:lastRenderedPageBreak/>
        <w:t>the U.S. generally, as well as against specific companies (such as defense giant Lockheed Martin Corp.) that it deemed in violation of its policies against selling advanced weapons to Taiwan. </w:t>
      </w:r>
    </w:p>
    <w:p w14:paraId="7FC24310" w14:textId="77777777" w:rsidR="008C741B" w:rsidRPr="00100A2B" w:rsidRDefault="008C741B" w:rsidP="008C741B">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5A93A75C" w14:textId="77777777" w:rsidR="008C741B" w:rsidRPr="00100A2B" w:rsidRDefault="008C741B" w:rsidP="008C741B">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6D8859A6" w14:textId="77777777" w:rsidR="008C741B" w:rsidRPr="00100A2B" w:rsidRDefault="008C741B" w:rsidP="008C741B">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22E41E5B" w14:textId="77777777" w:rsidR="008C741B" w:rsidRPr="00100A2B" w:rsidRDefault="008C741B" w:rsidP="008C741B">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246D5603" w14:textId="77777777" w:rsidR="008C741B" w:rsidRPr="00100A2B" w:rsidRDefault="008C741B" w:rsidP="008C741B">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11897979" w14:textId="77777777" w:rsidR="008C741B" w:rsidRPr="00100A2B" w:rsidRDefault="008C741B" w:rsidP="008C741B">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6205DC44" w14:textId="77777777" w:rsidR="008C741B" w:rsidRPr="00100A2B" w:rsidRDefault="008C741B" w:rsidP="008C741B"/>
    <w:p w14:paraId="15DFF738" w14:textId="77777777" w:rsidR="008C741B" w:rsidRPr="00100A2B" w:rsidRDefault="008C741B" w:rsidP="008C741B">
      <w:pPr>
        <w:pStyle w:val="Heading4"/>
        <w:rPr>
          <w:rFonts w:cs="Calibri"/>
        </w:rPr>
      </w:pPr>
      <w:r w:rsidRPr="00100A2B">
        <w:rPr>
          <w:rFonts w:cs="Calibri"/>
        </w:rPr>
        <w:t>REM access key to military primacy and tech advancement – alternatives fail</w:t>
      </w:r>
    </w:p>
    <w:p w14:paraId="4C1BE301" w14:textId="77777777" w:rsidR="008C741B" w:rsidRPr="00100A2B" w:rsidRDefault="008C741B" w:rsidP="008C741B">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lastRenderedPageBreak/>
        <w:t>https://digital.stpetersburg.usf.edu/cgi/viewcontent.cgi?article=1132&amp;context=honorstheses</w:t>
      </w:r>
      <w:r w:rsidRPr="00100A2B">
        <w:rPr>
          <w:szCs w:val="26"/>
        </w:rPr>
        <w:t>] TDI</w:t>
      </w:r>
    </w:p>
    <w:p w14:paraId="64E07806" w14:textId="77777777" w:rsidR="008C741B" w:rsidRPr="00100A2B" w:rsidRDefault="008C741B" w:rsidP="008C741B">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2697625" w14:textId="77777777" w:rsidR="008C741B" w:rsidRPr="00100A2B" w:rsidRDefault="008C741B" w:rsidP="008C741B">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72E6157F" w14:textId="77777777" w:rsidR="008C741B" w:rsidRPr="00100A2B" w:rsidRDefault="008C741B" w:rsidP="008C741B">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7FD3A1D8" w14:textId="77777777" w:rsidR="008C741B" w:rsidRPr="00100A2B" w:rsidRDefault="008C741B" w:rsidP="008C741B">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w:t>
      </w:r>
      <w:r w:rsidRPr="00100A2B">
        <w:rPr>
          <w:rStyle w:val="StyleUnderline"/>
        </w:rPr>
        <w:lastRenderedPageBreak/>
        <w:t>rare earth metals, will even the odds much quicker than policymakers had previously anticipated</w:t>
      </w:r>
      <w:r w:rsidRPr="00100A2B">
        <w:t>. 81</w:t>
      </w:r>
    </w:p>
    <w:p w14:paraId="74F4CD48" w14:textId="77777777" w:rsidR="008C741B" w:rsidRPr="00100A2B" w:rsidRDefault="008C741B" w:rsidP="008C741B">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6E74400F" w14:textId="77777777" w:rsidR="008C741B" w:rsidRPr="00100A2B" w:rsidRDefault="008C741B" w:rsidP="008C741B">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7CCA77DB" w14:textId="77777777" w:rsidR="008C741B" w:rsidRPr="00100A2B" w:rsidRDefault="008C741B" w:rsidP="008C741B">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7E6508DC" w14:textId="77777777" w:rsidR="008C741B" w:rsidRPr="00100A2B" w:rsidRDefault="008C741B" w:rsidP="008C741B">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0511ED51" w14:textId="77777777" w:rsidR="008C741B" w:rsidRPr="00100A2B" w:rsidRDefault="008C741B" w:rsidP="008C741B">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1BC9E69D" w14:textId="77777777" w:rsidR="008C741B" w:rsidRPr="00100A2B" w:rsidRDefault="008C741B" w:rsidP="008C741B">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2BA0D2A1" w14:textId="77777777" w:rsidR="008C741B" w:rsidRPr="00100A2B" w:rsidRDefault="008C741B" w:rsidP="008C741B"/>
    <w:p w14:paraId="53BD29CD" w14:textId="77777777" w:rsidR="008C741B" w:rsidRPr="00100A2B" w:rsidRDefault="008C741B" w:rsidP="008C741B">
      <w:pPr>
        <w:pStyle w:val="Heading4"/>
      </w:pPr>
      <w:r w:rsidRPr="00100A2B">
        <w:lastRenderedPageBreak/>
        <w:t>Primacy and allied commitments solve arms races and great power war – unipolarity is sustainable, and prevents power vacuums and global escalation</w:t>
      </w:r>
    </w:p>
    <w:p w14:paraId="1AF989F9" w14:textId="77777777" w:rsidR="008C741B" w:rsidRPr="00100A2B" w:rsidRDefault="008C741B" w:rsidP="008C741B">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722EC988" w14:textId="77777777" w:rsidR="008C741B" w:rsidRPr="00100A2B" w:rsidRDefault="008C741B" w:rsidP="008C741B">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07F64977" w14:textId="77777777" w:rsidR="008C741B" w:rsidRPr="00100A2B" w:rsidRDefault="008C741B" w:rsidP="008C741B">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0E6D12CE" w14:textId="77777777" w:rsidR="008C741B" w:rsidRPr="00100A2B" w:rsidRDefault="008C741B" w:rsidP="008C741B">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097721A3" w14:textId="77777777" w:rsidR="008C741B" w:rsidRPr="00100A2B" w:rsidRDefault="008C741B" w:rsidP="008C741B">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3A52118E" w14:textId="77777777" w:rsidR="008C741B" w:rsidRPr="00100A2B" w:rsidRDefault="008C741B" w:rsidP="008C741B">
      <w:r w:rsidRPr="00100A2B">
        <w:lastRenderedPageBreak/>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97835EC" w14:textId="77777777" w:rsidR="008C741B" w:rsidRPr="00100A2B" w:rsidRDefault="008C741B" w:rsidP="008C741B">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13B98790" w14:textId="77777777" w:rsidR="008C741B" w:rsidRPr="00100A2B" w:rsidRDefault="008C741B" w:rsidP="008C741B">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4F925749" w14:textId="2235DA0F" w:rsidR="008C741B" w:rsidRDefault="008C741B" w:rsidP="008C741B">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06FB37A9" w14:textId="77777777" w:rsidR="008C741B" w:rsidRPr="00100A2B" w:rsidRDefault="008C741B" w:rsidP="008C741B">
      <w:pPr>
        <w:rPr>
          <w:rStyle w:val="Emphasis"/>
        </w:rPr>
      </w:pPr>
    </w:p>
    <w:p w14:paraId="660D80EA" w14:textId="2830473E" w:rsidR="008C741B" w:rsidRPr="00100A2B" w:rsidRDefault="008C741B" w:rsidP="008C741B">
      <w:pPr>
        <w:pStyle w:val="Heading4"/>
        <w:rPr>
          <w:rFonts w:cs="Calibri"/>
        </w:rPr>
      </w:pPr>
      <w:r w:rsidRPr="00100A2B">
        <w:rPr>
          <w:rFonts w:cs="Calibri"/>
        </w:rPr>
        <w:lastRenderedPageBreak/>
        <w:t>Counterplan solves – climate solutions rely on REMs</w:t>
      </w:r>
    </w:p>
    <w:p w14:paraId="2F1775B6" w14:textId="77777777" w:rsidR="008C741B" w:rsidRPr="00100A2B" w:rsidRDefault="008C741B" w:rsidP="008C741B">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320BA5C1" w14:textId="77777777" w:rsidR="008C741B" w:rsidRPr="00100A2B" w:rsidRDefault="008C741B" w:rsidP="008C741B">
      <w:pPr>
        <w:pStyle w:val="ListParagraph"/>
        <w:numPr>
          <w:ilvl w:val="0"/>
          <w:numId w:val="12"/>
        </w:numPr>
      </w:pPr>
      <w:r w:rsidRPr="00100A2B">
        <w:t>Full report - https://documents1.worldbank.org/curated/en/207371500386458722/pdf/117581-WP-P159838-PUBLIC-ClimateSmartMiningJuly.pdf</w:t>
      </w:r>
    </w:p>
    <w:p w14:paraId="03E2A067" w14:textId="77777777" w:rsidR="008C741B" w:rsidRDefault="008C741B" w:rsidP="008C741B">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4BADEB58" w14:textId="77777777" w:rsidR="008C741B" w:rsidRDefault="008C741B" w:rsidP="00F601E6"/>
    <w:p w14:paraId="0BF6CB14" w14:textId="1944ED23" w:rsidR="00DF7686" w:rsidRDefault="00F90DF0" w:rsidP="00F90DF0">
      <w:pPr>
        <w:pStyle w:val="Heading2"/>
      </w:pPr>
      <w:r>
        <w:lastRenderedPageBreak/>
        <w:t>case</w:t>
      </w:r>
    </w:p>
    <w:p w14:paraId="1A230C9F" w14:textId="77777777" w:rsidR="00DF7686" w:rsidRPr="00A355C6" w:rsidRDefault="00DF7686" w:rsidP="00DF768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DA7F4EC" w14:textId="77777777" w:rsidR="00DF7686" w:rsidRPr="00A355C6" w:rsidRDefault="00DF7686" w:rsidP="00DF768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3F6BCE50" w14:textId="77777777" w:rsidR="00DF7686" w:rsidRPr="00A355C6" w:rsidRDefault="00DF7686" w:rsidP="00DF768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4B9E757" w14:textId="359D43A5" w:rsidR="00DF7686" w:rsidRPr="00DF7686" w:rsidRDefault="00DF7686" w:rsidP="00F601E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3472883" w14:textId="044A0C2B" w:rsidR="00881E6A" w:rsidRPr="00F90DF0" w:rsidRDefault="00DF7686" w:rsidP="00F90DF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B770E1B" w14:textId="77777777" w:rsidR="00524744" w:rsidRDefault="00524744" w:rsidP="00524744">
      <w:pPr>
        <w:pStyle w:val="Heading4"/>
      </w:pPr>
      <w:r>
        <w:t>Capitalism is key to economic growth – solves hunger and poverty</w:t>
      </w:r>
    </w:p>
    <w:p w14:paraId="61650191" w14:textId="77777777" w:rsidR="00524744" w:rsidRPr="0046765C" w:rsidRDefault="00524744" w:rsidP="00524744">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7AFA0DC2" w14:textId="77777777" w:rsidR="00524744" w:rsidRPr="006E5957" w:rsidRDefault="00524744" w:rsidP="00524744">
      <w:pPr>
        <w:rPr>
          <w:rStyle w:val="StyleUnderline"/>
        </w:rPr>
      </w:pPr>
      <w:r>
        <w:t xml:space="preserve">As one argument would have it, capitalism is responsible for the destruction of the environment because capitalism is based on growth. And yes, </w:t>
      </w:r>
      <w:r w:rsidRPr="0046765C">
        <w:rPr>
          <w:rStyle w:val="StyleUnderline"/>
          <w:highlight w:val="green"/>
        </w:rPr>
        <w:t>capitalism</w:t>
      </w:r>
      <w:r w:rsidRPr="006E5957">
        <w:rPr>
          <w:rStyle w:val="StyleUnderline"/>
        </w:rPr>
        <w:t xml:space="preserve"> has </w:t>
      </w:r>
      <w:r w:rsidRPr="0046765C">
        <w:rPr>
          <w:rStyle w:val="StyleUnderline"/>
          <w:highlight w:val="green"/>
        </w:rPr>
        <w:t>led to tremendous</w:t>
      </w:r>
      <w:r w:rsidRPr="006E5957">
        <w:rPr>
          <w:rStyle w:val="StyleUnderline"/>
        </w:rPr>
        <w:t xml:space="preserve"> </w:t>
      </w:r>
      <w:r w:rsidRPr="0046765C">
        <w:rPr>
          <w:rStyle w:val="StyleUnderline"/>
          <w:highlight w:val="green"/>
        </w:rPr>
        <w:t>econ</w:t>
      </w:r>
      <w:r w:rsidRPr="006E5957">
        <w:rPr>
          <w:rStyle w:val="StyleUnderline"/>
        </w:rPr>
        <w:t xml:space="preserve">omic </w:t>
      </w:r>
      <w:r w:rsidRPr="0046765C">
        <w:rPr>
          <w:rStyle w:val="StyleUnderline"/>
          <w:highlight w:val="green"/>
        </w:rPr>
        <w:t>growth</w:t>
      </w:r>
      <w:r w:rsidRPr="006E5957">
        <w:rPr>
          <w:rStyle w:val="StyleUnderline"/>
        </w:rPr>
        <w:t xml:space="preserve">. But </w:t>
      </w:r>
      <w:r w:rsidRPr="0046765C">
        <w:rPr>
          <w:rStyle w:val="StyleUnderline"/>
          <w:highlight w:val="green"/>
        </w:rPr>
        <w:t>without this</w:t>
      </w:r>
      <w:r w:rsidRPr="006E5957">
        <w:rPr>
          <w:rStyle w:val="StyleUnderline"/>
        </w:rPr>
        <w:t xml:space="preserve"> growth,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proofErr w:type="gramStart"/>
      <w:r w:rsidRPr="0046765C">
        <w:rPr>
          <w:rStyle w:val="Emphasis"/>
          <w:highlight w:val="green"/>
        </w:rPr>
        <w:t>basic</w:t>
      </w:r>
      <w:r w:rsidRPr="006E5957">
        <w:rPr>
          <w:rStyle w:val="Emphasis"/>
        </w:rPr>
        <w:t xml:space="preserve"> </w:t>
      </w:r>
      <w:r w:rsidRPr="0046765C">
        <w:rPr>
          <w:rStyle w:val="Emphasis"/>
          <w:highlight w:val="green"/>
        </w:rPr>
        <w:t>necessities</w:t>
      </w:r>
      <w:proofErr w:type="gramEnd"/>
      <w:r w:rsidRPr="006E5957">
        <w:rPr>
          <w:rStyle w:val="Emphasis"/>
        </w:rPr>
        <w:t>.</w:t>
      </w:r>
      <w:r w:rsidRPr="006E5957">
        <w:rPr>
          <w:rStyle w:val="StyleUnderline"/>
        </w:rPr>
        <w:t xml:space="preserve"> After all, in 1800, there were just one billion people on the planet; today there are more than seven billion.</w:t>
      </w:r>
    </w:p>
    <w:p w14:paraId="65EED5DE" w14:textId="77777777" w:rsidR="00524744" w:rsidRDefault="00524744" w:rsidP="00524744">
      <w:r>
        <w:t xml:space="preserve">Economic Growth Helps </w:t>
      </w:r>
      <w:proofErr w:type="gramStart"/>
      <w:r>
        <w:t>To</w:t>
      </w:r>
      <w:proofErr w:type="gramEnd"/>
      <w:r>
        <w:t xml:space="preserve"> Combat Hunger And Poverty</w:t>
      </w:r>
    </w:p>
    <w:p w14:paraId="168F925F" w14:textId="77777777" w:rsidR="00524744" w:rsidRPr="006E5957" w:rsidRDefault="00524744" w:rsidP="00524744">
      <w:pPr>
        <w:rPr>
          <w:rStyle w:val="StyleUnderline"/>
        </w:rPr>
      </w:pPr>
      <w:r>
        <w:t xml:space="preserve">It is </w:t>
      </w:r>
      <w:proofErr w:type="gramStart"/>
      <w:r>
        <w:t>all the more</w:t>
      </w:r>
      <w:proofErr w:type="gramEnd"/>
      <w:r>
        <w:t xml:space="preserv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The development of 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14:paraId="1CEF0F7F" w14:textId="77777777" w:rsidR="00524744" w:rsidRPr="006E5957" w:rsidRDefault="00524744" w:rsidP="00524744">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The probability of a child born today reaching retirement age is higher than the probability of previous generations ever celebrating their fifth birthdays.</w:t>
      </w:r>
      <w:r>
        <w:t xml:space="preserve"> </w:t>
      </w:r>
      <w:r w:rsidRPr="0046765C">
        <w:rPr>
          <w:rStyle w:val="StyleUnderline"/>
          <w:highlight w:val="green"/>
        </w:rPr>
        <w:t>In 1900, the</w:t>
      </w:r>
      <w:r w:rsidRPr="006E5957">
        <w:rPr>
          <w:rStyle w:val="StyleUnderline"/>
        </w:rPr>
        <w:t xml:space="preserve"> </w:t>
      </w:r>
      <w:r w:rsidRPr="0046765C">
        <w:rPr>
          <w:rStyle w:val="StyleUnderline"/>
          <w:highlight w:val="green"/>
        </w:rPr>
        <w:t>average life expectancy</w:t>
      </w:r>
      <w:r w:rsidRPr="006E5957">
        <w:rPr>
          <w:rStyle w:val="StyleUnderline"/>
        </w:rPr>
        <w:t xml:space="preserve"> worldwide </w:t>
      </w:r>
      <w:r w:rsidRPr="0046765C">
        <w:rPr>
          <w:rStyle w:val="StyleUnderline"/>
          <w:highlight w:val="green"/>
        </w:rPr>
        <w:t xml:space="preserve">was </w:t>
      </w:r>
      <w:r w:rsidRPr="0046765C">
        <w:rPr>
          <w:rStyle w:val="Emphasis"/>
          <w:highlight w:val="green"/>
        </w:rPr>
        <w:t>31 years</w:t>
      </w:r>
      <w:r w:rsidRPr="0046765C">
        <w:rPr>
          <w:rStyle w:val="StyleUnderline"/>
          <w:highlight w:val="green"/>
        </w:rPr>
        <w:t>; today it</w:t>
      </w:r>
      <w:r w:rsidRPr="006E5957">
        <w:rPr>
          <w:rStyle w:val="StyleUnderline"/>
        </w:rPr>
        <w:t xml:space="preserve"> stands at </w:t>
      </w:r>
      <w:r w:rsidRPr="0046765C">
        <w:rPr>
          <w:rStyle w:val="Emphasis"/>
          <w:highlight w:val="green"/>
        </w:rPr>
        <w:t>71 years</w:t>
      </w:r>
      <w:r w:rsidRPr="0046765C">
        <w:rPr>
          <w:rStyle w:val="StyleUnderline"/>
          <w:highlight w:val="green"/>
        </w:rPr>
        <w:t>.</w:t>
      </w:r>
      <w:r w:rsidRPr="0046765C">
        <w:rPr>
          <w:highlight w:val="green"/>
        </w:rPr>
        <w:t xml:space="preserve"> </w:t>
      </w:r>
      <w:r w:rsidRPr="0046765C">
        <w:rPr>
          <w:rStyle w:val="StyleUnderline"/>
          <w:highlight w:val="green"/>
        </w:rPr>
        <w:t>Of</w:t>
      </w:r>
      <w:r w:rsidRPr="006E5957">
        <w:rPr>
          <w:rStyle w:val="StyleUnderline"/>
        </w:rPr>
        <w:t xml:space="preserve"> </w:t>
      </w:r>
      <w:r w:rsidRPr="006E5957">
        <w:rPr>
          <w:rStyle w:val="StyleUnderline"/>
        </w:rPr>
        <w:lastRenderedPageBreak/>
        <w:t xml:space="preserve">the </w:t>
      </w:r>
      <w:r w:rsidRPr="0046765C">
        <w:rPr>
          <w:rStyle w:val="StyleUnderline"/>
          <w:highlight w:val="green"/>
        </w:rPr>
        <w:t>roughly 8,000 generations of Homo sapiens</w:t>
      </w:r>
      <w:r>
        <w:t xml:space="preserve"> since our species emerged approximately 200,000 years ago, </w:t>
      </w:r>
      <w:r w:rsidRPr="0046765C">
        <w:rPr>
          <w:rStyle w:val="StyleUnderline"/>
          <w:highlight w:val="green"/>
        </w:rPr>
        <w:t>only the last four</w:t>
      </w:r>
      <w:r w:rsidRPr="006E5957">
        <w:rPr>
          <w:rStyle w:val="StyleUnderline"/>
        </w:rPr>
        <w:t xml:space="preserve"> have </w:t>
      </w:r>
      <w:r w:rsidRPr="0046765C">
        <w:rPr>
          <w:rStyle w:val="StyleUnderline"/>
          <w:highlight w:val="green"/>
        </w:rPr>
        <w:t>experienced massive declines in mortality</w:t>
      </w:r>
      <w:r w:rsidRPr="006E5957">
        <w:rPr>
          <w:rStyle w:val="StyleUnderline"/>
        </w:rPr>
        <w:t xml:space="preserve"> rates.</w:t>
      </w:r>
    </w:p>
    <w:p w14:paraId="1A322B78" w14:textId="77777777" w:rsidR="00524744" w:rsidRPr="006E5957" w:rsidRDefault="00524744" w:rsidP="00524744">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14:paraId="11BA5424" w14:textId="77777777" w:rsidR="00524744" w:rsidRDefault="00524744" w:rsidP="00524744">
      <w:pPr>
        <w:rPr>
          <w:rStyle w:val="Emphasis"/>
        </w:rPr>
      </w:pPr>
      <w:r w:rsidRPr="0046765C">
        <w:rPr>
          <w:rStyle w:val="Emphasis"/>
          <w:highlight w:val="green"/>
        </w:rPr>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r>
        <w:t>—</w:t>
      </w:r>
      <w:r w:rsidRPr="006E5957">
        <w:rPr>
          <w:rStyle w:val="StyleUnderline"/>
        </w:rPr>
        <w:t xml:space="preserve">not least as a result of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proofErr w:type="gramStart"/>
      <w:r w:rsidRPr="0046765C">
        <w:rPr>
          <w:rStyle w:val="StyleUnderline"/>
          <w:highlight w:val="green"/>
        </w:rPr>
        <w:t>despite the fact that</w:t>
      </w:r>
      <w:proofErr w:type="gramEnd"/>
      <w:r w:rsidRPr="0046765C">
        <w:rPr>
          <w:rStyle w:val="StyleUnderline"/>
          <w:highlight w:val="green"/>
        </w:rPr>
        <w:t xml:space="preserve">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14:paraId="343AAFBD" w14:textId="77777777" w:rsidR="00524744" w:rsidRDefault="00524744" w:rsidP="00524744">
      <w:pPr>
        <w:pStyle w:val="Heading4"/>
      </w:pPr>
      <w:r w:rsidRPr="0020392D">
        <w:t xml:space="preserve">Even if capitalism is </w:t>
      </w:r>
      <w:r w:rsidRPr="00712E95">
        <w:t>flawed</w:t>
      </w:r>
      <w:r w:rsidRPr="0020392D">
        <w:t xml:space="preserve"> it is the </w:t>
      </w:r>
      <w:r w:rsidRPr="00712E95">
        <w:rPr>
          <w:u w:val="single"/>
        </w:rPr>
        <w:t>only</w:t>
      </w:r>
      <w:r>
        <w:t xml:space="preserve"> capable</w:t>
      </w:r>
      <w:r w:rsidRPr="0020392D">
        <w:t xml:space="preserve"> </w:t>
      </w:r>
      <w:r w:rsidRPr="00712E95">
        <w:t>economic</w:t>
      </w:r>
      <w:r w:rsidRPr="0020392D">
        <w:t xml:space="preserve"> system </w:t>
      </w:r>
    </w:p>
    <w:p w14:paraId="4A74A426" w14:textId="77777777" w:rsidR="00524744" w:rsidRPr="00712E95" w:rsidRDefault="00524744" w:rsidP="00524744">
      <w:pPr>
        <w:rPr>
          <w:rStyle w:val="Style13ptBold"/>
        </w:rPr>
      </w:pPr>
      <w:r>
        <w:rPr>
          <w:rStyle w:val="Style13ptBold"/>
        </w:rPr>
        <w:t xml:space="preserve">Joseph 19 </w:t>
      </w:r>
      <w:r w:rsidRPr="00712E95">
        <w:t>[(Eugenie, a Senior Policy Analyst at the Centre for Independent Studies.) “Capitalism is having an identity crisis - but it is still the best system” The Guardian, 2/3/2019] BC</w:t>
      </w:r>
    </w:p>
    <w:p w14:paraId="77CA325F" w14:textId="77777777" w:rsidR="00524744" w:rsidRPr="0020392D" w:rsidRDefault="00524744" w:rsidP="00524744">
      <w:pPr>
        <w:rPr>
          <w:rStyle w:val="Emphasis"/>
        </w:rPr>
      </w:pPr>
      <w:r w:rsidRPr="00712E95">
        <w:rPr>
          <w:rStyle w:val="StyleUnderline"/>
          <w:highlight w:val="green"/>
        </w:rPr>
        <w:t>Capitalism</w:t>
      </w:r>
      <w:r w:rsidRPr="0020392D">
        <w:rPr>
          <w:rStyle w:val="StyleUnderline"/>
        </w:rPr>
        <w:t xml:space="preserve"> is clearly having an identity crisis, when it becomes a punching bag for even Fox news conservatives in the United States</w:t>
      </w:r>
      <w:r>
        <w:t xml:space="preserve">. </w:t>
      </w:r>
      <w:r w:rsidRPr="0020392D">
        <w:rPr>
          <w:rStyle w:val="Emphasis"/>
        </w:rPr>
        <w:t xml:space="preserve">But it </w:t>
      </w:r>
      <w:r w:rsidRPr="00712E95">
        <w:rPr>
          <w:rStyle w:val="Emphasis"/>
          <w:highlight w:val="green"/>
        </w:rPr>
        <w:t>is</w:t>
      </w:r>
      <w:r w:rsidRPr="0020392D">
        <w:rPr>
          <w:rStyle w:val="Emphasis"/>
        </w:rPr>
        <w:t xml:space="preserve"> still </w:t>
      </w:r>
      <w:r w:rsidRPr="00712E95">
        <w:rPr>
          <w:rStyle w:val="Emphasis"/>
          <w:highlight w:val="green"/>
        </w:rPr>
        <w:t>the best economic system we have</w:t>
      </w:r>
      <w:r w:rsidRPr="0020392D">
        <w:rPr>
          <w:rStyle w:val="Emphasis"/>
        </w:rPr>
        <w:t xml:space="preserve"> for alleviating global poverty and improving living standards.</w:t>
      </w:r>
    </w:p>
    <w:p w14:paraId="22FB6E49" w14:textId="77777777" w:rsidR="00524744" w:rsidRPr="0020392D" w:rsidRDefault="00524744" w:rsidP="00524744">
      <w:pPr>
        <w:rPr>
          <w:rStyle w:val="StyleUnderline"/>
        </w:rPr>
      </w:pPr>
      <w:r>
        <w:t xml:space="preserve">Contrary to what Bernie Sanders, Jeremy Corbyn or John Quiggin might have you believe, </w:t>
      </w:r>
      <w:r w:rsidRPr="00712E95">
        <w:rPr>
          <w:rStyle w:val="StyleUnderline"/>
          <w:highlight w:val="green"/>
        </w:rPr>
        <w:t>capitalism is</w:t>
      </w:r>
      <w:r w:rsidRPr="0020392D">
        <w:rPr>
          <w:rStyle w:val="StyleUnderline"/>
        </w:rPr>
        <w:t xml:space="preserve"> not about consumerism, exploitation or worship of big corporates. It is simply </w:t>
      </w:r>
      <w:r w:rsidRPr="00712E95">
        <w:rPr>
          <w:rStyle w:val="StyleUnderline"/>
          <w:highlight w:val="green"/>
        </w:rPr>
        <w:t xml:space="preserve">the </w:t>
      </w:r>
      <w:r w:rsidRPr="00712E95">
        <w:rPr>
          <w:rStyle w:val="Emphasis"/>
          <w:highlight w:val="green"/>
        </w:rPr>
        <w:t>freedom for individuals to engage in enterprise and</w:t>
      </w:r>
      <w:r w:rsidRPr="0020392D">
        <w:rPr>
          <w:rStyle w:val="Emphasis"/>
        </w:rPr>
        <w:t xml:space="preserve"> voluntary </w:t>
      </w:r>
      <w:r w:rsidRPr="00712E95">
        <w:rPr>
          <w:rStyle w:val="Emphasis"/>
          <w:highlight w:val="green"/>
        </w:rPr>
        <w:t>trade</w:t>
      </w:r>
      <w:r w:rsidRPr="0020392D">
        <w:rPr>
          <w:rStyle w:val="Emphasis"/>
        </w:rPr>
        <w:t>.</w:t>
      </w:r>
    </w:p>
    <w:p w14:paraId="22C29F18" w14:textId="77777777" w:rsidR="00524744" w:rsidRPr="0020392D" w:rsidRDefault="00524744" w:rsidP="00524744">
      <w:pPr>
        <w:rPr>
          <w:rStyle w:val="Emphasis"/>
        </w:rPr>
      </w:pPr>
      <w:r>
        <w:t xml:space="preserve">Indeed, </w:t>
      </w:r>
      <w:r w:rsidRPr="00712E95">
        <w:rPr>
          <w:rStyle w:val="StyleUnderline"/>
          <w:highlight w:val="green"/>
        </w:rPr>
        <w:t>capitalism</w:t>
      </w:r>
      <w:r>
        <w:t xml:space="preserve"> – in the form of enterprise and trade – </w:t>
      </w:r>
      <w:r w:rsidRPr="00712E95">
        <w:rPr>
          <w:rStyle w:val="Emphasis"/>
          <w:highlight w:val="green"/>
        </w:rPr>
        <w:t>has been the driving force behind the most remarkable decline in global poverty ever</w:t>
      </w:r>
      <w:r w:rsidRPr="0020392D">
        <w:rPr>
          <w:rStyle w:val="Emphasis"/>
        </w:rPr>
        <w:t xml:space="preserve"> witnessed in human history</w:t>
      </w:r>
      <w:r>
        <w:t xml:space="preserve">. </w:t>
      </w:r>
      <w:r w:rsidRPr="0020392D">
        <w:rPr>
          <w:rStyle w:val="StyleUnderline"/>
        </w:rPr>
        <w:t>In the past 200 years</w:t>
      </w:r>
      <w:r>
        <w:t xml:space="preserve">, </w:t>
      </w:r>
      <w:r w:rsidRPr="00712E95">
        <w:rPr>
          <w:rStyle w:val="Emphasis"/>
          <w:highlight w:val="green"/>
        </w:rPr>
        <w:t>extreme poverty has collapsed from</w:t>
      </w:r>
      <w:r w:rsidRPr="0020392D">
        <w:rPr>
          <w:rStyle w:val="Emphasis"/>
        </w:rPr>
        <w:t xml:space="preserve"> a whopping </w:t>
      </w:r>
      <w:r w:rsidRPr="00712E95">
        <w:rPr>
          <w:rStyle w:val="Emphasis"/>
          <w:highlight w:val="green"/>
        </w:rPr>
        <w:t>94% of</w:t>
      </w:r>
      <w:r w:rsidRPr="0020392D">
        <w:rPr>
          <w:rStyle w:val="Emphasis"/>
        </w:rPr>
        <w:t xml:space="preserve"> the entire </w:t>
      </w:r>
      <w:r w:rsidRPr="00712E95">
        <w:rPr>
          <w:rStyle w:val="Emphasis"/>
          <w:highlight w:val="green"/>
        </w:rPr>
        <w:t>world</w:t>
      </w:r>
      <w:r w:rsidRPr="0020392D">
        <w:rPr>
          <w:rStyle w:val="Emphasis"/>
        </w:rPr>
        <w:t xml:space="preserve"> population </w:t>
      </w:r>
      <w:r w:rsidRPr="00712E95">
        <w:rPr>
          <w:rStyle w:val="Emphasis"/>
          <w:highlight w:val="green"/>
        </w:rPr>
        <w:t>to less than 10%</w:t>
      </w:r>
      <w:r w:rsidRPr="0020392D">
        <w:rPr>
          <w:rStyle w:val="Emphasis"/>
        </w:rPr>
        <w:t xml:space="preserve"> today.</w:t>
      </w:r>
    </w:p>
    <w:p w14:paraId="1F5E1484" w14:textId="77777777" w:rsidR="00524744" w:rsidRPr="0020392D" w:rsidRDefault="00524744" w:rsidP="00524744">
      <w:pPr>
        <w:rPr>
          <w:rStyle w:val="StyleUnderline"/>
        </w:rPr>
      </w:pPr>
      <w:r>
        <w:t xml:space="preserve">This is even more remarkable when you remember </w:t>
      </w:r>
      <w:r w:rsidRPr="0020392D">
        <w:rPr>
          <w:rStyle w:val="Emphasis"/>
        </w:rPr>
        <w:t>the global population has ballooned from one billion to over seven billion in that time</w:t>
      </w:r>
      <w:r>
        <w:t xml:space="preserve">, </w:t>
      </w:r>
      <w:r w:rsidRPr="0020392D">
        <w:rPr>
          <w:rStyle w:val="StyleUnderline"/>
        </w:rPr>
        <w:t xml:space="preserve">largely due to better life expectancy. Even now, more than </w:t>
      </w:r>
      <w:r w:rsidRPr="00712E95">
        <w:rPr>
          <w:rStyle w:val="Emphasis"/>
          <w:highlight w:val="green"/>
        </w:rPr>
        <w:t>60,000</w:t>
      </w:r>
      <w:r w:rsidRPr="0020392D">
        <w:rPr>
          <w:rStyle w:val="StyleUnderline"/>
        </w:rPr>
        <w:t xml:space="preserve"> people on average </w:t>
      </w:r>
      <w:r w:rsidRPr="0020392D">
        <w:rPr>
          <w:rStyle w:val="Emphasis"/>
        </w:rPr>
        <w:t xml:space="preserve">are </w:t>
      </w:r>
      <w:r w:rsidRPr="00712E95">
        <w:rPr>
          <w:rStyle w:val="Emphasis"/>
          <w:highlight w:val="green"/>
        </w:rPr>
        <w:t>escaping</w:t>
      </w:r>
      <w:r w:rsidRPr="0020392D">
        <w:rPr>
          <w:rStyle w:val="Emphasis"/>
        </w:rPr>
        <w:t xml:space="preserve"> extreme </w:t>
      </w:r>
      <w:r w:rsidRPr="00712E95">
        <w:rPr>
          <w:rStyle w:val="Emphasis"/>
          <w:highlight w:val="green"/>
        </w:rPr>
        <w:t>poverty every single day</w:t>
      </w:r>
      <w:r w:rsidRPr="00712E95">
        <w:rPr>
          <w:rStyle w:val="StyleUnderline"/>
          <w:highlight w:val="green"/>
        </w:rPr>
        <w:t>.</w:t>
      </w:r>
    </w:p>
    <w:p w14:paraId="7745D9A7" w14:textId="77777777" w:rsidR="00524744" w:rsidRPr="0020392D" w:rsidRDefault="00524744" w:rsidP="00524744">
      <w:pPr>
        <w:rPr>
          <w:rStyle w:val="Emphasis"/>
        </w:rPr>
      </w:pPr>
      <w:r>
        <w:t xml:space="preserve">Of course, </w:t>
      </w:r>
      <w:r w:rsidRPr="0020392D">
        <w:rPr>
          <w:rStyle w:val="StyleUnderline"/>
        </w:rPr>
        <w:t>there are still pockets of the world where the benefits of capitalism remain tragically out of reach</w:t>
      </w:r>
      <w:r>
        <w:t xml:space="preserve">. </w:t>
      </w:r>
      <w:r w:rsidRPr="0020392D">
        <w:rPr>
          <w:rStyle w:val="Emphasis"/>
        </w:rPr>
        <w:t xml:space="preserve">But the abject </w:t>
      </w:r>
      <w:r w:rsidRPr="00712E95">
        <w:rPr>
          <w:rStyle w:val="Emphasis"/>
          <w:highlight w:val="green"/>
        </w:rPr>
        <w:t>poverty is</w:t>
      </w:r>
      <w:r w:rsidRPr="0020392D">
        <w:rPr>
          <w:rStyle w:val="Emphasis"/>
        </w:rPr>
        <w:t xml:space="preserve"> not caused by capitalism</w:t>
      </w:r>
      <w:r>
        <w:t xml:space="preserve">, </w:t>
      </w:r>
      <w:r w:rsidRPr="0020392D">
        <w:rPr>
          <w:rStyle w:val="StyleUnderline"/>
        </w:rPr>
        <w:t xml:space="preserve">it is </w:t>
      </w:r>
      <w:r w:rsidRPr="00712E95">
        <w:rPr>
          <w:rStyle w:val="StyleUnderline"/>
          <w:highlight w:val="green"/>
        </w:rPr>
        <w:t xml:space="preserve">caused by a </w:t>
      </w:r>
      <w:r w:rsidRPr="00712E95">
        <w:rPr>
          <w:rStyle w:val="StyleUnderline"/>
          <w:highlight w:val="green"/>
        </w:rPr>
        <w:lastRenderedPageBreak/>
        <w:t>lack of capitalism</w:t>
      </w:r>
      <w:r w:rsidRPr="0020392D">
        <w:rPr>
          <w:rStyle w:val="StyleUnderline"/>
        </w:rPr>
        <w:t>.</w:t>
      </w:r>
      <w:r>
        <w:t xml:space="preserve"> Conflict, war, corruption and political instability prevent the operation of economic markets and capital inflows for investment. If it is given a real chance to work, </w:t>
      </w:r>
      <w:r w:rsidRPr="00712E95">
        <w:rPr>
          <w:rStyle w:val="Emphasis"/>
          <w:highlight w:val="green"/>
        </w:rPr>
        <w:t>capitalism will always prove the best</w:t>
      </w:r>
      <w:r w:rsidRPr="0020392D">
        <w:rPr>
          <w:rStyle w:val="Emphasis"/>
        </w:rPr>
        <w:t xml:space="preserve"> path out of extreme poverty.</w:t>
      </w:r>
    </w:p>
    <w:p w14:paraId="4DBBC35E" w14:textId="77777777" w:rsidR="00524744" w:rsidRPr="0020392D" w:rsidRDefault="00524744" w:rsidP="00524744">
      <w:pPr>
        <w:rPr>
          <w:rStyle w:val="StyleUnderline"/>
        </w:rPr>
      </w:pPr>
      <w:r w:rsidRPr="0020392D">
        <w:rPr>
          <w:rStyle w:val="StyleUnderline"/>
        </w:rPr>
        <w:t xml:space="preserve">Another key benefit of capitalism is it acts as a driving force behind continual improvements to our quality of life. </w:t>
      </w:r>
      <w:r w:rsidRPr="00712E95">
        <w:rPr>
          <w:rStyle w:val="Emphasis"/>
          <w:highlight w:val="green"/>
        </w:rPr>
        <w:t>Capitalism is necessary to</w:t>
      </w:r>
      <w:r w:rsidRPr="0020392D">
        <w:rPr>
          <w:rStyle w:val="Emphasis"/>
        </w:rPr>
        <w:t xml:space="preserve"> </w:t>
      </w:r>
      <w:r w:rsidRPr="00712E95">
        <w:rPr>
          <w:rStyle w:val="Emphasis"/>
          <w:highlight w:val="green"/>
        </w:rPr>
        <w:t xml:space="preserve">generate new ideas through innovation and </w:t>
      </w:r>
      <w:proofErr w:type="gramStart"/>
      <w:r w:rsidRPr="00712E95">
        <w:rPr>
          <w:rStyle w:val="Emphasis"/>
          <w:highlight w:val="green"/>
        </w:rPr>
        <w:t>tech</w:t>
      </w:r>
      <w:r w:rsidRPr="0020392D">
        <w:rPr>
          <w:rStyle w:val="Emphasis"/>
        </w:rPr>
        <w:t>nology, and</w:t>
      </w:r>
      <w:proofErr w:type="gramEnd"/>
      <w:r w:rsidRPr="0020392D">
        <w:rPr>
          <w:rStyle w:val="Emphasis"/>
        </w:rPr>
        <w:t xml:space="preserve"> bring them to market.</w:t>
      </w:r>
      <w:r>
        <w:t xml:space="preserve"> </w:t>
      </w:r>
      <w:r w:rsidRPr="00712E95">
        <w:rPr>
          <w:rStyle w:val="StyleUnderline"/>
          <w:highlight w:val="green"/>
        </w:rPr>
        <w:t>We will always need</w:t>
      </w:r>
      <w:r w:rsidRPr="0020392D">
        <w:rPr>
          <w:rStyle w:val="StyleUnderline"/>
        </w:rPr>
        <w:t xml:space="preserve"> start-ups and </w:t>
      </w:r>
      <w:r w:rsidRPr="00712E95">
        <w:rPr>
          <w:rStyle w:val="StyleUnderline"/>
          <w:highlight w:val="green"/>
        </w:rPr>
        <w:t>entrepreneurs to invest</w:t>
      </w:r>
      <w:r w:rsidRPr="0020392D">
        <w:rPr>
          <w:rStyle w:val="StyleUnderline"/>
        </w:rPr>
        <w:t xml:space="preserve"> capital in new ideas like clean energy technology, 3D printing or the leading-edge communications that are </w:t>
      </w:r>
      <w:proofErr w:type="gramStart"/>
      <w:r w:rsidRPr="0020392D">
        <w:rPr>
          <w:rStyle w:val="StyleUnderline"/>
        </w:rPr>
        <w:t>opening up</w:t>
      </w:r>
      <w:proofErr w:type="gramEnd"/>
      <w:r w:rsidRPr="0020392D">
        <w:rPr>
          <w:rStyle w:val="StyleUnderline"/>
        </w:rPr>
        <w:t xml:space="preserve"> third-world countries’ access to the world.</w:t>
      </w:r>
    </w:p>
    <w:p w14:paraId="3742D5F9" w14:textId="77777777" w:rsidR="00524744" w:rsidRPr="0020392D" w:rsidRDefault="00524744" w:rsidP="00524744">
      <w:pPr>
        <w:rPr>
          <w:rStyle w:val="StyleUnderline"/>
        </w:rPr>
      </w:pPr>
      <w:r>
        <w:t xml:space="preserve">But new ideas don’t always work. </w:t>
      </w:r>
      <w:proofErr w:type="gramStart"/>
      <w:r>
        <w:t>So</w:t>
      </w:r>
      <w:proofErr w:type="gramEnd"/>
      <w:r>
        <w:t xml:space="preserve"> the </w:t>
      </w:r>
      <w:r w:rsidRPr="00712E95">
        <w:rPr>
          <w:rStyle w:val="Emphasis"/>
          <w:highlight w:val="green"/>
        </w:rPr>
        <w:t>profit incentive is essential</w:t>
      </w:r>
      <w:r w:rsidRPr="0020392D">
        <w:rPr>
          <w:rStyle w:val="Emphasis"/>
        </w:rPr>
        <w:t xml:space="preserve"> to attracting investors, </w:t>
      </w:r>
      <w:r w:rsidRPr="00712E95">
        <w:rPr>
          <w:rStyle w:val="Emphasis"/>
          <w:highlight w:val="green"/>
        </w:rPr>
        <w:t>especially where there is a high risk that a</w:t>
      </w:r>
      <w:r w:rsidRPr="0020392D">
        <w:rPr>
          <w:rStyle w:val="Emphasis"/>
        </w:rPr>
        <w:t xml:space="preserve"> new </w:t>
      </w:r>
      <w:r w:rsidRPr="00712E95">
        <w:rPr>
          <w:rStyle w:val="Emphasis"/>
          <w:highlight w:val="green"/>
        </w:rPr>
        <w:t>idea will fail</w:t>
      </w:r>
      <w:r>
        <w:t xml:space="preserve">. This is </w:t>
      </w:r>
      <w:r w:rsidRPr="0020392D">
        <w:rPr>
          <w:rStyle w:val="StyleUnderline"/>
        </w:rPr>
        <w:t>particularly true in pharmaceuticals, where developing a new life-saving drug can follow years of failed research and cost well in excess of $1bn.</w:t>
      </w:r>
    </w:p>
    <w:p w14:paraId="1A178FB8" w14:textId="77777777" w:rsidR="00524744" w:rsidRPr="00712E95" w:rsidRDefault="00524744" w:rsidP="00524744">
      <w:pPr>
        <w:rPr>
          <w:rStyle w:val="StyleUnderline"/>
        </w:rPr>
      </w:pPr>
      <w:r w:rsidRPr="0020392D">
        <w:rPr>
          <w:rStyle w:val="StyleUnderline"/>
        </w:rPr>
        <w:t xml:space="preserve">Capitalism has given us such easy access to life-changing products, that </w:t>
      </w:r>
      <w:r w:rsidRPr="00712E95">
        <w:rPr>
          <w:rStyle w:val="Emphasis"/>
          <w:highlight w:val="green"/>
        </w:rPr>
        <w:t>it becomes common to take them for granted</w:t>
      </w:r>
      <w:r>
        <w:t xml:space="preserve"> – our </w:t>
      </w:r>
      <w:r w:rsidRPr="00712E95">
        <w:rPr>
          <w:rStyle w:val="Emphasis"/>
        </w:rPr>
        <w:t>mobile phones</w:t>
      </w:r>
      <w:r>
        <w:t xml:space="preserve">, the </w:t>
      </w:r>
      <w:r w:rsidRPr="00712E95">
        <w:rPr>
          <w:rStyle w:val="Emphasis"/>
        </w:rPr>
        <w:t>internet</w:t>
      </w:r>
      <w:r>
        <w:t xml:space="preserve">, </w:t>
      </w:r>
      <w:r w:rsidRPr="00712E95">
        <w:rPr>
          <w:rStyle w:val="Emphasis"/>
        </w:rPr>
        <w:t>vaccines</w:t>
      </w:r>
      <w:r>
        <w:t xml:space="preserve">, and </w:t>
      </w:r>
      <w:r w:rsidRPr="00712E95">
        <w:rPr>
          <w:rStyle w:val="Emphasis"/>
        </w:rPr>
        <w:t>antibiotics</w:t>
      </w:r>
      <w:r>
        <w:t xml:space="preserve">, for a start. </w:t>
      </w:r>
      <w:r w:rsidRPr="00712E95">
        <w:rPr>
          <w:rStyle w:val="StyleUnderline"/>
        </w:rPr>
        <w:t>And while it is difficult to predict the new ideas of the future, they will no doubt further improve our lives in ways we couldn’t have imagined. The scope to advance our quality of life is limitless.</w:t>
      </w:r>
    </w:p>
    <w:p w14:paraId="14F14CA7" w14:textId="77777777" w:rsidR="00524744" w:rsidRDefault="00524744" w:rsidP="00524744">
      <w:r>
        <w:t xml:space="preserve">However, despite its proven benefits, </w:t>
      </w:r>
      <w:r w:rsidRPr="00712E95">
        <w:rPr>
          <w:rStyle w:val="Emphasis"/>
          <w:highlight w:val="green"/>
        </w:rPr>
        <w:t>capitalism has become the</w:t>
      </w:r>
      <w:r w:rsidRPr="00712E95">
        <w:rPr>
          <w:rStyle w:val="Emphasis"/>
        </w:rPr>
        <w:t xml:space="preserve"> predictable </w:t>
      </w:r>
      <w:r w:rsidRPr="00712E95">
        <w:rPr>
          <w:rStyle w:val="Emphasis"/>
          <w:highlight w:val="green"/>
        </w:rPr>
        <w:t>scapegoat for</w:t>
      </w:r>
      <w:r w:rsidRPr="00712E95">
        <w:rPr>
          <w:rStyle w:val="Emphasis"/>
        </w:rPr>
        <w:t xml:space="preserve"> almost </w:t>
      </w:r>
      <w:r w:rsidRPr="00712E95">
        <w:rPr>
          <w:rStyle w:val="Emphasis"/>
          <w:highlight w:val="green"/>
        </w:rPr>
        <w:t>every</w:t>
      </w:r>
      <w:r w:rsidRPr="00712E95">
        <w:rPr>
          <w:rStyle w:val="Emphasis"/>
        </w:rPr>
        <w:t xml:space="preserve"> social and economic </w:t>
      </w:r>
      <w:r w:rsidRPr="00712E95">
        <w:rPr>
          <w:rStyle w:val="Emphasis"/>
          <w:highlight w:val="green"/>
        </w:rPr>
        <w:t>problem</w:t>
      </w:r>
      <w:r>
        <w:t xml:space="preserve"> that befalls Australia. We’ve even seen capitalism blamed for the bad </w:t>
      </w:r>
      <w:proofErr w:type="spellStart"/>
      <w:r>
        <w:t>behaviour</w:t>
      </w:r>
      <w:proofErr w:type="spellEnd"/>
      <w:r>
        <w:t xml:space="preserve"> of the banks – which is akin to blaming democracy for voter fraud.</w:t>
      </w:r>
    </w:p>
    <w:p w14:paraId="08166F19" w14:textId="77777777" w:rsidR="00524744" w:rsidRDefault="00524744" w:rsidP="00524744">
      <w:r>
        <w:t xml:space="preserve">Those who state that capitalism has “failed” us speak fondly of state socialism, but </w:t>
      </w:r>
      <w:r w:rsidRPr="00712E95">
        <w:rPr>
          <w:rStyle w:val="StyleUnderline"/>
          <w:highlight w:val="green"/>
        </w:rPr>
        <w:t>their arguments should be rejected</w:t>
      </w:r>
      <w:r w:rsidRPr="00712E95">
        <w:rPr>
          <w:rStyle w:val="StyleUnderline"/>
        </w:rPr>
        <w:t xml:space="preserve"> for two simple reasons</w:t>
      </w:r>
      <w:r>
        <w:t>.</w:t>
      </w:r>
    </w:p>
    <w:p w14:paraId="5FB0D00C" w14:textId="77777777" w:rsidR="00524744" w:rsidRPr="00712E95" w:rsidRDefault="00524744" w:rsidP="00524744">
      <w:pPr>
        <w:rPr>
          <w:rStyle w:val="StyleUnderline"/>
        </w:rPr>
      </w:pPr>
      <w:r>
        <w:t xml:space="preserve">First, </w:t>
      </w:r>
      <w:r w:rsidRPr="00712E95">
        <w:rPr>
          <w:rStyle w:val="StyleUnderline"/>
          <w:highlight w:val="green"/>
        </w:rPr>
        <w:t>socialism does not protect against</w:t>
      </w:r>
      <w:r w:rsidRPr="00712E95">
        <w:rPr>
          <w:rStyle w:val="StyleUnderline"/>
        </w:rPr>
        <w:t xml:space="preserve"> human </w:t>
      </w:r>
      <w:r w:rsidRPr="00712E95">
        <w:rPr>
          <w:rStyle w:val="StyleUnderline"/>
          <w:highlight w:val="green"/>
        </w:rPr>
        <w:t>greed</w:t>
      </w:r>
      <w:r w:rsidRPr="00712E95">
        <w:rPr>
          <w:rStyle w:val="StyleUnderline"/>
        </w:rPr>
        <w:t xml:space="preserve"> any more than capitalism encourages it, </w:t>
      </w:r>
      <w:r w:rsidRPr="00712E95">
        <w:rPr>
          <w:rStyle w:val="StyleUnderline"/>
          <w:highlight w:val="green"/>
        </w:rPr>
        <w:t>nor does it guarantee “fairness</w:t>
      </w:r>
      <w:r w:rsidRPr="00712E95">
        <w:rPr>
          <w:rStyle w:val="StyleUnderline"/>
        </w:rPr>
        <w:t>”. In fact, a state-controlled economy has always been a recipe for more corruption, greed and human misery – not less. Venezuela is the latest tragic example of this.</w:t>
      </w:r>
    </w:p>
    <w:p w14:paraId="1D2A3E85" w14:textId="77777777" w:rsidR="00524744" w:rsidRPr="00712E95" w:rsidRDefault="00524744" w:rsidP="00524744">
      <w:pPr>
        <w:rPr>
          <w:rStyle w:val="StyleUnderline"/>
        </w:rPr>
      </w:pPr>
      <w:r>
        <w:t xml:space="preserve">There, the </w:t>
      </w:r>
      <w:r w:rsidRPr="00712E95">
        <w:rPr>
          <w:rStyle w:val="Emphasis"/>
          <w:highlight w:val="green"/>
        </w:rPr>
        <w:t>state’s control of industries</w:t>
      </w:r>
      <w:r w:rsidRPr="00712E95">
        <w:rPr>
          <w:rStyle w:val="Emphasis"/>
        </w:rPr>
        <w:t xml:space="preserve"> and economic mismanagement </w:t>
      </w:r>
      <w:r w:rsidRPr="00712E95">
        <w:rPr>
          <w:rStyle w:val="Emphasis"/>
          <w:highlight w:val="green"/>
        </w:rPr>
        <w:t>has been disastrous</w:t>
      </w:r>
      <w:r w:rsidRPr="00712E95">
        <w:rPr>
          <w:rStyle w:val="Emphasis"/>
        </w:rPr>
        <w:t>.</w:t>
      </w:r>
      <w:r>
        <w:t xml:space="preserve"> </w:t>
      </w:r>
      <w:r w:rsidRPr="00712E95">
        <w:rPr>
          <w:rStyle w:val="StyleUnderline"/>
        </w:rPr>
        <w:t>The results have been mass unemployment, widespread hunger, and hyperinflation predicted to reach an incredible 10,000,000% this year. Around three million Venezuelans have already fled the country with millions more predicted to follow.</w:t>
      </w:r>
    </w:p>
    <w:p w14:paraId="78AD25D7" w14:textId="77777777" w:rsidR="00524744" w:rsidRDefault="00524744" w:rsidP="00524744">
      <w:r>
        <w:t>Clearly, the only fairness achieved in Venezuela has been the “equal sharing of miseries”, to quote Winston Churchill.</w:t>
      </w:r>
    </w:p>
    <w:p w14:paraId="2591ABC8" w14:textId="77777777" w:rsidR="00524744" w:rsidRPr="00712E95" w:rsidRDefault="00524744" w:rsidP="00524744">
      <w:pPr>
        <w:rPr>
          <w:rStyle w:val="StyleUnderline"/>
        </w:rPr>
      </w:pPr>
      <w:r>
        <w:t xml:space="preserve">And </w:t>
      </w:r>
      <w:r w:rsidRPr="00712E95">
        <w:rPr>
          <w:rStyle w:val="StyleUnderline"/>
        </w:rPr>
        <w:t>secondly</w:t>
      </w:r>
      <w:r>
        <w:t xml:space="preserve">, </w:t>
      </w:r>
      <w:r w:rsidRPr="00712E95">
        <w:rPr>
          <w:rStyle w:val="Emphasis"/>
          <w:highlight w:val="green"/>
        </w:rPr>
        <w:t>there are no examples</w:t>
      </w:r>
      <w:r w:rsidRPr="00712E95">
        <w:rPr>
          <w:rStyle w:val="Emphasis"/>
        </w:rPr>
        <w:t xml:space="preserve"> of </w:t>
      </w:r>
      <w:r w:rsidRPr="00712E95">
        <w:rPr>
          <w:rStyle w:val="Emphasis"/>
          <w:highlight w:val="green"/>
        </w:rPr>
        <w:t>where</w:t>
      </w:r>
      <w:r w:rsidRPr="00712E95">
        <w:rPr>
          <w:rStyle w:val="Emphasis"/>
        </w:rPr>
        <w:t xml:space="preserve"> state </w:t>
      </w:r>
      <w:r w:rsidRPr="00712E95">
        <w:rPr>
          <w:rStyle w:val="Emphasis"/>
          <w:highlight w:val="green"/>
        </w:rPr>
        <w:t>socialism has proven successful</w:t>
      </w:r>
      <w:r>
        <w:t xml:space="preserve">. Contrary to popular claims, </w:t>
      </w:r>
      <w:r w:rsidRPr="00712E95">
        <w:rPr>
          <w:rStyle w:val="StyleUnderline"/>
        </w:rPr>
        <w:t>the Nordic countries do not represent some utopian ideal of socialism. As the Prime Minister of Denmark stated, his country is “far from a socialist planned economy”, despite what Bernie Sanders thinks.</w:t>
      </w:r>
    </w:p>
    <w:p w14:paraId="6077E91A" w14:textId="77777777" w:rsidR="00524744" w:rsidRDefault="00524744" w:rsidP="00524744">
      <w:r>
        <w:lastRenderedPageBreak/>
        <w:t xml:space="preserve">In fact, the Nordic countries are successful market economies with lower corporate tax rates than Australia and the birthplace of some of the most globally </w:t>
      </w:r>
      <w:proofErr w:type="spellStart"/>
      <w:r>
        <w:t>recognised</w:t>
      </w:r>
      <w:proofErr w:type="spellEnd"/>
      <w:r>
        <w:t xml:space="preserve"> corporations including Ikea, Maersk, Lego, and Ericsson.</w:t>
      </w:r>
    </w:p>
    <w:p w14:paraId="7336754A" w14:textId="77777777" w:rsidR="00524744" w:rsidRDefault="00524744" w:rsidP="00524744">
      <w:r>
        <w:t xml:space="preserve">And </w:t>
      </w:r>
      <w:r w:rsidRPr="00712E95">
        <w:rPr>
          <w:rStyle w:val="StyleUnderline"/>
        </w:rPr>
        <w:t>while the Nordic countries tend to have generous social welfare systems, they also rely on capitalism to generate the tax revenue – from wages, investment income and corporate profits</w:t>
      </w:r>
      <w:r>
        <w:t xml:space="preserve"> – to fund their welfare systems. </w:t>
      </w:r>
      <w:r w:rsidRPr="00712E95">
        <w:rPr>
          <w:rStyle w:val="StyleUnderline"/>
        </w:rPr>
        <w:t>Clearly, full-scale socialism is an experiment that even the most progressive democracies are unwilling to try.</w:t>
      </w:r>
    </w:p>
    <w:p w14:paraId="0B3E98D7" w14:textId="77777777" w:rsidR="00524744" w:rsidRPr="00712E95" w:rsidRDefault="00524744" w:rsidP="00524744">
      <w:pPr>
        <w:rPr>
          <w:rStyle w:val="Emphasis"/>
        </w:rPr>
      </w:pPr>
      <w:r w:rsidRPr="00712E95">
        <w:rPr>
          <w:rStyle w:val="Emphasis"/>
          <w:highlight w:val="green"/>
        </w:rPr>
        <w:t>None of this is to suggest that capitalism is</w:t>
      </w:r>
      <w:r w:rsidRPr="00712E95">
        <w:rPr>
          <w:rStyle w:val="Emphasis"/>
        </w:rPr>
        <w:t xml:space="preserve"> a </w:t>
      </w:r>
      <w:r w:rsidRPr="00712E95">
        <w:rPr>
          <w:rStyle w:val="Emphasis"/>
          <w:highlight w:val="green"/>
        </w:rPr>
        <w:t>perfect</w:t>
      </w:r>
      <w:r w:rsidRPr="00712E95">
        <w:rPr>
          <w:rStyle w:val="Emphasis"/>
        </w:rPr>
        <w:t xml:space="preserve"> system, </w:t>
      </w:r>
      <w:r w:rsidRPr="00712E95">
        <w:rPr>
          <w:rStyle w:val="Emphasis"/>
          <w:highlight w:val="green"/>
        </w:rPr>
        <w:t>but</w:t>
      </w:r>
      <w:r w:rsidRPr="00712E95">
        <w:rPr>
          <w:rStyle w:val="Emphasis"/>
        </w:rPr>
        <w:t xml:space="preserve"> we should remember how much </w:t>
      </w:r>
      <w:r w:rsidRPr="00712E95">
        <w:rPr>
          <w:rStyle w:val="Emphasis"/>
          <w:highlight w:val="green"/>
        </w:rPr>
        <w:t>we rely on the market economy</w:t>
      </w:r>
      <w:r w:rsidRPr="00712E95">
        <w:rPr>
          <w:rStyle w:val="Emphasis"/>
        </w:rPr>
        <w:t xml:space="preserve"> to provide for our needs, and make our lives longer, healthier, easier, more comfortable and more enjoyable.</w:t>
      </w:r>
    </w:p>
    <w:p w14:paraId="0353A895" w14:textId="156F36ED" w:rsidR="00524744" w:rsidRPr="00524744" w:rsidRDefault="00524744" w:rsidP="00524744">
      <w:pPr>
        <w:rPr>
          <w:b/>
          <w:iCs/>
          <w:u w:val="single"/>
          <w:bdr w:val="single" w:sz="18" w:space="0" w:color="auto"/>
        </w:rPr>
      </w:pPr>
      <w:r>
        <w:t xml:space="preserve">But most importantly, </w:t>
      </w:r>
      <w:r w:rsidRPr="00712E95">
        <w:rPr>
          <w:rStyle w:val="Emphasis"/>
          <w:highlight w:val="green"/>
        </w:rPr>
        <w:t>capitalism has proven to be the best weapon</w:t>
      </w:r>
      <w:r w:rsidRPr="00712E95">
        <w:rPr>
          <w:rStyle w:val="Emphasis"/>
        </w:rPr>
        <w:t xml:space="preserve"> against extreme </w:t>
      </w:r>
      <w:r w:rsidRPr="00712E95">
        <w:rPr>
          <w:rStyle w:val="Emphasis"/>
          <w:highlight w:val="green"/>
        </w:rPr>
        <w:t>poverty and deprivation</w:t>
      </w:r>
      <w:r w:rsidRPr="00712E95">
        <w:rPr>
          <w:rStyle w:val="Emphasis"/>
        </w:rPr>
        <w:t xml:space="preserve"> around the world. For that reason alone, </w:t>
      </w:r>
      <w:r w:rsidRPr="00712E95">
        <w:rPr>
          <w:rStyle w:val="Emphasis"/>
          <w:highlight w:val="green"/>
        </w:rPr>
        <w:t>it is still the best system.</w:t>
      </w:r>
    </w:p>
    <w:p w14:paraId="1CC276C8" w14:textId="77777777" w:rsidR="00881E6A" w:rsidRPr="007F5BEB" w:rsidRDefault="00881E6A" w:rsidP="00881E6A">
      <w:pPr>
        <w:pStyle w:val="Heading4"/>
      </w:pPr>
      <w:r>
        <w:t xml:space="preserve">Space colonization is key to ensure human survival – pursuing it </w:t>
      </w:r>
      <w:r>
        <w:rPr>
          <w:u w:val="single"/>
        </w:rPr>
        <w:t>as soon as possible</w:t>
      </w:r>
      <w:r>
        <w:t xml:space="preserve"> is crucial</w:t>
      </w:r>
    </w:p>
    <w:p w14:paraId="6B53A76D" w14:textId="77777777" w:rsidR="00881E6A" w:rsidRPr="00F945C1" w:rsidRDefault="00881E6A" w:rsidP="00881E6A">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xml:space="preserve">, co-founder and president of the thinktank </w:t>
      </w:r>
      <w:r w:rsidRPr="0038658C">
        <w:t>ZIPAR</w:t>
      </w:r>
      <w:r w:rsidRPr="00F945C1">
        <w:t xml:space="preserve">, the Zurich Institute of Public Affairs Research. He is also co-founder and CEO of the consulting firm </w:t>
      </w:r>
      <w:proofErr w:type="spellStart"/>
      <w:r w:rsidRPr="0038658C">
        <w:t>ars</w:t>
      </w:r>
      <w:proofErr w:type="spellEnd"/>
      <w:r w:rsidRPr="0038658C">
        <w:t xml:space="preserve"> </w:t>
      </w:r>
      <w:proofErr w:type="spellStart"/>
      <w:proofErr w:type="gramStart"/>
      <w:r w:rsidRPr="0038658C">
        <w:t>cognitionis</w:t>
      </w:r>
      <w:proofErr w:type="spellEnd"/>
      <w:r w:rsidRPr="00F945C1">
        <w:t>,.</w:t>
      </w:r>
      <w:proofErr w:type="gramEnd"/>
      <w:r w:rsidRPr="00F945C1">
        <w:t xml:space="preserve"> He has a PhD in political communication, University of Zurich</w:t>
      </w:r>
      <w:r>
        <w:t xml:space="preserve">) </w:t>
      </w:r>
      <w:r w:rsidRPr="00F945C1">
        <w:t>“Why space colonization is so important”, Nov 10, 2018, https://medium.com/@marko_kovic/space-colonization-why-nothing-else-matters-a877723f77d4)//ASMITH</w:t>
      </w:r>
    </w:p>
    <w:p w14:paraId="034AF976" w14:textId="77777777" w:rsidR="00881E6A" w:rsidRPr="00664E3C" w:rsidRDefault="00881E6A" w:rsidP="00881E6A">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6E50D6E4" w14:textId="77777777" w:rsidR="00881E6A" w:rsidRPr="00664E3C" w:rsidRDefault="00881E6A" w:rsidP="00881E6A">
      <w:r w:rsidRPr="00664E3C">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2E50DD6C" w14:textId="77777777" w:rsidR="00881E6A" w:rsidRPr="00664E3C" w:rsidRDefault="00881E6A" w:rsidP="00881E6A">
      <w:pPr>
        <w:rPr>
          <w:szCs w:val="16"/>
        </w:rPr>
      </w:pPr>
      <w:r w:rsidRPr="00664E3C">
        <w:rPr>
          <w:szCs w:val="16"/>
        </w:rPr>
        <w:t>Space or bust: Why we must reach for the stars</w:t>
      </w:r>
    </w:p>
    <w:p w14:paraId="6F4B34B3" w14:textId="77777777" w:rsidR="00881E6A" w:rsidRPr="00664E3C" w:rsidRDefault="00881E6A" w:rsidP="00881E6A">
      <w:pPr>
        <w:rPr>
          <w:szCs w:val="16"/>
        </w:rPr>
      </w:pPr>
      <w:r w:rsidRPr="00664E3C">
        <w:rPr>
          <w:szCs w:val="16"/>
        </w:rPr>
        <w:t>Why should we pursue space colonization in the first place? Don’t we have more pressing problems today, on Earth?</w:t>
      </w:r>
    </w:p>
    <w:p w14:paraId="3331A745" w14:textId="77777777" w:rsidR="00881E6A" w:rsidRPr="00F945C1" w:rsidRDefault="00881E6A" w:rsidP="00881E6A">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w:t>
      </w:r>
      <w:proofErr w:type="gramStart"/>
      <w:r w:rsidRPr="00F945C1">
        <w:t>An</w:t>
      </w:r>
      <w:proofErr w:type="gramEnd"/>
      <w:r w:rsidRPr="00F945C1">
        <w:t xml:space="preserve"> the problems that </w:t>
      </w:r>
      <w:r w:rsidRPr="001B5D56">
        <w:rPr>
          <w:rStyle w:val="Emphasis"/>
          <w:highlight w:val="green"/>
        </w:rPr>
        <w:t>space colonization 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w:t>
      </w:r>
      <w:proofErr w:type="gramStart"/>
      <w:r w:rsidRPr="00F945C1">
        <w:t>all of</w:t>
      </w:r>
      <w:proofErr w:type="gramEnd"/>
      <w:r w:rsidRPr="00F945C1">
        <w:t xml:space="preserve">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 xml:space="preserve">for </w:t>
      </w:r>
      <w:r w:rsidRPr="001B5D56">
        <w:rPr>
          <w:rStyle w:val="Emphasis"/>
          <w:highlight w:val="green"/>
        </w:rPr>
        <w:lastRenderedPageBreak/>
        <w:t>example, a large asteroid</w:t>
      </w:r>
      <w:r w:rsidRPr="00F945C1">
        <w:t xml:space="preserve"> colliding with Earth) </w:t>
      </w:r>
      <w:r w:rsidRPr="001B5D56">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1B5D56">
        <w:rPr>
          <w:rStyle w:val="Emphasis"/>
          <w:highlight w:val="green"/>
        </w:rPr>
        <w:t>global warming</w:t>
      </w:r>
      <w:r w:rsidRPr="00F945C1">
        <w:t xml:space="preserve"> [2, 3]), </w:t>
      </w:r>
      <w:r w:rsidRPr="001B5D56">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12EADFCE" w14:textId="77777777" w:rsidR="00881E6A" w:rsidRPr="00664E3C" w:rsidRDefault="00881E6A" w:rsidP="00881E6A">
      <w:pPr>
        <w:rPr>
          <w:sz w:val="14"/>
        </w:rPr>
      </w:pPr>
      <w:r w:rsidRPr="00664E3C">
        <w:rPr>
          <w:sz w:val="14"/>
        </w:rPr>
        <w:t xml:space="preserve">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1B5D56">
        <w:rPr>
          <w:rStyle w:val="StyleUnderline"/>
          <w:highlight w:val="green"/>
        </w:rPr>
        <w:t xml:space="preserve"> if we go extinct</w:t>
      </w:r>
      <w:r w:rsidRPr="00664E3C">
        <w:rPr>
          <w:rStyle w:val="StyleUnderline"/>
        </w:rPr>
        <w:t xml:space="preserve"> </w:t>
      </w:r>
      <w:proofErr w:type="gramStart"/>
      <w:r w:rsidRPr="00664E3C">
        <w:rPr>
          <w:rStyle w:val="StyleUnderline"/>
        </w:rPr>
        <w:t>as a consequence of</w:t>
      </w:r>
      <w:proofErr w:type="gramEnd"/>
      <w:r w:rsidRPr="00664E3C">
        <w:rPr>
          <w:rStyle w:val="StyleUnderline"/>
        </w:rPr>
        <w:t xml:space="preserve"> doing so, </w:t>
      </w:r>
      <w:r w:rsidRPr="001B5D56">
        <w:rPr>
          <w:rStyle w:val="StyleUnderline"/>
          <w:highlight w:val="green"/>
        </w:rPr>
        <w:t xml:space="preserve">then </w:t>
      </w:r>
      <w:r w:rsidRPr="001B5D56">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1B5D56">
        <w:rPr>
          <w:rStyle w:val="StyleUnderline"/>
          <w:highlight w:val="green"/>
        </w:rPr>
        <w:t>and who would have experienced happiness</w:t>
      </w:r>
      <w:r w:rsidRPr="00664E3C">
        <w:rPr>
          <w:rStyle w:val="StyleUnderline"/>
        </w:rPr>
        <w:t xml:space="preserve"> and contributed </w:t>
      </w:r>
      <w:r w:rsidRPr="001B5D56">
        <w:rPr>
          <w:rStyle w:val="StyleUnderline"/>
          <w:highlight w:val="green"/>
        </w:rPr>
        <w:t>to humankind’s continued epistemic and moral progress</w:t>
      </w:r>
      <w:r w:rsidRPr="00664E3C">
        <w:rPr>
          <w:sz w:val="14"/>
        </w:rPr>
        <w:t>.</w:t>
      </w:r>
    </w:p>
    <w:p w14:paraId="57989E3A" w14:textId="77777777" w:rsidR="00881E6A" w:rsidRPr="00664E3C" w:rsidRDefault="00881E6A" w:rsidP="00881E6A">
      <w:pPr>
        <w:rPr>
          <w:rStyle w:val="StyleUnderline"/>
        </w:rPr>
      </w:pPr>
      <w:r w:rsidRPr="00664E3C">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t xml:space="preserve">[4] — </w:t>
      </w:r>
      <w:r w:rsidRPr="00664E3C">
        <w:rPr>
          <w:rStyle w:val="StyleUnderline"/>
        </w:rPr>
        <w:t>investing in space colonization today would probably be a win-win situation.</w:t>
      </w:r>
    </w:p>
    <w:p w14:paraId="14FB0059" w14:textId="16DC016E" w:rsidR="00881E6A" w:rsidRDefault="00881E6A" w:rsidP="00881E6A">
      <w:proofErr w:type="gramStart"/>
      <w:r w:rsidRPr="00664E3C">
        <w:t>So</w:t>
      </w:r>
      <w:proofErr w:type="gramEnd"/>
      <w:r w:rsidRPr="00664E3C">
        <w:t xml:space="preserve"> the situation seems clear: </w:t>
      </w:r>
      <w:r w:rsidRPr="00664E3C">
        <w:rPr>
          <w:rStyle w:val="StyleUnderline"/>
        </w:rPr>
        <w:t xml:space="preserve">We must pursue space colonization and try to spread beyond Earth </w:t>
      </w:r>
      <w:r w:rsidRPr="007F5BEB">
        <w:rPr>
          <w:rStyle w:val="Emphasis"/>
        </w:rPr>
        <w:t>as fast as possible</w:t>
      </w:r>
      <w:r w:rsidRPr="00664E3C">
        <w:t>. Unfortunately, there is a catch: Yes, we must colonize space if humankind is to survive, but space colonization itself is very risky. So much so that bad outcomes of space colonization might be even worse for humankind than “merely” going extinct.</w:t>
      </w:r>
    </w:p>
    <w:p w14:paraId="112F9FC5" w14:textId="6B1114FE" w:rsidR="00F90DF0" w:rsidRDefault="00F90DF0" w:rsidP="00881E6A"/>
    <w:p w14:paraId="250B4E2E" w14:textId="77777777" w:rsidR="00F90DF0" w:rsidRPr="00117F71" w:rsidRDefault="00F90DF0" w:rsidP="00F90DF0">
      <w:pPr>
        <w:pStyle w:val="Heading4"/>
      </w:pPr>
      <w:r w:rsidRPr="00117F71">
        <w:t>Every second of delayed colonization kills 10^29 potential human lives</w:t>
      </w:r>
    </w:p>
    <w:p w14:paraId="3DC2F335" w14:textId="77777777" w:rsidR="00F90DF0" w:rsidRPr="00117F71" w:rsidRDefault="00F90DF0" w:rsidP="00F90DF0">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w:t>
      </w:r>
      <w:proofErr w:type="spellStart"/>
      <w:r w:rsidRPr="00117F71">
        <w:t>Utilitas</w:t>
      </w:r>
      <w:proofErr w:type="spellEnd"/>
      <w:r w:rsidRPr="00117F71">
        <w:t xml:space="preserve"> Vol. 15, No. 3, </w:t>
      </w:r>
      <w:r w:rsidRPr="0038658C">
        <w:t>https://nickbostrom.com/astronomical/waste.html#_edn8</w:t>
      </w:r>
      <w:r w:rsidRPr="00117F71">
        <w:t>, EO</w:t>
      </w:r>
    </w:p>
    <w:p w14:paraId="7AF91071" w14:textId="77777777" w:rsidR="00F90DF0" w:rsidRPr="00117F71" w:rsidRDefault="00F90DF0" w:rsidP="00F90DF0">
      <w:r w:rsidRPr="00117F71">
        <w:t xml:space="preserve">As I write these words, </w:t>
      </w:r>
      <w:r w:rsidRPr="00117F71">
        <w:rPr>
          <w:rStyle w:val="StyleUnderline"/>
        </w:rPr>
        <w:t xml:space="preserve">suns are illuminating and heating empty rooms, </w:t>
      </w:r>
      <w:r w:rsidRPr="001B5D56">
        <w:rPr>
          <w:rStyle w:val="StyleUnderline"/>
          <w:highlight w:val="green"/>
        </w:rPr>
        <w:t>unused energy is being flushed down black holes</w:t>
      </w:r>
      <w:r w:rsidRPr="00117F71">
        <w:rPr>
          <w:rStyle w:val="StyleUnderline"/>
        </w:rPr>
        <w:t>, and our great common endowment of negentropy is being irreversibly degraded into entropy on a cosmic scale. These are resources that an advanced civilization could have used</w:t>
      </w:r>
      <w:r w:rsidRPr="00117F71">
        <w:rPr>
          <w:szCs w:val="16"/>
        </w:rPr>
        <w:t xml:space="preserve"> to create value-structures, such as sentient beings living worthwhile lives.</w:t>
      </w:r>
    </w:p>
    <w:p w14:paraId="3FF8B73C" w14:textId="77777777" w:rsidR="00F90DF0" w:rsidRPr="00117F71" w:rsidRDefault="00F90DF0" w:rsidP="00F90DF0">
      <w:pPr>
        <w:rPr>
          <w:szCs w:val="16"/>
        </w:rPr>
      </w:pPr>
      <w:r w:rsidRPr="00117F71">
        <w:rPr>
          <w:szCs w:val="16"/>
        </w:rPr>
        <w:t xml:space="preserve">The rate of this loss boggles the mind. One recent paper speculates, using loose theoretical considerations based on the rate of increase of entropy, that the loss of potential human lives in our own galactic supercluster is at least ~10^46 per century of delayed colonization.[1] This </w:t>
      </w:r>
      <w:r w:rsidRPr="00117F71">
        <w:rPr>
          <w:szCs w:val="16"/>
        </w:rPr>
        <w:lastRenderedPageBreak/>
        <w:t>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439A6020" w14:textId="77777777" w:rsidR="00F90DF0" w:rsidRPr="00117F71" w:rsidRDefault="00F90DF0" w:rsidP="00F90DF0">
      <w:pPr>
        <w:rPr>
          <w:szCs w:val="16"/>
        </w:rPr>
      </w:pPr>
      <w:r w:rsidRPr="00117F71">
        <w:rPr>
          <w:szCs w:val="16"/>
        </w:rPr>
        <w:t xml:space="preserve">We can, however, get a lower bound more straightforwardly by simply </w:t>
      </w:r>
      <w:r w:rsidRPr="00117F71">
        <w:rPr>
          <w:rStyle w:val="StyleUnderline"/>
        </w:rPr>
        <w:t>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r w:rsidRPr="00117F71">
        <w:rPr>
          <w:szCs w:val="16"/>
        </w:rPr>
        <w:t>.</w:t>
      </w:r>
    </w:p>
    <w:p w14:paraId="1466719C" w14:textId="77777777" w:rsidR="00F90DF0" w:rsidRPr="00117F71" w:rsidRDefault="00F90DF0" w:rsidP="00F90DF0">
      <w:pPr>
        <w:rPr>
          <w:szCs w:val="16"/>
        </w:rPr>
      </w:pPr>
      <w:r w:rsidRPr="00117F71">
        <w:rPr>
          <w:szCs w:val="16"/>
        </w:rPr>
        <w:t xml:space="preserve">As a rough approximation, let us say </w:t>
      </w:r>
      <w:r w:rsidRPr="001B5D56">
        <w:rPr>
          <w:rStyle w:val="StyleUnderline"/>
          <w:highlight w:val="green"/>
        </w:rPr>
        <w:t>the Virgo Supercluster contains 10^13 stars</w:t>
      </w:r>
      <w:r w:rsidRPr="00117F71">
        <w:rPr>
          <w:szCs w:val="16"/>
        </w:rPr>
        <w:t xml:space="preserve">. One </w:t>
      </w:r>
      <w:r w:rsidRPr="00117F71">
        <w:rPr>
          <w:rStyle w:val="StyleUnderline"/>
        </w:rPr>
        <w:t xml:space="preserve">estimate of the computing </w:t>
      </w:r>
      <w:r w:rsidRPr="001B5D56">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Cs w:val="16"/>
        </w:rPr>
        <w:t>[2</w:t>
      </w:r>
      <w:r w:rsidRPr="00117F71">
        <w:rPr>
          <w:rStyle w:val="StyleUnderline"/>
        </w:rPr>
        <w:t xml:space="preserve">], </w:t>
      </w:r>
      <w:r w:rsidRPr="001B5D56">
        <w:rPr>
          <w:rStyle w:val="StyleUnderline"/>
          <w:highlight w:val="green"/>
        </w:rPr>
        <w:t>is 10^42 operations per second</w:t>
      </w:r>
      <w:r w:rsidRPr="00117F71">
        <w:rPr>
          <w:szCs w:val="16"/>
        </w:rPr>
        <w:t xml:space="preserve">.[3] </w:t>
      </w:r>
      <w:r w:rsidRPr="00117F71">
        <w:rPr>
          <w:rStyle w:val="StyleUnderline"/>
        </w:rPr>
        <w:t xml:space="preserve">A typical estimate of the </w:t>
      </w:r>
      <w:r w:rsidRPr="001B5D56">
        <w:rPr>
          <w:rStyle w:val="StyleUnderline"/>
          <w:highlight w:val="green"/>
        </w:rPr>
        <w:t>human brain’s processing power is roughly 10^17 o</w:t>
      </w:r>
      <w:r w:rsidRPr="00D1286F">
        <w:rPr>
          <w:rStyle w:val="StyleUnderline"/>
        </w:rPr>
        <w:t>perations</w:t>
      </w:r>
      <w:r w:rsidRPr="001B5D56">
        <w:rPr>
          <w:rStyle w:val="StyleUnderline"/>
          <w:highlight w:val="green"/>
        </w:rPr>
        <w:t xml:space="preserve"> p</w:t>
      </w:r>
      <w:r w:rsidRPr="00D1286F">
        <w:rPr>
          <w:rStyle w:val="StyleUnderline"/>
        </w:rPr>
        <w:t xml:space="preserve">er </w:t>
      </w:r>
      <w:r w:rsidRPr="001B5D56">
        <w:rPr>
          <w:rStyle w:val="StyleUnderline"/>
          <w:highlight w:val="green"/>
        </w:rPr>
        <w:t>s</w:t>
      </w:r>
      <w:r w:rsidRPr="00D1286F">
        <w:rPr>
          <w:rStyle w:val="StyleUnderline"/>
        </w:rPr>
        <w:t>econd</w:t>
      </w:r>
      <w:r w:rsidRPr="00117F71">
        <w:rPr>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that colonization of our local supercluster is delayed</w:t>
      </w:r>
      <w:r w:rsidRPr="00117F71">
        <w:rPr>
          <w:szCs w:val="16"/>
        </w:rPr>
        <w:t xml:space="preserve">; or equivalently, about </w:t>
      </w:r>
      <w:r w:rsidRPr="00117F71">
        <w:rPr>
          <w:rStyle w:val="StyleUnderline"/>
        </w:rPr>
        <w:t>10^29 potential human lives per second</w:t>
      </w:r>
      <w:r w:rsidRPr="00117F71">
        <w:rPr>
          <w:szCs w:val="16"/>
        </w:rPr>
        <w:t>.</w:t>
      </w:r>
    </w:p>
    <w:p w14:paraId="39213A2D" w14:textId="77777777" w:rsidR="00F90DF0" w:rsidRPr="00117F71" w:rsidRDefault="00F90DF0" w:rsidP="00F90DF0">
      <w:pPr>
        <w:rPr>
          <w:szCs w:val="16"/>
        </w:rPr>
      </w:pPr>
      <w:r w:rsidRPr="00117F71">
        <w:rPr>
          <w:szCs w:val="16"/>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4AC19548" w14:textId="77777777" w:rsidR="00F90DF0" w:rsidRPr="00117F71" w:rsidRDefault="00F90DF0" w:rsidP="00F90DF0">
      <w:pPr>
        <w:rPr>
          <w:szCs w:val="16"/>
        </w:rPr>
      </w:pPr>
      <w:r w:rsidRPr="00117F71">
        <w:rPr>
          <w:szCs w:val="16"/>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w:t>
      </w:r>
    </w:p>
    <w:p w14:paraId="7F88C930" w14:textId="77777777" w:rsidR="00F90DF0" w:rsidRPr="00117F71" w:rsidRDefault="00F90DF0" w:rsidP="00F90DF0">
      <w:pPr>
        <w:rPr>
          <w:szCs w:val="16"/>
        </w:rPr>
      </w:pPr>
      <w:r w:rsidRPr="00117F71">
        <w:rPr>
          <w:szCs w:val="16"/>
        </w:rPr>
        <w:t>II. THE OPPORTUNITY COST OF DELAYED COLONIZATION</w:t>
      </w:r>
    </w:p>
    <w:p w14:paraId="3D9B3511" w14:textId="77777777" w:rsidR="00F90DF0" w:rsidRPr="00117F71" w:rsidRDefault="00F90DF0" w:rsidP="00F90DF0">
      <w:r w:rsidRPr="00117F71">
        <w:t xml:space="preserve">From a utilitarian perspective, </w:t>
      </w:r>
      <w:r w:rsidRPr="001B5D56">
        <w:rPr>
          <w:rStyle w:val="StyleUnderline"/>
          <w:highlight w:val="green"/>
        </w:rPr>
        <w:t>this huge loss of potential human lives constitutes a correspondingly huge loss of potential value</w:t>
      </w:r>
      <w:r w:rsidRPr="00117F71">
        <w:t xml:space="preserve">. I am assuming here that the human lives that could have been created would have been worthwhile ones. Since it is commonly supposed that even current human lives are typically worthwhile, this is a weak assumption. </w:t>
      </w:r>
      <w:r w:rsidRPr="001B5D56">
        <w:rPr>
          <w:rStyle w:val="StyleUnderline"/>
          <w:highlight w:val="green"/>
        </w:rPr>
        <w:t xml:space="preserve">Any civilization advanced enough to colonize </w:t>
      </w:r>
      <w:r w:rsidRPr="00BE6F8E">
        <w:rPr>
          <w:rStyle w:val="StyleUnderline"/>
        </w:rPr>
        <w:t xml:space="preserve">the local supercluster </w:t>
      </w:r>
      <w:r w:rsidRPr="001B5D56">
        <w:rPr>
          <w:rStyle w:val="StyleUnderline"/>
          <w:highlight w:val="green"/>
        </w:rPr>
        <w:t>would</w:t>
      </w:r>
      <w:r w:rsidRPr="00117F71">
        <w:rPr>
          <w:rStyle w:val="StyleUnderline"/>
        </w:rPr>
        <w:t xml:space="preserve"> likely also </w:t>
      </w:r>
      <w:proofErr w:type="gramStart"/>
      <w:r w:rsidRPr="001B5D56">
        <w:rPr>
          <w:rStyle w:val="StyleUnderline"/>
          <w:highlight w:val="green"/>
        </w:rPr>
        <w:t>have the ability to</w:t>
      </w:r>
      <w:proofErr w:type="gramEnd"/>
      <w:r w:rsidRPr="001B5D56">
        <w:rPr>
          <w:rStyle w:val="StyleUnderline"/>
          <w:highlight w:val="green"/>
        </w:rPr>
        <w:t xml:space="preserve"> establish </w:t>
      </w:r>
      <w:r w:rsidRPr="00BE6F8E">
        <w:rPr>
          <w:rStyle w:val="StyleUnderline"/>
        </w:rPr>
        <w:t xml:space="preserve">at least the </w:t>
      </w:r>
      <w:r w:rsidRPr="001B5D56">
        <w:rPr>
          <w:rStyle w:val="StyleUnderline"/>
          <w:highlight w:val="green"/>
        </w:rPr>
        <w:t>minimally favorable conditions required for future lives to be worth living</w:t>
      </w:r>
      <w:r w:rsidRPr="00117F71">
        <w:t>.</w:t>
      </w:r>
    </w:p>
    <w:p w14:paraId="064FA61F" w14:textId="77777777" w:rsidR="00F90DF0" w:rsidRPr="00117F71" w:rsidRDefault="00F90DF0" w:rsidP="00F90DF0">
      <w:r w:rsidRPr="00117F71">
        <w:rPr>
          <w:rStyle w:val="StyleUnderline"/>
        </w:rPr>
        <w:t>The effect on total value</w:t>
      </w:r>
      <w:r w:rsidRPr="00117F71">
        <w:t xml:space="preserve">, then, </w:t>
      </w:r>
      <w:r w:rsidRPr="00117F71">
        <w:rPr>
          <w:rStyle w:val="StyleUnderline"/>
        </w:rPr>
        <w:t xml:space="preserve">seems greater for actions that accelerate technological development than for practically any other possible action. </w:t>
      </w:r>
      <w:r w:rsidRPr="001B5D56">
        <w:rPr>
          <w:rStyle w:val="StyleUnderline"/>
          <w:highlight w:val="green"/>
        </w:rPr>
        <w:t>Advancing technology</w:t>
      </w:r>
      <w:r w:rsidRPr="00117F71">
        <w:t xml:space="preserve"> (or its enabling factors, such as economic productivity) </w:t>
      </w:r>
      <w:r w:rsidRPr="00117F71">
        <w:rPr>
          <w:rStyle w:val="StyleUnderline"/>
        </w:rPr>
        <w:t xml:space="preserve">even by such a tiny amount </w:t>
      </w:r>
      <w:r w:rsidRPr="001B5D56">
        <w:rPr>
          <w:rStyle w:val="StyleUnderline"/>
          <w:highlight w:val="green"/>
        </w:rPr>
        <w:t xml:space="preserve">that it leads to </w:t>
      </w:r>
      <w:r w:rsidRPr="001B5D56">
        <w:rPr>
          <w:rStyle w:val="StyleUnderline"/>
          <w:highlight w:val="green"/>
        </w:rPr>
        <w:lastRenderedPageBreak/>
        <w:t>colonization</w:t>
      </w:r>
      <w:r w:rsidRPr="00117F71">
        <w:rPr>
          <w:rStyle w:val="StyleUnderline"/>
        </w:rPr>
        <w:t xml:space="preserve"> of the local supercluster </w:t>
      </w:r>
      <w:r w:rsidRPr="001B5D56">
        <w:rPr>
          <w:rStyle w:val="StyleUnderline"/>
          <w:highlight w:val="green"/>
        </w:rPr>
        <w:t>just one second earlier than would otherwise have happened amounts to bringing about more than 10^29 human lives</w:t>
      </w:r>
      <w:r w:rsidRPr="00117F71">
        <w:t xml:space="preserve"> (or 10^14 human lives if we use the most conservative lower bound) </w:t>
      </w:r>
      <w:r w:rsidRPr="00117F71">
        <w:rPr>
          <w:rStyle w:val="StyleUnderline"/>
        </w:rPr>
        <w:t>that would not otherwise have existed. Few other</w:t>
      </w:r>
      <w:r w:rsidRPr="00117F71">
        <w:t xml:space="preserve"> philanthropic </w:t>
      </w:r>
      <w:r w:rsidRPr="00117F71">
        <w:rPr>
          <w:rStyle w:val="StyleUnderline"/>
        </w:rPr>
        <w:t>causes could hope to match that level of</w:t>
      </w:r>
      <w:r w:rsidRPr="00117F71">
        <w:t xml:space="preserve"> utilitarian </w:t>
      </w:r>
      <w:r w:rsidRPr="00117F71">
        <w:rPr>
          <w:rStyle w:val="StyleUnderline"/>
        </w:rPr>
        <w:t>payoff</w:t>
      </w:r>
      <w:r w:rsidRPr="00117F71">
        <w:t>.</w:t>
      </w:r>
    </w:p>
    <w:p w14:paraId="762CDBC9" w14:textId="53B19F30" w:rsidR="00F90DF0" w:rsidRPr="00086718" w:rsidRDefault="00F90DF0" w:rsidP="00F90DF0">
      <w:pPr>
        <w:pStyle w:val="Heading4"/>
      </w:pPr>
      <w:r w:rsidRPr="00086718">
        <w:t xml:space="preserve">Space colonization encourages healthcare innovations- solves diseases </w:t>
      </w:r>
    </w:p>
    <w:p w14:paraId="31F8A9BA" w14:textId="77777777" w:rsidR="00F90DF0" w:rsidRPr="00086718" w:rsidRDefault="00F90DF0" w:rsidP="00F90DF0">
      <w:proofErr w:type="spellStart"/>
      <w:r w:rsidRPr="00086718">
        <w:rPr>
          <w:rStyle w:val="Style13ptBold"/>
        </w:rPr>
        <w:t>Donoviel</w:t>
      </w:r>
      <w:proofErr w:type="spellEnd"/>
      <w:r w:rsidRPr="00086718">
        <w:rPr>
          <w:rStyle w:val="Style13ptBold"/>
        </w:rPr>
        <w:t xml:space="preserve"> 19</w:t>
      </w:r>
      <w:r w:rsidRPr="00086718">
        <w:t xml:space="preserve"> (</w:t>
      </w:r>
      <w:proofErr w:type="spellStart"/>
      <w:r w:rsidRPr="00086718">
        <w:t>Dorit</w:t>
      </w:r>
      <w:proofErr w:type="spellEnd"/>
      <w:r w:rsidRPr="00086718">
        <w:t xml:space="preserve"> </w:t>
      </w:r>
      <w:proofErr w:type="spellStart"/>
      <w:r w:rsidRPr="00086718">
        <w:t>Donoviel</w:t>
      </w:r>
      <w:proofErr w:type="spellEnd"/>
      <w:r w:rsidRPr="00086718">
        <w:t>, 7-19-2019, "Space exploration is reinventing healthcare," [20+ years leadership experience as executive director of R&amp;D overseeing diverse areas of biomedical research from basic to applied science, drug discovery, and technology development. Executing a multi-</w:t>
      </w:r>
      <w:proofErr w:type="gramStart"/>
      <w:r w:rsidRPr="00086718">
        <w:t>million dollar</w:t>
      </w:r>
      <w:proofErr w:type="gramEnd"/>
      <w:r w:rsidRPr="00086718">
        <w:t xml:space="preserve"> national research portfolio of grants addressing the plethora of physiological and behavioral challenges of humans in space. Executive Director, Translational Research Institute for Space Health at Baylor College of Medicine] The Hill, </w:t>
      </w:r>
      <w:r w:rsidRPr="0038658C">
        <w:t>https://thehill.com/opinion/technology/453853-space-exploration-is-reinventing-healthcare</w:t>
      </w:r>
      <w:r w:rsidRPr="00086718">
        <w:t>) TDI</w:t>
      </w:r>
    </w:p>
    <w:p w14:paraId="2B941A37" w14:textId="77777777" w:rsidR="00F90DF0" w:rsidRPr="00086718" w:rsidRDefault="00F90DF0" w:rsidP="00F90DF0">
      <w:pPr>
        <w:rPr>
          <w:rStyle w:val="Emphasis"/>
        </w:rPr>
      </w:pPr>
      <w:r w:rsidRPr="00086718">
        <w:t xml:space="preserve">Though many do not realize it, humans have been living and working in space continuously for the past two decades. </w:t>
      </w:r>
      <w:r w:rsidRPr="00086718">
        <w:rPr>
          <w:rStyle w:val="Emphasis"/>
        </w:rPr>
        <w:t xml:space="preserve">The </w:t>
      </w:r>
      <w:r w:rsidRPr="001B5D56">
        <w:rPr>
          <w:rStyle w:val="Emphasis"/>
          <w:highlight w:val="green"/>
        </w:rPr>
        <w:t>conditions of spaceflight</w:t>
      </w:r>
      <w:r w:rsidRPr="00086718">
        <w:rPr>
          <w:rStyle w:val="Emphasis"/>
        </w:rPr>
        <w:t xml:space="preserve"> have </w:t>
      </w:r>
      <w:r w:rsidRPr="001B5D56">
        <w:rPr>
          <w:rStyle w:val="Emphasis"/>
          <w:highlight w:val="green"/>
        </w:rPr>
        <w:t>accelerated</w:t>
      </w:r>
      <w:r w:rsidRPr="00086718">
        <w:rPr>
          <w:rStyle w:val="Emphasis"/>
        </w:rPr>
        <w:t xml:space="preserve"> our </w:t>
      </w:r>
      <w:r w:rsidRPr="001B5D56">
        <w:rPr>
          <w:rStyle w:val="Emphasis"/>
          <w:highlight w:val="green"/>
        </w:rPr>
        <w:t>ability to study</w:t>
      </w:r>
      <w:r w:rsidRPr="00086718">
        <w:rPr>
          <w:rStyle w:val="Emphasis"/>
        </w:rPr>
        <w:t xml:space="preserve"> progressive degenerative </w:t>
      </w:r>
      <w:r w:rsidRPr="001B5D56">
        <w:rPr>
          <w:rStyle w:val="Emphasis"/>
          <w:highlight w:val="green"/>
        </w:rPr>
        <w:t>diseases</w:t>
      </w:r>
      <w:r w:rsidRPr="00086718">
        <w:t xml:space="preserve">. </w:t>
      </w:r>
      <w:r w:rsidRPr="00086718">
        <w:rPr>
          <w:rStyle w:val="Emphasis"/>
        </w:rPr>
        <w:t xml:space="preserve">This novel paradigm of understanding human physiology under the stresses of living in space </w:t>
      </w:r>
      <w:r w:rsidRPr="001B5D56">
        <w:rPr>
          <w:rStyle w:val="Emphasis"/>
          <w:highlight w:val="green"/>
        </w:rPr>
        <w:t>holds</w:t>
      </w:r>
      <w:r w:rsidRPr="00086718">
        <w:rPr>
          <w:rStyle w:val="Emphasis"/>
        </w:rPr>
        <w:t xml:space="preserve"> great </w:t>
      </w:r>
      <w:r w:rsidRPr="001B5D56">
        <w:rPr>
          <w:rStyle w:val="Emphasis"/>
          <w:highlight w:val="green"/>
        </w:rPr>
        <w:t xml:space="preserve">promise for </w:t>
      </w:r>
      <w:r w:rsidRPr="00D363B7">
        <w:rPr>
          <w:rStyle w:val="Emphasis"/>
        </w:rPr>
        <w:t>new</w:t>
      </w:r>
      <w:r w:rsidRPr="00086718">
        <w:rPr>
          <w:rStyle w:val="Emphasis"/>
        </w:rPr>
        <w:t xml:space="preserve"> sources of medical </w:t>
      </w:r>
      <w:r w:rsidRPr="00D363B7">
        <w:rPr>
          <w:rStyle w:val="Emphasis"/>
        </w:rPr>
        <w:t>breakthroughs</w:t>
      </w:r>
      <w:r w:rsidRPr="00086718">
        <w:rPr>
          <w:rStyle w:val="Emphasis"/>
        </w:rPr>
        <w:t xml:space="preserve"> for </w:t>
      </w:r>
      <w:r w:rsidRPr="001B5D56">
        <w:rPr>
          <w:rStyle w:val="Emphasis"/>
          <w:highlight w:val="green"/>
        </w:rPr>
        <w:t>Earth</w:t>
      </w:r>
      <w:r w:rsidRPr="00086718">
        <w:rPr>
          <w:rStyle w:val="Emphasis"/>
        </w:rPr>
        <w:t>.</w:t>
      </w:r>
    </w:p>
    <w:p w14:paraId="6BBE7B0E" w14:textId="77777777" w:rsidR="00F90DF0" w:rsidRPr="00086718" w:rsidRDefault="00F90DF0" w:rsidP="00F90DF0">
      <w:pPr>
        <w:rPr>
          <w:rStyle w:val="Emphasis"/>
        </w:rPr>
      </w:pPr>
      <w:r w:rsidRPr="00086718">
        <w:t>Although astronauts are carefully selected to be exceptionally healthy and exhibit peak physical and mental performance, after only four to six months in space, they can develop numerous medical </w:t>
      </w:r>
      <w:r w:rsidRPr="0038658C">
        <w:t>conditions</w:t>
      </w:r>
      <w:r w:rsidRPr="00086718">
        <w:t xml:space="preserve">. Without appropriate exercise, they lose bone and muscle mass. They become prone to developing kidney stones. Their hearts become deconditioned. Their blood vessels stiffen. A subset of astronauts </w:t>
      </w:r>
      <w:proofErr w:type="gramStart"/>
      <w:r w:rsidRPr="00086718">
        <w:t>develop</w:t>
      </w:r>
      <w:proofErr w:type="gramEnd"/>
      <w:r w:rsidRPr="00086718">
        <w:t xml:space="preserve"> a swelling of the optic nerve and possibly an increase in pressure on the brain. Even dormant viruses become activated, alongside changes to the immune system. </w:t>
      </w:r>
      <w:r w:rsidRPr="00086718">
        <w:rPr>
          <w:rStyle w:val="Emphasis"/>
        </w:rPr>
        <w:t>There is a sense of urgency to solve these problems if we are to send humans to Mars and return them safely in the next decade or two.</w:t>
      </w:r>
    </w:p>
    <w:p w14:paraId="0583C871" w14:textId="77777777" w:rsidR="00F90DF0" w:rsidRPr="00086718" w:rsidRDefault="00F90DF0" w:rsidP="00F90DF0">
      <w:proofErr w:type="gramStart"/>
      <w:r w:rsidRPr="00086718">
        <w:t>This is why</w:t>
      </w:r>
      <w:proofErr w:type="gramEnd"/>
      <w:r w:rsidRPr="00086718">
        <w:t xml:space="preserve"> </w:t>
      </w:r>
      <w:r w:rsidRPr="001B5D56">
        <w:rPr>
          <w:rStyle w:val="Emphasis"/>
          <w:highlight w:val="green"/>
        </w:rPr>
        <w:t xml:space="preserve">NASA is investing in </w:t>
      </w:r>
      <w:r w:rsidRPr="00D363B7">
        <w:rPr>
          <w:rStyle w:val="Emphasis"/>
        </w:rPr>
        <w:t xml:space="preserve">cutting-edge </w:t>
      </w:r>
      <w:r w:rsidRPr="001B5D56">
        <w:rPr>
          <w:rStyle w:val="Emphasis"/>
          <w:highlight w:val="green"/>
        </w:rPr>
        <w:t>research for human health</w:t>
      </w:r>
      <w:r w:rsidRPr="00086718">
        <w:t xml:space="preserve"> </w:t>
      </w:r>
      <w:r w:rsidRPr="00086718">
        <w:rPr>
          <w:rStyle w:val="Emphasis"/>
        </w:rPr>
        <w:t>and performance including high-risk high-reward approaches funded through the Translational Research institute for Space Health (TRISH).</w:t>
      </w:r>
      <w:r w:rsidRPr="00086718">
        <w:t xml:space="preserve"> Supporting potentially ground-breaking innovations requires a leap of faith in the right direction.</w:t>
      </w:r>
    </w:p>
    <w:p w14:paraId="2BAD505F" w14:textId="77777777" w:rsidR="00F90DF0" w:rsidRPr="00086718" w:rsidRDefault="00F90DF0" w:rsidP="00F90DF0">
      <w:r w:rsidRPr="001B5D56">
        <w:rPr>
          <w:rStyle w:val="Emphasis"/>
          <w:highlight w:val="green"/>
        </w:rPr>
        <w:t>Keeping astronauts healthy</w:t>
      </w:r>
      <w:r w:rsidRPr="00086718">
        <w:rPr>
          <w:rStyle w:val="Emphasis"/>
        </w:rPr>
        <w:t xml:space="preserve"> during deep space exploration missions — where there are no hospitals and no medical specialists — </w:t>
      </w:r>
      <w:r w:rsidRPr="001B5D56">
        <w:rPr>
          <w:rStyle w:val="Emphasis"/>
          <w:highlight w:val="green"/>
        </w:rPr>
        <w:t>requires</w:t>
      </w:r>
      <w:r w:rsidRPr="00086718">
        <w:rPr>
          <w:rStyle w:val="Emphasis"/>
        </w:rPr>
        <w:t xml:space="preserve"> a </w:t>
      </w:r>
      <w:r w:rsidRPr="001B5D56">
        <w:rPr>
          <w:rStyle w:val="Emphasis"/>
          <w:highlight w:val="green"/>
        </w:rPr>
        <w:t>different</w:t>
      </w:r>
      <w:r w:rsidRPr="00086718">
        <w:rPr>
          <w:rStyle w:val="Emphasis"/>
        </w:rPr>
        <w:t xml:space="preserve"> paradigm for </w:t>
      </w:r>
      <w:r w:rsidRPr="001B5D56">
        <w:rPr>
          <w:rStyle w:val="Emphasis"/>
          <w:highlight w:val="green"/>
        </w:rPr>
        <w:t>healthcare</w:t>
      </w:r>
      <w:r w:rsidRPr="00086718">
        <w:t>.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w:t>
      </w:r>
    </w:p>
    <w:p w14:paraId="32F124A1" w14:textId="77777777" w:rsidR="00F90DF0" w:rsidRPr="00086718" w:rsidRDefault="00F90DF0" w:rsidP="00F90DF0">
      <w:r w:rsidRPr="00086718">
        <w:lastRenderedPageBreak/>
        <w:t xml:space="preserve">Therefore, astronauts will need to detect even the most subtle changes in their own health status early enough to prevent disease. </w:t>
      </w:r>
      <w:r w:rsidRPr="00086718">
        <w:rPr>
          <w:rStyle w:val="Emphasis"/>
        </w:rPr>
        <w:t>This requires a healthcare paradigm of predicting, preventing and mitigating ailments by intervening early</w:t>
      </w:r>
      <w:r w:rsidRPr="00086718">
        <w:t>.</w:t>
      </w:r>
    </w:p>
    <w:p w14:paraId="6816FF57" w14:textId="77777777" w:rsidR="00F90DF0" w:rsidRPr="00086718" w:rsidRDefault="00F90DF0" w:rsidP="00F90DF0">
      <w:pPr>
        <w:rPr>
          <w:rStyle w:val="Emphasis"/>
        </w:rPr>
      </w:pPr>
      <w:r w:rsidRPr="00086718">
        <w:t xml:space="preserve">This means enabling monitoring, diagnostic and therapeutic medical capabilities that are simple to use, safe, robust and miniaturized. Additionally, </w:t>
      </w:r>
      <w:r w:rsidRPr="00086718">
        <w:rPr>
          <w:rStyle w:val="Emphasis"/>
        </w:rPr>
        <w:t>what will work in a small spacecraft in the hands of an engineer is also likely to work in a community clinic with limited resources</w:t>
      </w:r>
      <w:r w:rsidRPr="00086718">
        <w:t xml:space="preserve">. Or </w:t>
      </w:r>
      <w:r w:rsidRPr="00086718">
        <w:rPr>
          <w:rStyle w:val="Emphasis"/>
        </w:rPr>
        <w:t>even in our homes</w:t>
      </w:r>
      <w:r w:rsidRPr="00086718">
        <w:t xml:space="preserve">. </w:t>
      </w:r>
      <w:r w:rsidRPr="001B5D56">
        <w:rPr>
          <w:rStyle w:val="Emphasis"/>
          <w:highlight w:val="green"/>
        </w:rPr>
        <w:t>This</w:t>
      </w:r>
      <w:r w:rsidRPr="00086718">
        <w:t xml:space="preserve"> </w:t>
      </w:r>
      <w:r w:rsidRPr="00086718">
        <w:rPr>
          <w:rStyle w:val="Emphasis"/>
        </w:rPr>
        <w:t xml:space="preserve">different </w:t>
      </w:r>
      <w:r w:rsidRPr="001B5D56">
        <w:rPr>
          <w:rStyle w:val="Emphasis"/>
          <w:highlight w:val="green"/>
        </w:rPr>
        <w:t>approach to healthcare can</w:t>
      </w:r>
      <w:r w:rsidRPr="00086718">
        <w:rPr>
          <w:rStyle w:val="Emphasis"/>
        </w:rPr>
        <w:t xml:space="preserve"> help </w:t>
      </w:r>
      <w:r w:rsidRPr="001B5D56">
        <w:rPr>
          <w:rStyle w:val="Emphasis"/>
          <w:highlight w:val="green"/>
        </w:rPr>
        <w:t xml:space="preserve">save lives </w:t>
      </w:r>
      <w:r w:rsidRPr="00D363B7">
        <w:rPr>
          <w:rStyle w:val="Emphasis"/>
        </w:rPr>
        <w:t xml:space="preserve">and reduce costs — </w:t>
      </w:r>
      <w:r w:rsidRPr="001B5D56">
        <w:rPr>
          <w:rStyle w:val="Emphasis"/>
          <w:highlight w:val="green"/>
        </w:rPr>
        <w:t>at a global level</w:t>
      </w:r>
      <w:r w:rsidRPr="00086718">
        <w:rPr>
          <w:rStyle w:val="Emphasis"/>
        </w:rPr>
        <w:t>.</w:t>
      </w:r>
    </w:p>
    <w:p w14:paraId="554E980D" w14:textId="77777777" w:rsidR="00F90DF0" w:rsidRPr="00086718" w:rsidRDefault="00F90DF0" w:rsidP="00F90DF0">
      <w:pPr>
        <w:rPr>
          <w:rStyle w:val="Emphasis"/>
        </w:rPr>
      </w:pPr>
      <w:r w:rsidRPr="00086718">
        <w:rPr>
          <w:rStyle w:val="Emphasis"/>
        </w:rPr>
        <w:t>Space demands the best in healthcare innovations</w:t>
      </w:r>
      <w:r w:rsidRPr="00086718">
        <w:t xml:space="preserve">, focusing on prevention and early intervention using smart, creative solutions. </w:t>
      </w:r>
      <w:r w:rsidRPr="00086718">
        <w:rPr>
          <w:rStyle w:val="Emphasis"/>
        </w:rPr>
        <w:t xml:space="preserve">On a mission to Mars, </w:t>
      </w:r>
      <w:r w:rsidRPr="001B5D56">
        <w:rPr>
          <w:rStyle w:val="Emphasis"/>
          <w:highlight w:val="green"/>
        </w:rPr>
        <w:t xml:space="preserve">blood tests will be done in </w:t>
      </w:r>
      <w:r w:rsidRPr="00D363B7">
        <w:rPr>
          <w:rStyle w:val="Emphasis"/>
        </w:rPr>
        <w:t xml:space="preserve">a matter of </w:t>
      </w:r>
      <w:r w:rsidRPr="001B5D56">
        <w:rPr>
          <w:rStyle w:val="Emphasis"/>
          <w:highlight w:val="green"/>
        </w:rPr>
        <w:t>minutes,</w:t>
      </w:r>
      <w:r w:rsidRPr="00086718">
        <w:rPr>
          <w:rStyle w:val="Emphasis"/>
        </w:rPr>
        <w:t xml:space="preserve"> by the patient, on a single drop of blood. A trained and adaptive computer algorithm will track health status based on a variety of physiological parameters and alert astronauts when important deviations from normal become evident.</w:t>
      </w:r>
    </w:p>
    <w:p w14:paraId="432C16B2" w14:textId="77777777" w:rsidR="00F90DF0" w:rsidRPr="00086718" w:rsidRDefault="00F90DF0" w:rsidP="00F90DF0">
      <w:r w:rsidRPr="00086718">
        <w:rPr>
          <w:rStyle w:val="Emphasis"/>
        </w:rPr>
        <w:t xml:space="preserve">Automated </w:t>
      </w:r>
      <w:r w:rsidRPr="001B5D56">
        <w:rPr>
          <w:rStyle w:val="Emphasis"/>
          <w:highlight w:val="green"/>
        </w:rPr>
        <w:t xml:space="preserve">eye exams will be </w:t>
      </w:r>
      <w:r w:rsidRPr="00D363B7">
        <w:rPr>
          <w:rStyle w:val="Emphasis"/>
        </w:rPr>
        <w:t xml:space="preserve">performed by the astronauts on </w:t>
      </w:r>
      <w:proofErr w:type="gramStart"/>
      <w:r w:rsidRPr="00D363B7">
        <w:rPr>
          <w:rStyle w:val="Emphasis"/>
        </w:rPr>
        <w:t>themselves</w:t>
      </w:r>
      <w:proofErr w:type="gramEnd"/>
      <w:r w:rsidRPr="00D363B7">
        <w:rPr>
          <w:rStyle w:val="Emphasis"/>
        </w:rPr>
        <w:t xml:space="preserve"> </w:t>
      </w:r>
      <w:r w:rsidRPr="001B5D56">
        <w:rPr>
          <w:rStyle w:val="Emphasis"/>
          <w:highlight w:val="green"/>
        </w:rPr>
        <w:t xml:space="preserve">and </w:t>
      </w:r>
      <w:r w:rsidRPr="00D363B7">
        <w:rPr>
          <w:rStyle w:val="Emphasis"/>
        </w:rPr>
        <w:t xml:space="preserve">images </w:t>
      </w:r>
      <w:r w:rsidRPr="001B5D56">
        <w:rPr>
          <w:rStyle w:val="Emphasis"/>
          <w:highlight w:val="green"/>
        </w:rPr>
        <w:t xml:space="preserve">will be </w:t>
      </w:r>
      <w:r w:rsidRPr="00D363B7">
        <w:rPr>
          <w:rStyle w:val="Emphasis"/>
        </w:rPr>
        <w:t>analyzed by a compute</w:t>
      </w:r>
      <w:r w:rsidRPr="001B5D56">
        <w:rPr>
          <w:rStyle w:val="Emphasis"/>
          <w:highlight w:val="green"/>
        </w:rPr>
        <w:t>r for changes</w:t>
      </w:r>
      <w:r w:rsidRPr="00086718">
        <w:rPr>
          <w:rStyle w:val="Emphasis"/>
        </w:rPr>
        <w:t>. Customized medications will be tailor-made for the patient on the spot. If a minor medical procedure is required, the caregiver will learn and practice beforehand using augmented reality tools</w:t>
      </w:r>
      <w:r w:rsidRPr="00086718">
        <w:t xml:space="preserve"> and software </w:t>
      </w:r>
      <w:r w:rsidRPr="0038658C">
        <w:t>simulations</w:t>
      </w:r>
      <w:r w:rsidRPr="00086718">
        <w:t xml:space="preserve"> adjusted for zero-gravity.</w:t>
      </w:r>
    </w:p>
    <w:p w14:paraId="0D6F7AB1" w14:textId="77777777" w:rsidR="00F90DF0" w:rsidRPr="00086718" w:rsidRDefault="00F90DF0" w:rsidP="00F90DF0">
      <w:pPr>
        <w:rPr>
          <w:rStyle w:val="Emphasis"/>
        </w:rPr>
      </w:pPr>
      <w:r w:rsidRPr="001B5D56">
        <w:rPr>
          <w:rStyle w:val="Emphasis"/>
          <w:highlight w:val="green"/>
        </w:rPr>
        <w:t>Kidney stones will be found early and treated quickly</w:t>
      </w:r>
      <w:r w:rsidRPr="00086718">
        <w:rPr>
          <w:rStyle w:val="Emphasis"/>
        </w:rPr>
        <w:t xml:space="preserve"> and painlessly using ultrasound to “push” them out of the kidney so they can be cleared naturally with urination. Sleep and mood will be improved using sound stimulation and health will be improved by individualized diets which will be enriched with high-nutrient plants grown efficiently within a small footprint.</w:t>
      </w:r>
      <w:r w:rsidRPr="00086718">
        <w:t xml:space="preserve"> Most importantly, </w:t>
      </w:r>
      <w:r w:rsidRPr="00D363B7">
        <w:rPr>
          <w:rStyle w:val="Emphasis"/>
        </w:rPr>
        <w:t xml:space="preserve">all these </w:t>
      </w:r>
      <w:r w:rsidRPr="001B5D56">
        <w:rPr>
          <w:rStyle w:val="Emphasis"/>
          <w:highlight w:val="green"/>
        </w:rPr>
        <w:t>advances have</w:t>
      </w:r>
      <w:r w:rsidRPr="00D363B7">
        <w:rPr>
          <w:rStyle w:val="Emphasis"/>
        </w:rPr>
        <w:t xml:space="preserve"> clear and </w:t>
      </w:r>
      <w:r w:rsidRPr="001B5D56">
        <w:rPr>
          <w:rStyle w:val="Emphasis"/>
          <w:highlight w:val="green"/>
        </w:rPr>
        <w:t>important applications on Earth.</w:t>
      </w:r>
    </w:p>
    <w:p w14:paraId="08C28B7B" w14:textId="77777777" w:rsidR="00F90DF0" w:rsidRDefault="00F90DF0" w:rsidP="00F90DF0">
      <w:pPr>
        <w:rPr>
          <w:rStyle w:val="Emphasis"/>
        </w:rPr>
      </w:pPr>
      <w:r w:rsidRPr="00086718">
        <w:rPr>
          <w:rStyle w:val="Emphasis"/>
        </w:rPr>
        <w:t>Space</w:t>
      </w:r>
      <w:r w:rsidRPr="00086718">
        <w:t xml:space="preserve"> exploration </w:t>
      </w:r>
      <w:r w:rsidRPr="00086718">
        <w:rPr>
          <w:rStyle w:val="Emphasis"/>
        </w:rPr>
        <w:t>has already yielded hundreds of inventions that filled our arsenal for fighting diseases</w:t>
      </w:r>
      <w:r w:rsidRPr="00086718">
        <w:t xml:space="preserve">. To land women and men on Mars and return them healthy, </w:t>
      </w:r>
      <w:r w:rsidRPr="00086718">
        <w:rPr>
          <w:rStyle w:val="Emphasis"/>
        </w:rPr>
        <w:t>we must reinvent healthcare. The positive consequences of this work will impact all of humanity</w:t>
      </w:r>
      <w:r w:rsidRPr="00086718">
        <w:t xml:space="preserve">. The spirit of Apollo is alive and well in space health research today. </w:t>
      </w:r>
      <w:r w:rsidRPr="00086718">
        <w:rPr>
          <w:rStyle w:val="Emphasis"/>
        </w:rPr>
        <w:t>And for science, medicine and technology pioneers, our most important work is still ahead.</w:t>
      </w:r>
    </w:p>
    <w:p w14:paraId="2A6DA37C" w14:textId="77777777" w:rsidR="00F90DF0" w:rsidRPr="00086718" w:rsidRDefault="00F90DF0" w:rsidP="00F90DF0">
      <w:pPr>
        <w:rPr>
          <w:rStyle w:val="Emphasis"/>
        </w:rPr>
      </w:pPr>
    </w:p>
    <w:p w14:paraId="095F389B" w14:textId="77777777" w:rsidR="00F90DF0" w:rsidRPr="00325B40" w:rsidRDefault="00F90DF0" w:rsidP="00881E6A"/>
    <w:p w14:paraId="7C4911AC" w14:textId="77777777" w:rsidR="00881E6A" w:rsidRDefault="00881E6A" w:rsidP="00881E6A"/>
    <w:p w14:paraId="5824F471" w14:textId="77777777" w:rsidR="00881E6A" w:rsidRPr="00F601E6" w:rsidRDefault="00881E6A" w:rsidP="00F601E6"/>
    <w:sectPr w:rsidR="00881E6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7686"/>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74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699"/>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1E6A"/>
    <w:rsid w:val="00883306"/>
    <w:rsid w:val="008904F9"/>
    <w:rsid w:val="00890E4C"/>
    <w:rsid w:val="00890E74"/>
    <w:rsid w:val="00892798"/>
    <w:rsid w:val="0089418F"/>
    <w:rsid w:val="00897C29"/>
    <w:rsid w:val="008A1A9C"/>
    <w:rsid w:val="008A4633"/>
    <w:rsid w:val="008B032E"/>
    <w:rsid w:val="008C0FA2"/>
    <w:rsid w:val="008C2342"/>
    <w:rsid w:val="008C741B"/>
    <w:rsid w:val="008C77B6"/>
    <w:rsid w:val="008D1B91"/>
    <w:rsid w:val="008D724A"/>
    <w:rsid w:val="008E7A3E"/>
    <w:rsid w:val="008F41FD"/>
    <w:rsid w:val="008F4479"/>
    <w:rsid w:val="008F4BA0"/>
    <w:rsid w:val="00901726"/>
    <w:rsid w:val="00920E6A"/>
    <w:rsid w:val="0092432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37D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46D"/>
    <w:rsid w:val="00CA6D6D"/>
    <w:rsid w:val="00CC7A4E"/>
    <w:rsid w:val="00CD1359"/>
    <w:rsid w:val="00CD4C83"/>
    <w:rsid w:val="00CF79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686"/>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DF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2836FD"/>
  <w14:defaultImageDpi w14:val="300"/>
  <w15:docId w15:val="{D2834A8F-4FE7-EC42-9D6F-BC1F146E2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76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76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76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76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DF76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7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7686"/>
  </w:style>
  <w:style w:type="character" w:customStyle="1" w:styleId="Heading1Char">
    <w:name w:val="Heading 1 Char"/>
    <w:aliases w:val="Pocket Char"/>
    <w:basedOn w:val="DefaultParagraphFont"/>
    <w:link w:val="Heading1"/>
    <w:uiPriority w:val="9"/>
    <w:rsid w:val="00DF76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76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768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DF76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768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F768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F7686"/>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DF7686"/>
    <w:rPr>
      <w:color w:val="auto"/>
      <w:u w:val="none"/>
    </w:rPr>
  </w:style>
  <w:style w:type="character" w:styleId="Hyperlink">
    <w:name w:val="Hyperlink"/>
    <w:basedOn w:val="DefaultParagraphFont"/>
    <w:uiPriority w:val="99"/>
    <w:semiHidden/>
    <w:unhideWhenUsed/>
    <w:rsid w:val="00DF7686"/>
    <w:rPr>
      <w:color w:val="auto"/>
      <w:u w:val="none"/>
    </w:rPr>
  </w:style>
  <w:style w:type="paragraph" w:styleId="DocumentMap">
    <w:name w:val="Document Map"/>
    <w:basedOn w:val="Normal"/>
    <w:link w:val="DocumentMapChar"/>
    <w:uiPriority w:val="99"/>
    <w:semiHidden/>
    <w:unhideWhenUsed/>
    <w:rsid w:val="00DF76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7686"/>
    <w:rPr>
      <w:rFonts w:ascii="Lucida Grande" w:hAnsi="Lucida Grande" w:cs="Lucida Grande"/>
    </w:rPr>
  </w:style>
  <w:style w:type="paragraph" w:customStyle="1" w:styleId="Emphasis1">
    <w:name w:val="Emphasis1"/>
    <w:basedOn w:val="Normal"/>
    <w:link w:val="Emphasis"/>
    <w:autoRedefine/>
    <w:uiPriority w:val="20"/>
    <w:qFormat/>
    <w:rsid w:val="008C741B"/>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ListParagraph">
    <w:name w:val="List Paragraph"/>
    <w:aliases w:val="6 font"/>
    <w:basedOn w:val="Normal"/>
    <w:uiPriority w:val="34"/>
    <w:unhideWhenUsed/>
    <w:qFormat/>
    <w:rsid w:val="008C741B"/>
    <w:pPr>
      <w:ind w:left="720"/>
      <w:contextualSpacing/>
    </w:pPr>
  </w:style>
  <w:style w:type="paragraph" w:customStyle="1" w:styleId="textbold">
    <w:name w:val="text bold"/>
    <w:basedOn w:val="Normal"/>
    <w:uiPriority w:val="20"/>
    <w:qFormat/>
    <w:rsid w:val="00881E6A"/>
    <w:pP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7068</Words>
  <Characters>40288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2</cp:revision>
  <dcterms:created xsi:type="dcterms:W3CDTF">2022-02-05T01:09:00Z</dcterms:created>
  <dcterms:modified xsi:type="dcterms:W3CDTF">2022-02-05T01:09:00Z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