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2A95A" w14:textId="77777777" w:rsidR="005E366D" w:rsidRDefault="005E366D" w:rsidP="005E366D">
      <w:pPr>
        <w:pStyle w:val="Heading1"/>
      </w:pPr>
      <w:r>
        <w:t>China AC</w:t>
      </w:r>
    </w:p>
    <w:p w14:paraId="5F07B3E4" w14:textId="77777777" w:rsidR="005E366D" w:rsidRPr="00B4163D" w:rsidRDefault="005E366D" w:rsidP="005E366D">
      <w:pPr>
        <w:pStyle w:val="Heading2"/>
      </w:pPr>
      <w:r>
        <w:t>AC</w:t>
      </w:r>
    </w:p>
    <w:p w14:paraId="458D15A2" w14:textId="77777777" w:rsidR="005E366D" w:rsidRPr="00F601E6" w:rsidRDefault="005E366D" w:rsidP="005E366D"/>
    <w:p w14:paraId="5083BF98" w14:textId="77777777" w:rsidR="005E366D" w:rsidRDefault="005E366D" w:rsidP="005E366D">
      <w:pPr>
        <w:pStyle w:val="Heading3"/>
      </w:pPr>
      <w:r>
        <w:t>1AC – Plan</w:t>
      </w:r>
    </w:p>
    <w:p w14:paraId="6959F897" w14:textId="77777777" w:rsidR="005E366D" w:rsidRPr="00B4163D" w:rsidRDefault="005E366D" w:rsidP="005E366D">
      <w:pPr>
        <w:pStyle w:val="Heading4"/>
      </w:pPr>
      <w:r>
        <w:t xml:space="preserve">Plan: The appropriation of outer space by private entities in the People’s Republic of China is unjust.  </w:t>
      </w:r>
    </w:p>
    <w:p w14:paraId="3BA2B8E9" w14:textId="77777777" w:rsidR="005E366D" w:rsidRPr="004F708A" w:rsidRDefault="005E366D" w:rsidP="005E366D">
      <w:pPr>
        <w:pStyle w:val="Heading4"/>
      </w:pPr>
      <w:r>
        <w:t xml:space="preserve">Chinese space industrial base is set to </w:t>
      </w:r>
      <w:r>
        <w:rPr>
          <w:u w:val="single"/>
        </w:rPr>
        <w:t>surpass</w:t>
      </w:r>
      <w:r>
        <w:t xml:space="preserve"> the US </w:t>
      </w:r>
    </w:p>
    <w:p w14:paraId="6C9C8661" w14:textId="77777777" w:rsidR="005E366D" w:rsidRPr="00E60D8F" w:rsidRDefault="005E366D" w:rsidP="005E366D">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BDC18DF" w14:textId="77777777" w:rsidR="005E366D" w:rsidRPr="00EE6EBB" w:rsidRDefault="005E366D" w:rsidP="005E366D">
      <w:pPr>
        <w:rPr>
          <w:rStyle w:val="StyleUnderline"/>
        </w:rPr>
      </w:pPr>
      <w:r w:rsidRPr="00EE6EBB">
        <w:rPr>
          <w:rStyle w:val="StyleUnderline"/>
        </w:rPr>
        <w:t>How did China get here—and why?</w:t>
      </w:r>
    </w:p>
    <w:p w14:paraId="55B2F090" w14:textId="77777777" w:rsidR="005E366D" w:rsidRPr="00C0159B" w:rsidRDefault="005E366D" w:rsidP="005E366D">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4CC39E13" w14:textId="77777777" w:rsidR="005E366D" w:rsidRPr="00B427D5" w:rsidRDefault="005E366D" w:rsidP="005E366D">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DE06BC">
        <w:rPr>
          <w:rStyle w:val="Emphasis"/>
          <w:highlight w:val="green"/>
        </w:rPr>
        <w:t>decided to</w:t>
      </w:r>
      <w:r w:rsidRPr="00B427D5">
        <w:rPr>
          <w:rStyle w:val="Emphasis"/>
        </w:rPr>
        <w:t xml:space="preserve"> </w:t>
      </w:r>
      <w:r w:rsidRPr="00DE06BC">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07942FF9" w14:textId="77777777" w:rsidR="005E366D" w:rsidRPr="00C0159B" w:rsidRDefault="005E366D" w:rsidP="005E366D">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5B011A9A" w14:textId="77777777" w:rsidR="005E366D" w:rsidRPr="00A77938" w:rsidRDefault="005E366D" w:rsidP="005E366D">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4667A28" w14:textId="77777777" w:rsidR="005E366D" w:rsidRPr="00A77938" w:rsidRDefault="005E366D" w:rsidP="005E366D">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7A69462A" w14:textId="77777777" w:rsidR="005E366D" w:rsidRPr="00A77938" w:rsidRDefault="005E366D" w:rsidP="005E366D">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33B5C034" w14:textId="77777777" w:rsidR="005E366D" w:rsidRPr="00A77938" w:rsidRDefault="005E366D" w:rsidP="005E366D">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5E9B69F9" w14:textId="77777777" w:rsidR="005E366D" w:rsidRPr="00A77938" w:rsidRDefault="005E366D" w:rsidP="005E366D">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0B3D628E" w14:textId="77777777" w:rsidR="005E366D" w:rsidRPr="00A77938" w:rsidRDefault="005E366D" w:rsidP="005E366D">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4CFAA70B" w14:textId="77777777" w:rsidR="005E366D" w:rsidRPr="00680538" w:rsidRDefault="005E366D" w:rsidP="005E366D">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the country is in a better position than any</w:t>
      </w:r>
      <w:r w:rsidRPr="00A77938">
        <w:rPr>
          <w:rStyle w:val="StyleUnderline"/>
        </w:rPr>
        <w:t xml:space="preserve"> </w:t>
      </w:r>
      <w:r w:rsidRPr="00DE06BC">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46E73972" w14:textId="77777777" w:rsidR="005E366D" w:rsidRPr="006436FC" w:rsidRDefault="005E366D" w:rsidP="005E366D">
      <w:pPr>
        <w:rPr>
          <w:b/>
          <w:sz w:val="26"/>
        </w:rPr>
      </w:pPr>
      <w:r w:rsidRPr="003D5CBA">
        <w:rPr>
          <w:rFonts w:eastAsiaTheme="majorEastAsia" w:cstheme="majorBidi"/>
          <w:b/>
          <w:bCs/>
          <w:sz w:val="26"/>
          <w:szCs w:val="26"/>
        </w:rPr>
        <w:t xml:space="preserve">A strong space industrial base makes government sponsored operations in space economically feasible  </w:t>
      </w:r>
      <w:r w:rsidRPr="003D5CBA">
        <w:rPr>
          <w:rFonts w:eastAsiaTheme="majorEastAsia" w:cstheme="majorBidi"/>
          <w:b/>
          <w:bCs/>
          <w:sz w:val="26"/>
          <w:szCs w:val="26"/>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2F93AC32" w14:textId="77777777" w:rsidR="005E366D" w:rsidRPr="00230A00" w:rsidRDefault="005E366D" w:rsidP="005E366D">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4F41D593" w14:textId="77777777" w:rsidR="005E366D" w:rsidRPr="00EE6EBB" w:rsidRDefault="005E366D" w:rsidP="005E366D">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2BAB5952" w14:textId="77777777" w:rsidR="005E366D" w:rsidRPr="00EE6EBB" w:rsidRDefault="005E366D" w:rsidP="005E366D">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678E6E5C" w14:textId="77777777" w:rsidR="005E366D" w:rsidRPr="00EE6EBB" w:rsidRDefault="005E366D" w:rsidP="005E366D">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5E2CBBE0" w14:textId="77777777" w:rsidR="005E366D" w:rsidRPr="00C0159B" w:rsidRDefault="005E366D" w:rsidP="005E366D">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75307543" w14:textId="77777777" w:rsidR="005E366D" w:rsidRPr="00EE6EBB" w:rsidRDefault="005E366D" w:rsidP="005E366D">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5F0F72F7" w14:textId="77777777" w:rsidR="005E366D" w:rsidRPr="00EE6EBB" w:rsidRDefault="005E366D" w:rsidP="005E366D">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6EBA4FA9" w14:textId="77777777" w:rsidR="005E366D" w:rsidRPr="00C0159B" w:rsidRDefault="005E366D" w:rsidP="005E366D">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7C8EEFBE" w14:textId="77777777" w:rsidR="005E366D" w:rsidRDefault="005E366D" w:rsidP="005E366D">
      <w:pPr>
        <w:rPr>
          <w:rStyle w:val="StyleUnderline"/>
        </w:rPr>
      </w:pPr>
      <w:r w:rsidRPr="00C0159B">
        <w:rPr>
          <w:sz w:val="12"/>
        </w:rPr>
        <w:t xml:space="preserve">The problem is, </w:t>
      </w:r>
      <w:r w:rsidRPr="00EE6EBB">
        <w:rPr>
          <w:rStyle w:val="StyleUnderline"/>
        </w:rPr>
        <w:t>China has to make up decades’ worth of ground lost to the West.</w:t>
      </w:r>
    </w:p>
    <w:p w14:paraId="129034DA" w14:textId="77777777" w:rsidR="005E366D" w:rsidRPr="00E9083B" w:rsidRDefault="005E366D" w:rsidP="005E366D">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4148472B" w14:textId="77777777" w:rsidR="005E366D" w:rsidRPr="008000DC" w:rsidRDefault="005E366D" w:rsidP="005E366D">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0CDF0A66" w14:textId="77777777" w:rsidR="005E366D" w:rsidRPr="00680538" w:rsidRDefault="005E366D" w:rsidP="005E366D">
      <w:pPr>
        <w:rPr>
          <w:rStyle w:val="StyleUnderline"/>
        </w:rPr>
      </w:pPr>
      <w:r w:rsidRPr="00DE06BC">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639EB35C" w14:textId="77777777" w:rsidR="005E366D" w:rsidRPr="00680538" w:rsidRDefault="005E366D" w:rsidP="005E366D">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5A53B520" w14:textId="77777777" w:rsidR="005E366D" w:rsidRPr="00C0159B" w:rsidRDefault="005E366D" w:rsidP="005E366D">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8586B42" w14:textId="77777777" w:rsidR="005E366D" w:rsidRPr="00680538" w:rsidRDefault="005E366D" w:rsidP="005E366D">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DE06BC">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DE06BC">
        <w:rPr>
          <w:rStyle w:val="StyleUnderline"/>
          <w:highlight w:val="green"/>
        </w:rPr>
        <w:t>this may help free up</w:t>
      </w:r>
      <w:r w:rsidRPr="00680538">
        <w:rPr>
          <w:rStyle w:val="StyleUnderline"/>
        </w:rPr>
        <w:t xml:space="preserve"> the kind of lower-end work </w:t>
      </w:r>
      <w:r w:rsidRPr="00DE06BC">
        <w:rPr>
          <w:rStyle w:val="StyleUnderline"/>
          <w:highlight w:val="green"/>
        </w:rPr>
        <w:t>companies</w:t>
      </w:r>
      <w:r w:rsidRPr="00680538">
        <w:rPr>
          <w:rStyle w:val="StyleUnderline"/>
        </w:rPr>
        <w:t xml:space="preserve"> were doing before </w:t>
      </w:r>
      <w:r w:rsidRPr="00DE06BC">
        <w:rPr>
          <w:rStyle w:val="StyleUnderline"/>
          <w:highlight w:val="green"/>
        </w:rPr>
        <w:t>and</w:t>
      </w:r>
      <w:r w:rsidRPr="00680538">
        <w:rPr>
          <w:rStyle w:val="StyleUnderline"/>
        </w:rPr>
        <w:t xml:space="preserve"> </w:t>
      </w:r>
      <w:r w:rsidRPr="00DE06BC">
        <w:rPr>
          <w:rStyle w:val="StyleUnderline"/>
          <w:highlight w:val="green"/>
        </w:rPr>
        <w:t>create</w:t>
      </w:r>
      <w:r w:rsidRPr="00680538">
        <w:rPr>
          <w:rStyle w:val="StyleUnderline"/>
        </w:rPr>
        <w:t xml:space="preserve"> more </w:t>
      </w:r>
      <w:r w:rsidRPr="00DE06BC">
        <w:rPr>
          <w:rStyle w:val="StyleUnderline"/>
          <w:highlight w:val="green"/>
        </w:rPr>
        <w:t xml:space="preserve">room for </w:t>
      </w:r>
      <w:r w:rsidRPr="00DE06BC">
        <w:rPr>
          <w:rStyle w:val="Emphasis"/>
          <w:highlight w:val="green"/>
        </w:rPr>
        <w:t>commercial competition.</w:t>
      </w:r>
    </w:p>
    <w:p w14:paraId="5317ACA0" w14:textId="77777777" w:rsidR="005E366D" w:rsidRPr="00680538" w:rsidRDefault="005E366D" w:rsidP="005E366D">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4E46544F" w14:textId="77777777" w:rsidR="005E366D" w:rsidRDefault="005E366D" w:rsidP="005E366D">
      <w:r>
        <w:t>What is the relationship between China’s space industry development and its Military-Civil Fusion strategy, and how is this affecting the commercial space sector?</w:t>
      </w:r>
    </w:p>
    <w:p w14:paraId="7B1D40E6" w14:textId="77777777" w:rsidR="005E366D" w:rsidRPr="00680538" w:rsidRDefault="005E366D" w:rsidP="005E366D">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C4FAE78" w14:textId="77777777" w:rsidR="005E366D" w:rsidRPr="00680538" w:rsidRDefault="005E366D" w:rsidP="005E366D">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14:paraId="07E4EF43" w14:textId="77777777" w:rsidR="005E366D" w:rsidRDefault="005E366D" w:rsidP="005E366D">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74BBA39F" w14:textId="77777777" w:rsidR="005E366D" w:rsidRPr="0034418B" w:rsidRDefault="005E366D" w:rsidP="005E366D">
      <w:pPr>
        <w:pStyle w:val="Heading4"/>
      </w:pPr>
      <w:r>
        <w:t>Scenario one is space militarization:</w:t>
      </w:r>
    </w:p>
    <w:p w14:paraId="5D80F323" w14:textId="77777777" w:rsidR="005E366D" w:rsidRDefault="005E366D" w:rsidP="005E366D">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36FC609B" w14:textId="77777777" w:rsidR="005E366D" w:rsidRPr="00C64542" w:rsidRDefault="005E366D" w:rsidP="005E366D">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0B12DA73" w14:textId="77777777" w:rsidR="005E366D" w:rsidRPr="00C64542" w:rsidRDefault="005E366D" w:rsidP="005E366D">
      <w:pPr>
        <w:rPr>
          <w:rStyle w:val="StyleUnderline"/>
        </w:rPr>
      </w:pPr>
      <w:r w:rsidRPr="00DE06BC">
        <w:rPr>
          <w:rStyle w:val="Emphasis"/>
          <w:highlight w:val="green"/>
        </w:rPr>
        <w:t>Consider</w:t>
      </w:r>
      <w:r w:rsidRPr="00C64542">
        <w:rPr>
          <w:rStyle w:val="Emphasis"/>
        </w:rPr>
        <w:t xml:space="preserve"> the actions of the United States’ two </w:t>
      </w:r>
      <w:r w:rsidRPr="00DE06BC">
        <w:rPr>
          <w:rStyle w:val="Emphasis"/>
          <w:highlight w:val="green"/>
        </w:rPr>
        <w:t>great-power adversaries when it comes to</w:t>
      </w:r>
      <w:r w:rsidRPr="00C64542">
        <w:rPr>
          <w:rStyle w:val="Emphasis"/>
        </w:rPr>
        <w:t xml:space="preserve"> anti-satellite </w:t>
      </w:r>
      <w:r w:rsidRPr="00DE06BC">
        <w:rPr>
          <w:rStyle w:val="Emphasis"/>
          <w:highlight w:val="green"/>
        </w:rPr>
        <w:t>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6D5333D5" w14:textId="77777777" w:rsidR="005E366D" w:rsidRPr="00C64542" w:rsidRDefault="005E366D" w:rsidP="005E366D">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BF86C37" w14:textId="77777777" w:rsidR="005E366D" w:rsidRPr="00C0159B" w:rsidRDefault="005E366D" w:rsidP="005E366D">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745C3AF1" w14:textId="77777777" w:rsidR="005E366D" w:rsidRPr="00C64542" w:rsidRDefault="005E366D" w:rsidP="005E366D">
      <w:pPr>
        <w:rPr>
          <w:rStyle w:val="Emphasis"/>
        </w:rPr>
      </w:pPr>
      <w:r w:rsidRPr="00C64542">
        <w:rPr>
          <w:rStyle w:val="Emphasis"/>
        </w:rPr>
        <w:t>On the surface, that sounds innocuous. Who, after all, wants an arms race in space?</w:t>
      </w:r>
    </w:p>
    <w:p w14:paraId="114E1BE6" w14:textId="77777777" w:rsidR="005E366D" w:rsidRPr="00C64542" w:rsidRDefault="005E366D" w:rsidP="005E366D">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7C911334" w14:textId="77777777" w:rsidR="005E366D" w:rsidRPr="00C0159B" w:rsidRDefault="005E366D" w:rsidP="005E366D">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649AAB1F" w14:textId="77777777" w:rsidR="005E366D" w:rsidRPr="00C64542" w:rsidRDefault="005E366D" w:rsidP="005E366D">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1CA3C092" w14:textId="77777777" w:rsidR="005E366D" w:rsidRPr="00C0159B" w:rsidRDefault="005E366D" w:rsidP="005E366D">
      <w:pPr>
        <w:rPr>
          <w:sz w:val="12"/>
          <w:szCs w:val="12"/>
        </w:rPr>
      </w:pPr>
      <w:r w:rsidRPr="00C0159B">
        <w:rPr>
          <w:sz w:val="12"/>
          <w:szCs w:val="12"/>
        </w:rPr>
        <w:t>To make matters worse, both countries are also working to deploy space-based—or so-called “on-orbit”—capabilities to attack satellites.</w:t>
      </w:r>
    </w:p>
    <w:p w14:paraId="511F61A0" w14:textId="77777777" w:rsidR="005E366D" w:rsidRPr="006F58F5" w:rsidRDefault="005E366D" w:rsidP="005E366D">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3BF126FE" w14:textId="77777777" w:rsidR="005E366D" w:rsidRPr="00C0159B" w:rsidRDefault="005E366D" w:rsidP="005E366D">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2D71BF62" w14:textId="77777777" w:rsidR="005E366D" w:rsidRPr="006F58F5" w:rsidRDefault="005E366D" w:rsidP="005E366D">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7FC7D5A9" w14:textId="77777777" w:rsidR="005E366D" w:rsidRPr="00C0159B" w:rsidRDefault="005E366D" w:rsidP="005E366D">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305CA40A" w14:textId="77777777" w:rsidR="005E366D" w:rsidRPr="006F58F5" w:rsidRDefault="005E366D" w:rsidP="005E366D">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6D0DDFFB" w14:textId="77777777" w:rsidR="005E366D" w:rsidRPr="006F58F5" w:rsidRDefault="005E366D" w:rsidP="005E366D">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4856A3E8" w14:textId="77777777" w:rsidR="005E366D" w:rsidRPr="006F58F5" w:rsidRDefault="005E366D" w:rsidP="005E366D">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3EDAE1B5" w14:textId="77777777" w:rsidR="005E366D" w:rsidRPr="00AC0304" w:rsidRDefault="005E366D" w:rsidP="005E366D">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6E11C234" w14:textId="77777777" w:rsidR="005E366D" w:rsidRPr="006F58F5" w:rsidRDefault="005E366D" w:rsidP="005E366D">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3A5442D9" w14:textId="77777777" w:rsidR="005E366D" w:rsidRPr="00711B24" w:rsidRDefault="005E366D" w:rsidP="005E366D">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4D953F58" w14:textId="77777777" w:rsidR="005E366D" w:rsidRPr="006F58F5" w:rsidRDefault="005E366D" w:rsidP="005E366D">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71ABFBDE" w14:textId="77777777" w:rsidR="005E366D" w:rsidRPr="00711B24" w:rsidRDefault="005E366D" w:rsidP="005E366D">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6DEA58E0" w14:textId="77777777" w:rsidR="005E366D" w:rsidRPr="006F58F5" w:rsidRDefault="005E366D" w:rsidP="005E366D">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52607280" w14:textId="77777777" w:rsidR="005E366D" w:rsidRPr="00711B24" w:rsidRDefault="005E366D" w:rsidP="005E366D">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59156C58" w14:textId="77777777" w:rsidR="005E366D" w:rsidRPr="006F58F5" w:rsidRDefault="005E366D" w:rsidP="005E366D">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25EA4FA0" w14:textId="77777777" w:rsidR="005E366D" w:rsidRPr="00711B24" w:rsidRDefault="005E366D" w:rsidP="005E366D">
      <w:pPr>
        <w:rPr>
          <w:sz w:val="12"/>
          <w:szCs w:val="12"/>
        </w:rPr>
      </w:pPr>
      <w:r w:rsidRPr="00711B24">
        <w:rPr>
          <w:sz w:val="12"/>
          <w:szCs w:val="12"/>
        </w:rPr>
        <w:t>The vote was 164 in favor, including the United States—and a mere 12 opposed.</w:t>
      </w:r>
    </w:p>
    <w:p w14:paraId="28FD76EE" w14:textId="77777777" w:rsidR="005E366D" w:rsidRPr="00711B24" w:rsidRDefault="005E366D" w:rsidP="005E366D">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1EC85F15" w14:textId="77777777" w:rsidR="005E366D" w:rsidRDefault="005E366D" w:rsidP="005E366D">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07F45B36" w14:textId="77777777" w:rsidR="005E366D" w:rsidRDefault="005E366D" w:rsidP="005E366D">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445BCB08" w14:textId="77777777" w:rsidR="005E366D" w:rsidRPr="00B80A34" w:rsidRDefault="005E366D" w:rsidP="005E366D">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1088D663" w14:textId="77777777" w:rsidR="005E366D" w:rsidRPr="00B80A34" w:rsidRDefault="005E366D" w:rsidP="005E366D">
      <w:pPr>
        <w:rPr>
          <w:rStyle w:val="Emphasis"/>
        </w:rPr>
      </w:pPr>
      <w:r w:rsidRPr="00DE06BC">
        <w:rPr>
          <w:rStyle w:val="Emphasis"/>
          <w:highlight w:val="green"/>
        </w:rPr>
        <w:t>Consequences of Armament</w:t>
      </w:r>
      <w:r w:rsidRPr="00B80A34">
        <w:rPr>
          <w:rStyle w:val="Emphasis"/>
        </w:rPr>
        <w:t xml:space="preserve"> and Aggression </w:t>
      </w:r>
      <w:r w:rsidRPr="00DE06BC">
        <w:rPr>
          <w:rStyle w:val="Emphasis"/>
          <w:highlight w:val="green"/>
        </w:rPr>
        <w:t>in Space</w:t>
      </w:r>
    </w:p>
    <w:p w14:paraId="6C955DB1" w14:textId="77777777" w:rsidR="005E366D" w:rsidRPr="00B80A34" w:rsidRDefault="005E366D" w:rsidP="005E366D">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39384550" w14:textId="77777777" w:rsidR="005E366D" w:rsidRPr="00B80A34" w:rsidRDefault="005E366D" w:rsidP="005E366D">
      <w:pPr>
        <w:rPr>
          <w:rStyle w:val="Emphasis"/>
        </w:rPr>
      </w:pPr>
      <w:r w:rsidRPr="00DE06BC">
        <w:rPr>
          <w:rStyle w:val="Emphasis"/>
          <w:highlight w:val="green"/>
        </w:rPr>
        <w:t>The destruction of satellites</w:t>
      </w:r>
    </w:p>
    <w:p w14:paraId="3EC7EB33" w14:textId="77777777" w:rsidR="005E366D" w:rsidRPr="00B80A34" w:rsidRDefault="005E366D" w:rsidP="005E366D">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DE06BC">
        <w:rPr>
          <w:rStyle w:val="StyleUnderline"/>
          <w:highlight w:val="green"/>
        </w:rPr>
        <w:t>used to</w:t>
      </w:r>
      <w:r w:rsidRPr="00B80A34">
        <w:rPr>
          <w:rStyle w:val="StyleUnderline"/>
        </w:rPr>
        <w:t xml:space="preserve"> not only </w:t>
      </w:r>
      <w:r w:rsidRPr="00DE06BC">
        <w:rPr>
          <w:rStyle w:val="StyleUnderline"/>
          <w:highlight w:val="green"/>
        </w:rPr>
        <w:t>coordinate military actions</w:t>
      </w:r>
      <w:r w:rsidRPr="00B80A34">
        <w:rPr>
          <w:rStyle w:val="StyleUnderline"/>
        </w:rPr>
        <w:t xml:space="preserve">, but to </w:t>
      </w:r>
      <w:r w:rsidRPr="00DE06BC">
        <w:rPr>
          <w:rStyle w:val="StyleUnderline"/>
          <w:highlight w:val="green"/>
        </w:rPr>
        <w:t>perform more</w:t>
      </w:r>
      <w:r w:rsidRPr="00B80A34">
        <w:rPr>
          <w:rStyle w:val="StyleUnderline"/>
        </w:rPr>
        <w:t xml:space="preserve"> mundane </w:t>
      </w:r>
      <w:r w:rsidRPr="00DE06BC">
        <w:rPr>
          <w:rStyle w:val="StyleUnderline"/>
          <w:highlight w:val="green"/>
        </w:rPr>
        <w:t>tasks, like</w:t>
      </w:r>
      <w:r w:rsidRPr="00B80A34">
        <w:rPr>
          <w:rStyle w:val="StyleUnderline"/>
        </w:rPr>
        <w:t xml:space="preserve"> obtaining </w:t>
      </w:r>
      <w:r w:rsidRPr="00DE06BC">
        <w:rPr>
          <w:rStyle w:val="StyleUnderline"/>
          <w:highlight w:val="green"/>
        </w:rPr>
        <w:t>weather reports</w:t>
      </w:r>
      <w:r w:rsidRPr="00B80A34">
        <w:rPr>
          <w:rStyle w:val="StyleUnderline"/>
        </w:rPr>
        <w:t xml:space="preserve">, or managing on-ground </w:t>
      </w:r>
      <w:r w:rsidRPr="00DE06BC">
        <w:rPr>
          <w:rStyle w:val="StyleUnderline"/>
          <w:highlight w:val="green"/>
        </w:rPr>
        <w:t>communications, and navigation</w:t>
      </w:r>
      <w:r w:rsidRPr="00B80A34">
        <w:rPr>
          <w:rStyle w:val="StyleUnderline"/>
        </w:rPr>
        <w:t>.</w:t>
      </w:r>
    </w:p>
    <w:p w14:paraId="1696D4E7" w14:textId="77777777" w:rsidR="005E366D" w:rsidRPr="00B80A34" w:rsidRDefault="005E366D" w:rsidP="005E366D">
      <w:pPr>
        <w:rPr>
          <w:rStyle w:val="StyleUnderline"/>
        </w:rPr>
      </w:pPr>
      <w:r w:rsidRPr="00B80A34">
        <w:rPr>
          <w:rStyle w:val="Emphasis"/>
        </w:rPr>
        <w:t xml:space="preserve">Should states begin </w:t>
      </w:r>
      <w:r w:rsidRPr="00DE06BC">
        <w:rPr>
          <w:rStyle w:val="Emphasis"/>
          <w:highlight w:val="green"/>
        </w:rPr>
        <w:t>weapons</w:t>
      </w:r>
      <w:r w:rsidRPr="00B80A34">
        <w:rPr>
          <w:rStyle w:val="Emphasis"/>
        </w:rPr>
        <w:t xml:space="preserve"> testing in space, </w:t>
      </w:r>
      <w:r w:rsidRPr="00DE06BC">
        <w:rPr>
          <w:rStyle w:val="Emphasis"/>
          <w:highlight w:val="green"/>
        </w:rPr>
        <w:t>debris could</w:t>
      </w:r>
      <w:r w:rsidRPr="00B80A34">
        <w:rPr>
          <w:rStyle w:val="Emphasis"/>
        </w:rPr>
        <w:t xml:space="preserve"> cloud the orbit and </w:t>
      </w:r>
      <w:r w:rsidRPr="00DE06BC">
        <w:rPr>
          <w:rStyle w:val="Emphasis"/>
          <w:highlight w:val="green"/>
        </w:rPr>
        <w:t xml:space="preserve">make positioning </w:t>
      </w:r>
      <w:r w:rsidRPr="00E14504">
        <w:rPr>
          <w:rStyle w:val="Emphasis"/>
        </w:rPr>
        <w:t>new</w:t>
      </w:r>
      <w:r w:rsidRPr="00B80A34">
        <w:rPr>
          <w:rStyle w:val="Emphasis"/>
        </w:rPr>
        <w:t xml:space="preserve"> </w:t>
      </w:r>
      <w:r w:rsidRPr="00DE06BC">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DE06BC">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DE06BC">
        <w:rPr>
          <w:rStyle w:val="StyleUnderline"/>
          <w:highlight w:val="green"/>
        </w:rPr>
        <w:t>destroyed</w:t>
      </w:r>
      <w:r w:rsidRPr="00B80A34">
        <w:rPr>
          <w:rStyle w:val="StyleUnderline"/>
        </w:rPr>
        <w:t xml:space="preserve">, </w:t>
      </w:r>
      <w:r w:rsidRPr="00DE06BC">
        <w:rPr>
          <w:rStyle w:val="StyleUnderline"/>
          <w:highlight w:val="green"/>
        </w:rPr>
        <w:t xml:space="preserve">leaving the country </w:t>
      </w:r>
      <w:r w:rsidRPr="00DE06BC">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33725F6F" w14:textId="77777777" w:rsidR="005E366D" w:rsidRPr="00B80A34" w:rsidRDefault="005E366D" w:rsidP="005E366D">
      <w:pPr>
        <w:rPr>
          <w:rStyle w:val="Emphasis"/>
        </w:rPr>
      </w:pPr>
      <w:r w:rsidRPr="00DE06BC">
        <w:rPr>
          <w:rStyle w:val="Emphasis"/>
          <w:highlight w:val="green"/>
        </w:rPr>
        <w:t>Diminished future use of near space</w:t>
      </w:r>
    </w:p>
    <w:p w14:paraId="45C40409" w14:textId="77777777" w:rsidR="005E366D" w:rsidRPr="00B80A34" w:rsidRDefault="005E366D" w:rsidP="005E366D">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DE06BC">
        <w:rPr>
          <w:rStyle w:val="StyleUnderline"/>
          <w:highlight w:val="green"/>
        </w:rPr>
        <w:t>debris</w:t>
      </w:r>
      <w:r w:rsidRPr="00B80A34">
        <w:rPr>
          <w:rStyle w:val="StyleUnderline"/>
        </w:rPr>
        <w:t xml:space="preserve"> act as shrapnel to preexisting assets in space, but it </w:t>
      </w:r>
      <w:r w:rsidRPr="00DE06BC">
        <w:rPr>
          <w:rStyle w:val="StyleUnderline"/>
          <w:highlight w:val="green"/>
        </w:rPr>
        <w:t>would also become much more difficult to launch satellites or rockets, hindering scientific</w:t>
      </w:r>
      <w:r w:rsidRPr="00B80A34">
        <w:rPr>
          <w:rStyle w:val="StyleUnderline"/>
        </w:rPr>
        <w:t xml:space="preserve"> </w:t>
      </w:r>
      <w:r w:rsidRPr="00DE06BC">
        <w:rPr>
          <w:rStyle w:val="StyleUnderline"/>
          <w:highlight w:val="green"/>
        </w:rPr>
        <w:t>research</w:t>
      </w:r>
      <w:r w:rsidRPr="00B80A34">
        <w:rPr>
          <w:rStyle w:val="StyleUnderline"/>
        </w:rPr>
        <w:t xml:space="preserve">, space </w:t>
      </w:r>
      <w:r w:rsidRPr="00DE06BC">
        <w:rPr>
          <w:rStyle w:val="StyleUnderline"/>
          <w:highlight w:val="green"/>
        </w:rPr>
        <w:t>exploration, and commercial operations.</w:t>
      </w:r>
    </w:p>
    <w:p w14:paraId="0BDB9787" w14:textId="77777777" w:rsidR="005E366D" w:rsidRPr="00B80A34" w:rsidRDefault="005E366D" w:rsidP="005E366D">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DE06BC">
        <w:rPr>
          <w:rStyle w:val="Emphasis"/>
          <w:highlight w:val="green"/>
        </w:rPr>
        <w:t>space</w:t>
      </w:r>
      <w:r w:rsidRPr="00B80A34">
        <w:rPr>
          <w:rStyle w:val="Emphasis"/>
        </w:rPr>
        <w:t xml:space="preserve"> itself </w:t>
      </w:r>
      <w:r w:rsidRPr="00DE06BC">
        <w:rPr>
          <w:rStyle w:val="Emphasis"/>
          <w:highlight w:val="green"/>
        </w:rPr>
        <w:t>could be become unusable,</w:t>
      </w:r>
      <w:r w:rsidRPr="00B80A34">
        <w:rPr>
          <w:rStyle w:val="Emphasis"/>
        </w:rPr>
        <w:t xml:space="preserve"> resulting in the collapse of the global economic system, air travel, and various communications.</w:t>
      </w:r>
    </w:p>
    <w:p w14:paraId="0250C9BF" w14:textId="77777777" w:rsidR="005E366D" w:rsidRPr="00B80A34" w:rsidRDefault="005E366D" w:rsidP="005E366D">
      <w:pPr>
        <w:rPr>
          <w:rStyle w:val="Emphasis"/>
        </w:rPr>
      </w:pPr>
      <w:r w:rsidRPr="00DE06BC">
        <w:rPr>
          <w:rStyle w:val="Emphasis"/>
          <w:highlight w:val="green"/>
        </w:rPr>
        <w:t>Power imbalances and prolif</w:t>
      </w:r>
      <w:r w:rsidRPr="00B80A34">
        <w:rPr>
          <w:rStyle w:val="Emphasis"/>
        </w:rPr>
        <w:t xml:space="preserve">eration </w:t>
      </w:r>
      <w:r w:rsidRPr="00DE06BC">
        <w:rPr>
          <w:rStyle w:val="Emphasis"/>
          <w:highlight w:val="green"/>
        </w:rPr>
        <w:t>on the ground</w:t>
      </w:r>
    </w:p>
    <w:p w14:paraId="70586499" w14:textId="77777777" w:rsidR="005E366D" w:rsidRPr="00B80A34" w:rsidRDefault="005E366D" w:rsidP="005E366D">
      <w:pPr>
        <w:rPr>
          <w:rStyle w:val="StyleUnderline"/>
        </w:rPr>
      </w:pPr>
      <w:r w:rsidRPr="00711B24">
        <w:rPr>
          <w:sz w:val="12"/>
        </w:rPr>
        <w:t xml:space="preserve">Only so many states currently have access to space—which means </w:t>
      </w:r>
      <w:r w:rsidRPr="00B80A34">
        <w:rPr>
          <w:rStyle w:val="StyleUnderline"/>
        </w:rPr>
        <w:t xml:space="preserve">any </w:t>
      </w:r>
      <w:r w:rsidRPr="00DE06BC">
        <w:rPr>
          <w:rStyle w:val="StyleUnderline"/>
          <w:highlight w:val="green"/>
        </w:rPr>
        <w:t>militarization</w:t>
      </w:r>
      <w:r w:rsidRPr="00B80A34">
        <w:rPr>
          <w:rStyle w:val="StyleUnderline"/>
        </w:rPr>
        <w:t xml:space="preserve"> be by the few, while other states would be left to fend for themselves. This </w:t>
      </w:r>
      <w:r w:rsidRPr="00DE06BC">
        <w:rPr>
          <w:rStyle w:val="StyleUnderline"/>
          <w:highlight w:val="green"/>
        </w:rPr>
        <w:t>would establish a clear power imbalance that could breed distrust</w:t>
      </w:r>
      <w:r w:rsidRPr="00B80A34">
        <w:rPr>
          <w:rStyle w:val="StyleUnderline"/>
        </w:rPr>
        <w:t xml:space="preserve"> among nations, </w:t>
      </w:r>
      <w:r w:rsidRPr="00DE06BC">
        <w:rPr>
          <w:rStyle w:val="StyleUnderline"/>
          <w:highlight w:val="green"/>
        </w:rPr>
        <w:t xml:space="preserve">resulting in a more </w:t>
      </w:r>
      <w:r w:rsidRPr="00DE06BC">
        <w:rPr>
          <w:rStyle w:val="Emphasis"/>
          <w:highlight w:val="green"/>
        </w:rPr>
        <w:t>insecure world</w:t>
      </w:r>
      <w:r w:rsidRPr="00B80A34">
        <w:rPr>
          <w:rStyle w:val="Emphasis"/>
        </w:rPr>
        <w:t xml:space="preserve"> and </w:t>
      </w:r>
      <w:r w:rsidRPr="00DE06BC">
        <w:rPr>
          <w:rStyle w:val="Emphasis"/>
          <w:highlight w:val="green"/>
        </w:rPr>
        <w:t>a</w:t>
      </w:r>
      <w:r w:rsidRPr="00B80A34">
        <w:rPr>
          <w:rStyle w:val="Emphasis"/>
        </w:rPr>
        <w:t xml:space="preserve"> veritable </w:t>
      </w:r>
      <w:r w:rsidRPr="00DE06BC">
        <w:rPr>
          <w:rStyle w:val="Emphasis"/>
          <w:highlight w:val="green"/>
        </w:rPr>
        <w:t>power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0A1834FA" w14:textId="77777777" w:rsidR="005E366D" w:rsidRPr="00B80A34" w:rsidRDefault="005E366D" w:rsidP="005E366D">
      <w:pPr>
        <w:rPr>
          <w:rStyle w:val="Emphasis"/>
        </w:rPr>
      </w:pPr>
      <w:r w:rsidRPr="00711B24">
        <w:rPr>
          <w:sz w:val="12"/>
        </w:rPr>
        <w:t xml:space="preserve">In any arms race, </w:t>
      </w:r>
      <w:r w:rsidRPr="00DE06BC">
        <w:rPr>
          <w:rStyle w:val="Emphasis"/>
          <w:highlight w:val="green"/>
        </w:rPr>
        <w:t>it is inevitable that more advanced weaponry is created</w:t>
      </w:r>
      <w:r w:rsidRPr="00711B24">
        <w:rPr>
          <w:sz w:val="12"/>
        </w:rPr>
        <w:t xml:space="preserve">. Yet, this does not only pose a risk to assets in space. </w:t>
      </w:r>
      <w:r w:rsidRPr="00DE06BC">
        <w:rPr>
          <w:rStyle w:val="Emphasis"/>
          <w:highlight w:val="green"/>
        </w:rPr>
        <w:t>Should a terrestrial war break out</w:t>
      </w:r>
      <w:r w:rsidRPr="00B80A34">
        <w:rPr>
          <w:rStyle w:val="Emphasis"/>
        </w:rPr>
        <w:t xml:space="preserve">, this </w:t>
      </w:r>
      <w:r w:rsidRPr="00DE06BC">
        <w:rPr>
          <w:rStyle w:val="Emphasis"/>
          <w:highlight w:val="green"/>
        </w:rPr>
        <w:t>weaponry may eventually be deployed</w:t>
      </w:r>
      <w:r w:rsidRPr="00B80A34">
        <w:rPr>
          <w:rStyle w:val="Emphasis"/>
        </w:rPr>
        <w:t xml:space="preserve"> on the ground, and </w:t>
      </w:r>
      <w:r w:rsidRPr="00DE06BC">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equally-advanced weaponry.</w:t>
      </w:r>
    </w:p>
    <w:p w14:paraId="5DB51AE2" w14:textId="77777777" w:rsidR="005E366D" w:rsidRDefault="005E366D" w:rsidP="005E366D">
      <w:pPr>
        <w:pStyle w:val="Heading4"/>
      </w:pPr>
      <w:r>
        <w:t xml:space="preserve">Scenario two is hegemony: </w:t>
      </w:r>
    </w:p>
    <w:p w14:paraId="07D5358F" w14:textId="77777777" w:rsidR="005E366D" w:rsidRDefault="005E366D" w:rsidP="005E366D">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1974602E" w14:textId="77777777" w:rsidR="005E366D" w:rsidRPr="00E9083B" w:rsidRDefault="005E366D" w:rsidP="005E366D">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209A8527" w14:textId="77777777" w:rsidR="005E366D" w:rsidRPr="00E9083B" w:rsidRDefault="005E366D" w:rsidP="005E366D">
      <w:pPr>
        <w:rPr>
          <w:rStyle w:val="Emphasis"/>
        </w:rPr>
      </w:pPr>
      <w:r w:rsidRPr="00DE06BC">
        <w:rPr>
          <w:rStyle w:val="StyleUnderline"/>
          <w:highlight w:val="green"/>
        </w:rPr>
        <w:t>With China planning an ambitious space programme</w:t>
      </w:r>
      <w:r w:rsidRPr="00E9083B">
        <w:rPr>
          <w:rStyle w:val="StyleUnderline"/>
        </w:rPr>
        <w:t xml:space="preserve"> that includes its own space station, it is likely that there </w:t>
      </w:r>
      <w:r w:rsidRPr="00DE06BC">
        <w:rPr>
          <w:rStyle w:val="StyleUnderline"/>
          <w:highlight w:val="green"/>
        </w:rPr>
        <w:t xml:space="preserve">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DE06BC">
        <w:rPr>
          <w:rStyle w:val="Emphasis"/>
          <w:highlight w:val="green"/>
        </w:rPr>
        <w:t>Mars</w:t>
      </w:r>
      <w:r w:rsidRPr="00E9083B">
        <w:rPr>
          <w:rStyle w:val="StyleUnderline"/>
        </w:rPr>
        <w:t xml:space="preserve">, which clearly demonstrates </w:t>
      </w:r>
      <w:r w:rsidRPr="00DE06BC">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DE06BC">
        <w:rPr>
          <w:rStyle w:val="Emphasis"/>
          <w:highlight w:val="green"/>
        </w:rPr>
        <w:t>launch</w:t>
      </w:r>
      <w:r w:rsidRPr="00E9083B">
        <w:rPr>
          <w:rStyle w:val="Emphasis"/>
        </w:rPr>
        <w:t xml:space="preserve"> rockets whose spent stages can land </w:t>
      </w:r>
      <w:r w:rsidRPr="00DE06BC">
        <w:rPr>
          <w:rStyle w:val="Emphasis"/>
          <w:highlight w:val="green"/>
        </w:rPr>
        <w:t>without</w:t>
      </w:r>
      <w:r w:rsidRPr="00E9083B">
        <w:rPr>
          <w:rStyle w:val="Emphasis"/>
        </w:rPr>
        <w:t xml:space="preserve"> putting others at </w:t>
      </w:r>
      <w:r w:rsidRPr="00DE06BC">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DE06BC">
        <w:rPr>
          <w:rStyle w:val="Emphasis"/>
          <w:highlight w:val="green"/>
        </w:rPr>
        <w:t>it has not done</w:t>
      </w:r>
      <w:r w:rsidRPr="00E9083B">
        <w:rPr>
          <w:rStyle w:val="Emphasis"/>
        </w:rPr>
        <w:t xml:space="preserve"> so is odd</w:t>
      </w:r>
      <w:r w:rsidRPr="00711B24">
        <w:rPr>
          <w:sz w:val="12"/>
        </w:rPr>
        <w:t xml:space="preserve">. </w:t>
      </w:r>
      <w:r w:rsidRPr="00DE06BC">
        <w:rPr>
          <w:rStyle w:val="StyleUnderline"/>
          <w:highlight w:val="green"/>
        </w:rPr>
        <w:t xml:space="preserve">It is </w:t>
      </w:r>
      <w:r w:rsidRPr="00DE06BC">
        <w:rPr>
          <w:rStyle w:val="Emphasis"/>
          <w:highlight w:val="green"/>
        </w:rPr>
        <w:t>not</w:t>
      </w:r>
      <w:r w:rsidRPr="00E9083B">
        <w:rPr>
          <w:rStyle w:val="StyleUnderline"/>
        </w:rPr>
        <w:t xml:space="preserve"> exactly what can be characterised as </w:t>
      </w:r>
      <w:r w:rsidRPr="00DE06BC">
        <w:rPr>
          <w:rStyle w:val="Emphasis"/>
          <w:highlight w:val="green"/>
        </w:rPr>
        <w:t>responsible behaviour in space.</w:t>
      </w:r>
    </w:p>
    <w:p w14:paraId="62F2E4BC" w14:textId="77777777" w:rsidR="005E366D" w:rsidRPr="00711B24" w:rsidRDefault="005E366D" w:rsidP="005E366D">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1B3DE9A6" w14:textId="77777777" w:rsidR="005E366D" w:rsidRPr="00711B24" w:rsidRDefault="005E366D" w:rsidP="005E366D">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3139479E" w14:textId="77777777" w:rsidR="005E366D" w:rsidRPr="00E9083B" w:rsidRDefault="005E366D" w:rsidP="005E366D">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D7D48B8" w14:textId="77777777" w:rsidR="005E366D" w:rsidRPr="00711B24" w:rsidRDefault="005E366D" w:rsidP="005E366D">
      <w:pPr>
        <w:rPr>
          <w:sz w:val="12"/>
        </w:rPr>
      </w:pPr>
      <w:r w:rsidRPr="00711B24">
        <w:rPr>
          <w:sz w:val="12"/>
        </w:rPr>
        <w:t>Moriba Jah, an Associate Professor at The University of Texas at Austin argues in a media interview that 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4A5BB042" w14:textId="77777777" w:rsidR="005E366D" w:rsidRPr="00E9083B" w:rsidRDefault="005E366D" w:rsidP="005E366D">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3A859FBB" w14:textId="77777777" w:rsidR="005E366D" w:rsidRPr="00E9083B" w:rsidRDefault="005E366D" w:rsidP="005E366D">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34D94E9" w14:textId="77777777" w:rsidR="005E366D" w:rsidRPr="00711B24" w:rsidRDefault="005E366D" w:rsidP="005E366D">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42568F87" w14:textId="77777777" w:rsidR="005E366D" w:rsidRDefault="005E366D" w:rsidP="005E366D">
      <w:pPr>
        <w:pStyle w:val="Heading4"/>
      </w:pPr>
      <w:r>
        <w:t>Chinese ASAT development emboldens Taiwan invasion – either US doesn’t follow through on its defense commitments, which kills alliances, or it defends Taiwan, which goes nuclear</w:t>
      </w:r>
    </w:p>
    <w:p w14:paraId="0DCD0291" w14:textId="77777777" w:rsidR="005E366D" w:rsidRPr="002F7CCC" w:rsidRDefault="005E366D" w:rsidP="005E366D">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0CE823F5" w14:textId="77777777" w:rsidR="005E366D" w:rsidRPr="00CD6535" w:rsidRDefault="005E366D" w:rsidP="005E366D">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40B83915" w14:textId="77777777" w:rsidR="005E366D" w:rsidRPr="00CD6535" w:rsidRDefault="005E366D" w:rsidP="005E366D">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7672B49D" w14:textId="77777777" w:rsidR="005E366D" w:rsidRPr="00CD6535" w:rsidRDefault="005E366D" w:rsidP="005E366D">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987F102" w14:textId="77777777" w:rsidR="005E366D" w:rsidRPr="00CD6535" w:rsidRDefault="005E366D" w:rsidP="005E366D">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5F35AADF" w14:textId="77777777" w:rsidR="005E366D" w:rsidRPr="00CD6535" w:rsidRDefault="005E366D" w:rsidP="005E366D">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8E9225A" w14:textId="77777777" w:rsidR="005E366D" w:rsidRPr="00CD6535" w:rsidRDefault="005E366D" w:rsidP="005E366D">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12D79B68" w14:textId="77777777" w:rsidR="005E366D" w:rsidRPr="00CD6535" w:rsidRDefault="005E366D" w:rsidP="005E366D">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7471ADE9" w14:textId="77777777" w:rsidR="005E366D" w:rsidRPr="00CD6535" w:rsidRDefault="005E366D" w:rsidP="005E366D">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4829A846" w14:textId="77777777" w:rsidR="005E366D" w:rsidRPr="00CD6535" w:rsidRDefault="005E366D" w:rsidP="005E366D">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Without th</w:t>
      </w:r>
      <w:r>
        <w:rPr>
          <w:sz w:val="12"/>
        </w:rPr>
        <w:tab/>
      </w:r>
      <w:r w:rsidRPr="00CD6535">
        <w:rPr>
          <w:sz w:val="12"/>
        </w:rPr>
        <w:t xml:space="preserve">eir support, </w:t>
      </w:r>
      <w:r w:rsidRPr="00CD6535">
        <w:rPr>
          <w:rStyle w:val="StyleUnderline"/>
        </w:rPr>
        <w:t>the war would be much bloodier and costlier</w:t>
      </w:r>
      <w:r w:rsidRPr="00CD6535">
        <w:rPr>
          <w:sz w:val="12"/>
        </w:rPr>
        <w:t>—a daunting proposition for any president. </w:t>
      </w:r>
    </w:p>
    <w:p w14:paraId="01295D2D" w14:textId="77777777" w:rsidR="005E366D" w:rsidRPr="0034418B" w:rsidRDefault="005E366D" w:rsidP="005E366D">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2AE82F5C" w14:textId="77777777" w:rsidR="005E366D" w:rsidRPr="001A42E6" w:rsidRDefault="005E366D" w:rsidP="005E366D">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286DB61D" w14:textId="77777777" w:rsidR="005E366D" w:rsidRPr="001A42E6" w:rsidRDefault="005E366D" w:rsidP="005E366D">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13F045C6" w14:textId="77777777" w:rsidR="005E366D" w:rsidRPr="001A42E6" w:rsidRDefault="005E366D" w:rsidP="005E366D">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03B186DA" w14:textId="77777777" w:rsidR="005E366D" w:rsidRPr="001A42E6" w:rsidRDefault="005E366D" w:rsidP="005E366D">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4C8F00B8" w14:textId="77777777" w:rsidR="005E366D" w:rsidRPr="001A42E6" w:rsidRDefault="005E366D" w:rsidP="005E366D">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251B78C9" w14:textId="77777777" w:rsidR="005E366D" w:rsidRPr="001A42E6" w:rsidRDefault="005E366D" w:rsidP="005E366D">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29F58266" w14:textId="77777777" w:rsidR="005E366D" w:rsidRPr="001A42E6" w:rsidRDefault="005E366D" w:rsidP="005E366D">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4A98528E" w14:textId="77777777" w:rsidR="005E366D" w:rsidRPr="00711B24" w:rsidRDefault="005E366D" w:rsidP="005E366D">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0A3E0B6" w14:textId="77777777" w:rsidR="005E366D" w:rsidRPr="001A42E6" w:rsidRDefault="005E366D" w:rsidP="005E366D">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39F078C4" w14:textId="77777777" w:rsidR="005E366D" w:rsidRPr="001A42E6" w:rsidRDefault="005E366D" w:rsidP="005E366D">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5955B817" w14:textId="77777777" w:rsidR="005E366D" w:rsidRPr="001A42E6" w:rsidRDefault="005E366D" w:rsidP="005E366D">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48842FBC" w14:textId="77777777" w:rsidR="005E366D" w:rsidRPr="001A42E6" w:rsidRDefault="005E366D" w:rsidP="005E366D">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12280FEC" w14:textId="77777777" w:rsidR="005E366D" w:rsidRPr="00711B24" w:rsidRDefault="005E366D" w:rsidP="005E366D">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25F7954C" w14:textId="77777777" w:rsidR="005E366D" w:rsidRPr="00711B24" w:rsidRDefault="005E366D" w:rsidP="005E366D">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26273FCE" w14:textId="77777777" w:rsidR="005E366D" w:rsidRPr="001A42E6" w:rsidRDefault="005E366D" w:rsidP="005E366D">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4AC78858" w14:textId="77777777" w:rsidR="005E366D" w:rsidRPr="001A42E6" w:rsidRDefault="005E366D" w:rsidP="005E366D">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63C66EE2" w14:textId="77777777" w:rsidR="005E366D" w:rsidRPr="00711B24" w:rsidRDefault="005E366D" w:rsidP="005E366D">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4E98C8EA" w14:textId="77777777" w:rsidR="005E366D" w:rsidRPr="001A42E6" w:rsidRDefault="005E366D" w:rsidP="005E366D">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66099AA" w14:textId="77777777" w:rsidR="005E366D" w:rsidRPr="00711B24" w:rsidRDefault="005E366D" w:rsidP="005E366D">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52F3F4BC" w14:textId="77777777" w:rsidR="005E366D" w:rsidRPr="00711B24" w:rsidRDefault="005E366D" w:rsidP="005E366D">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7400B24D" w14:textId="77777777" w:rsidR="005E366D" w:rsidRPr="00711B24" w:rsidRDefault="005E366D" w:rsidP="005E366D">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59C5244A" w14:textId="77777777" w:rsidR="005E366D" w:rsidRPr="00711B24" w:rsidRDefault="005E366D" w:rsidP="005E366D">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7B0E0F82" w14:textId="77777777" w:rsidR="005E366D" w:rsidRPr="00711B24" w:rsidRDefault="005E366D" w:rsidP="005E366D">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6575EC41" w14:textId="77777777" w:rsidR="005E366D" w:rsidRPr="00711B24" w:rsidRDefault="005E366D" w:rsidP="005E366D">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7F56788" w14:textId="77777777" w:rsidR="005E366D" w:rsidRPr="00711B24" w:rsidRDefault="005E366D" w:rsidP="005E366D">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C91B828" w14:textId="77777777" w:rsidR="005E366D" w:rsidRPr="001A42E6" w:rsidRDefault="005E366D" w:rsidP="005E366D">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1D5291CD" w14:textId="77777777" w:rsidR="005E366D" w:rsidRPr="001A42E6" w:rsidRDefault="005E366D" w:rsidP="005E366D">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03B032F4" w14:textId="77777777" w:rsidR="005E366D" w:rsidRPr="00711B24" w:rsidRDefault="005E366D" w:rsidP="005E366D">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199F6713" w14:textId="77777777" w:rsidR="005E366D" w:rsidRPr="001A42E6" w:rsidRDefault="005E366D" w:rsidP="005E366D">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134212BB" w14:textId="77777777" w:rsidR="005E366D" w:rsidRPr="00E2527F" w:rsidRDefault="005E366D" w:rsidP="005E366D">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68D546B4" w14:textId="77777777" w:rsidR="005E366D" w:rsidRDefault="005E366D" w:rsidP="005E366D">
      <w:pPr>
        <w:pStyle w:val="Heading3"/>
      </w:pPr>
      <w:r>
        <w:t>Framing</w:t>
      </w:r>
    </w:p>
    <w:p w14:paraId="59065F20" w14:textId="77777777" w:rsidR="005E366D" w:rsidRPr="00A355C6" w:rsidRDefault="005E366D" w:rsidP="005E366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47C3281" w14:textId="77777777" w:rsidR="005E366D" w:rsidRPr="00A355C6" w:rsidRDefault="005E366D" w:rsidP="005E366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BAA5D93" w14:textId="77777777" w:rsidR="005E366D" w:rsidRPr="00A355C6" w:rsidRDefault="005E366D" w:rsidP="005E366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1D49AA9" w14:textId="77777777" w:rsidR="005E366D" w:rsidRPr="00FE647B" w:rsidRDefault="005E366D" w:rsidP="005E366D">
      <w:pPr>
        <w:rPr>
          <w:color w:val="000000" w:themeColor="text1"/>
          <w:highlight w:val="green"/>
          <w:u w:val="single"/>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43DF918" w14:textId="77777777" w:rsidR="005E366D" w:rsidRPr="006C7BD5" w:rsidRDefault="005E366D" w:rsidP="005E366D">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889F44D" w14:textId="77777777" w:rsidR="005E366D" w:rsidRPr="00F601E6" w:rsidRDefault="005E366D" w:rsidP="005E366D"/>
    <w:p w14:paraId="2F6DD4B6" w14:textId="77777777" w:rsidR="005E366D" w:rsidRPr="00F601E6" w:rsidRDefault="005E366D" w:rsidP="005E366D"/>
    <w:p w14:paraId="23862070" w14:textId="77777777" w:rsidR="005E366D" w:rsidRPr="00F601E6" w:rsidRDefault="005E366D" w:rsidP="005E366D"/>
    <w:p w14:paraId="6B9725C0" w14:textId="77777777" w:rsidR="005E366D" w:rsidRPr="00F601E6" w:rsidRDefault="005E366D" w:rsidP="005E366D"/>
    <w:p w14:paraId="7099D85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786781461">
    <w:abstractNumId w:val="10"/>
  </w:num>
  <w:num w:numId="2" w16cid:durableId="1497647892">
    <w:abstractNumId w:val="8"/>
  </w:num>
  <w:num w:numId="3" w16cid:durableId="1093091835">
    <w:abstractNumId w:val="7"/>
  </w:num>
  <w:num w:numId="4" w16cid:durableId="284241276">
    <w:abstractNumId w:val="6"/>
  </w:num>
  <w:num w:numId="5" w16cid:durableId="2077438529">
    <w:abstractNumId w:val="5"/>
  </w:num>
  <w:num w:numId="6" w16cid:durableId="1090741442">
    <w:abstractNumId w:val="9"/>
  </w:num>
  <w:num w:numId="7" w16cid:durableId="528419257">
    <w:abstractNumId w:val="4"/>
  </w:num>
  <w:num w:numId="8" w16cid:durableId="1319963706">
    <w:abstractNumId w:val="3"/>
  </w:num>
  <w:num w:numId="9" w16cid:durableId="1260523593">
    <w:abstractNumId w:val="2"/>
  </w:num>
  <w:num w:numId="10" w16cid:durableId="922299566">
    <w:abstractNumId w:val="1"/>
  </w:num>
  <w:num w:numId="11" w16cid:durableId="1000430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366D"/>
    <w:rsid w:val="000029E3"/>
    <w:rsid w:val="000029E8"/>
    <w:rsid w:val="00004225"/>
    <w:rsid w:val="00005FEC"/>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D0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66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5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D7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8EEECE"/>
  <w14:defaultImageDpi w14:val="300"/>
  <w15:docId w15:val="{8158AFF3-6667-E647-A525-33D470EC8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366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E36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E36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E36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E36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36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366D"/>
  </w:style>
  <w:style w:type="character" w:customStyle="1" w:styleId="Heading1Char">
    <w:name w:val="Heading 1 Char"/>
    <w:aliases w:val="Pocket Char"/>
    <w:basedOn w:val="DefaultParagraphFont"/>
    <w:link w:val="Heading1"/>
    <w:uiPriority w:val="9"/>
    <w:rsid w:val="005E366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E366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E366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E366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E366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5E366D"/>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5E366D"/>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5E366D"/>
    <w:rPr>
      <w:color w:val="auto"/>
      <w:u w:val="none"/>
    </w:rPr>
  </w:style>
  <w:style w:type="character" w:styleId="Hyperlink">
    <w:name w:val="Hyperlink"/>
    <w:basedOn w:val="DefaultParagraphFont"/>
    <w:uiPriority w:val="99"/>
    <w:semiHidden/>
    <w:unhideWhenUsed/>
    <w:rsid w:val="005E366D"/>
    <w:rPr>
      <w:color w:val="auto"/>
      <w:u w:val="none"/>
    </w:rPr>
  </w:style>
  <w:style w:type="paragraph" w:styleId="DocumentMap">
    <w:name w:val="Document Map"/>
    <w:basedOn w:val="Normal"/>
    <w:link w:val="DocumentMapChar"/>
    <w:uiPriority w:val="99"/>
    <w:semiHidden/>
    <w:unhideWhenUsed/>
    <w:rsid w:val="005E36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366D"/>
    <w:rPr>
      <w:rFonts w:ascii="Lucida Grande" w:hAnsi="Lucida Grande" w:cs="Lucida Grande"/>
    </w:rPr>
  </w:style>
  <w:style w:type="paragraph" w:customStyle="1" w:styleId="Emphasis1">
    <w:name w:val="Emphasis1"/>
    <w:basedOn w:val="Normal"/>
    <w:link w:val="Emphasis"/>
    <w:autoRedefine/>
    <w:uiPriority w:val="20"/>
    <w:qFormat/>
    <w:rsid w:val="005E366D"/>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zlasa2025/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9635</Words>
  <Characters>54923</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64430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Elodie Szlasa</cp:lastModifiedBy>
  <cp:revision>1</cp:revision>
  <dcterms:created xsi:type="dcterms:W3CDTF">2022-03-18T22:24:00Z</dcterms:created>
  <dcterms:modified xsi:type="dcterms:W3CDTF">2022-03-18T22:24:00Z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