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96CAB" w14:textId="77777777" w:rsidR="00C95810" w:rsidRDefault="00C95810" w:rsidP="00C95810">
      <w:pPr>
        <w:pStyle w:val="Heading1"/>
      </w:pPr>
      <w:r>
        <w:t>China AC</w:t>
      </w:r>
    </w:p>
    <w:p w14:paraId="5D6A9D15" w14:textId="77777777" w:rsidR="00C95810" w:rsidRPr="00B4163D" w:rsidRDefault="00C95810" w:rsidP="00C95810">
      <w:pPr>
        <w:pStyle w:val="Heading2"/>
      </w:pPr>
      <w:r>
        <w:lastRenderedPageBreak/>
        <w:t>AC</w:t>
      </w:r>
    </w:p>
    <w:p w14:paraId="5E191AF9" w14:textId="77777777" w:rsidR="00C95810" w:rsidRPr="00F601E6" w:rsidRDefault="00C95810" w:rsidP="00C95810"/>
    <w:p w14:paraId="042CB553" w14:textId="77777777" w:rsidR="00C95810" w:rsidRDefault="00C95810" w:rsidP="00C95810">
      <w:pPr>
        <w:pStyle w:val="Heading3"/>
      </w:pPr>
      <w:r>
        <w:lastRenderedPageBreak/>
        <w:t>1AC – Plan</w:t>
      </w:r>
    </w:p>
    <w:p w14:paraId="4234F616" w14:textId="77777777" w:rsidR="00C95810" w:rsidRPr="00B4163D" w:rsidRDefault="00C95810" w:rsidP="00C95810">
      <w:pPr>
        <w:pStyle w:val="Heading4"/>
      </w:pPr>
      <w:r>
        <w:t xml:space="preserve">Plan: The appropriation of outer space by private entities in the People’s Republic of China is unjust.  </w:t>
      </w:r>
    </w:p>
    <w:p w14:paraId="04D18808" w14:textId="77777777" w:rsidR="00C95810" w:rsidRPr="004F708A" w:rsidRDefault="00C95810" w:rsidP="00C95810">
      <w:pPr>
        <w:pStyle w:val="Heading4"/>
      </w:pPr>
      <w:r>
        <w:t xml:space="preserve">Chinese space industrial base is set to </w:t>
      </w:r>
      <w:r>
        <w:rPr>
          <w:u w:val="single"/>
        </w:rPr>
        <w:t>surpass</w:t>
      </w:r>
      <w:r>
        <w:t xml:space="preserve"> the US </w:t>
      </w:r>
    </w:p>
    <w:p w14:paraId="755C4CCE" w14:textId="77777777" w:rsidR="00C95810" w:rsidRPr="00E60D8F" w:rsidRDefault="00C95810" w:rsidP="00C95810">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70FB79FD" w14:textId="77777777" w:rsidR="00C95810" w:rsidRPr="00EE6EBB" w:rsidRDefault="00C95810" w:rsidP="00C95810">
      <w:pPr>
        <w:rPr>
          <w:rStyle w:val="StyleUnderline"/>
        </w:rPr>
      </w:pPr>
      <w:r w:rsidRPr="00EE6EBB">
        <w:rPr>
          <w:rStyle w:val="StyleUnderline"/>
        </w:rPr>
        <w:t>How did China get here—and why?</w:t>
      </w:r>
    </w:p>
    <w:p w14:paraId="7A83C230" w14:textId="77777777" w:rsidR="00C95810" w:rsidRPr="00C0159B" w:rsidRDefault="00C95810" w:rsidP="00C95810">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2BBD9F34" w14:textId="77777777" w:rsidR="00C95810" w:rsidRPr="00B427D5" w:rsidRDefault="00C95810" w:rsidP="00C95810">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249159CC" w14:textId="77777777" w:rsidR="00C95810" w:rsidRPr="00C0159B" w:rsidRDefault="00C95810" w:rsidP="00C95810">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772E9AA8" w14:textId="77777777" w:rsidR="00C95810" w:rsidRPr="00A77938" w:rsidRDefault="00C95810" w:rsidP="00C95810">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1F01E09" w14:textId="77777777" w:rsidR="00C95810" w:rsidRPr="00A77938" w:rsidRDefault="00C95810" w:rsidP="00C95810">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 xml:space="preserve">-Space,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03BD149E" w14:textId="77777777" w:rsidR="00C95810" w:rsidRPr="00A77938" w:rsidRDefault="00C95810" w:rsidP="00C95810">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07CCA09B" w14:textId="77777777" w:rsidR="00C95810" w:rsidRPr="00A77938" w:rsidRDefault="00C95810" w:rsidP="00C95810">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503A1E6B" w14:textId="77777777" w:rsidR="00C95810" w:rsidRPr="00A77938" w:rsidRDefault="00C95810" w:rsidP="00C95810">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60ADCCFB" w14:textId="77777777" w:rsidR="00C95810" w:rsidRPr="00A77938" w:rsidRDefault="00C95810" w:rsidP="00C95810">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069D986C" w14:textId="77777777" w:rsidR="00C95810" w:rsidRPr="00680538" w:rsidRDefault="00C95810" w:rsidP="00C95810">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66ED158A" w14:textId="77777777" w:rsidR="00C95810" w:rsidRPr="006436FC" w:rsidRDefault="00C95810" w:rsidP="00C95810">
      <w:pPr>
        <w:rPr>
          <w:b/>
          <w:sz w:val="26"/>
        </w:rPr>
      </w:pPr>
      <w:r w:rsidRPr="003D5CBA">
        <w:rPr>
          <w:rFonts w:eastAsiaTheme="majorEastAsia" w:cstheme="majorBidi"/>
          <w:b/>
          <w:bCs/>
          <w:sz w:val="26"/>
          <w:szCs w:val="26"/>
        </w:rPr>
        <w:t xml:space="preserve">A strong space industrial base makes government sponsored operations in space economically feasible  </w:t>
      </w:r>
      <w:r w:rsidRPr="003D5CBA">
        <w:rPr>
          <w:rFonts w:eastAsiaTheme="majorEastAsia" w:cstheme="majorBidi"/>
          <w:b/>
          <w:bCs/>
          <w:sz w:val="26"/>
          <w:szCs w:val="26"/>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306032B7" w14:textId="77777777" w:rsidR="00C95810" w:rsidRPr="00230A00" w:rsidRDefault="00C95810" w:rsidP="00C95810">
      <w:pPr>
        <w:rPr>
          <w:rStyle w:val="StyleUnderline"/>
        </w:rPr>
      </w:pPr>
      <w:r w:rsidRPr="00DE06BC">
        <w:rPr>
          <w:rStyle w:val="Emphasis"/>
          <w:highlight w:val="green"/>
        </w:rPr>
        <w:lastRenderedPageBreak/>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5865950" w14:textId="77777777" w:rsidR="00C95810" w:rsidRPr="00EE6EBB" w:rsidRDefault="00C95810" w:rsidP="00C95810">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3E1D532A" w14:textId="77777777" w:rsidR="00C95810" w:rsidRPr="00EE6EBB" w:rsidRDefault="00C95810" w:rsidP="00C95810">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060C4AE7" w14:textId="77777777" w:rsidR="00C95810" w:rsidRPr="00EE6EBB" w:rsidRDefault="00C95810" w:rsidP="00C95810">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20A22ED3" w14:textId="77777777" w:rsidR="00C95810" w:rsidRPr="00C0159B" w:rsidRDefault="00C95810" w:rsidP="00C95810">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08EB2341" w14:textId="77777777" w:rsidR="00C95810" w:rsidRPr="00EE6EBB" w:rsidRDefault="00C95810" w:rsidP="00C95810">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3FB43CD8" w14:textId="77777777" w:rsidR="00C95810" w:rsidRPr="00EE6EBB" w:rsidRDefault="00C95810" w:rsidP="00C95810">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w:t>
      </w:r>
      <w:r w:rsidRPr="00EE6EBB">
        <w:rPr>
          <w:rStyle w:val="StyleUnderline"/>
        </w:rPr>
        <w:lastRenderedPageBreak/>
        <w:t xml:space="preserve">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008F0835" w14:textId="77777777" w:rsidR="00C95810" w:rsidRPr="00C0159B" w:rsidRDefault="00C95810" w:rsidP="00C95810">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0A3A95A6" w14:textId="77777777" w:rsidR="00C95810" w:rsidRDefault="00C95810" w:rsidP="00C95810">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048BC439" w14:textId="77777777" w:rsidR="00C95810" w:rsidRPr="00E9083B" w:rsidRDefault="00C95810" w:rsidP="00C95810">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00F35F31" w14:textId="77777777" w:rsidR="00C95810" w:rsidRPr="008000DC" w:rsidRDefault="00C95810" w:rsidP="00C95810">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13979788" w14:textId="77777777" w:rsidR="00C95810" w:rsidRPr="00680538" w:rsidRDefault="00C95810" w:rsidP="00C95810">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399D0B7F" w14:textId="77777777" w:rsidR="00C95810" w:rsidRPr="00680538" w:rsidRDefault="00C95810" w:rsidP="00C95810">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58CECE9E" w14:textId="77777777" w:rsidR="00C95810" w:rsidRPr="00C0159B" w:rsidRDefault="00C95810" w:rsidP="00C95810">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10D9682E" w14:textId="77777777" w:rsidR="00C95810" w:rsidRPr="00680538" w:rsidRDefault="00C95810" w:rsidP="00C95810">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w:t>
      </w:r>
      <w:r w:rsidRPr="00C0159B">
        <w:rPr>
          <w:sz w:val="12"/>
        </w:rPr>
        <w:lastRenderedPageBreak/>
        <w:t xml:space="preserve">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7F7E6BF2" w14:textId="77777777" w:rsidR="00C95810" w:rsidRPr="00680538" w:rsidRDefault="00C95810" w:rsidP="00C95810">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30002ECE" w14:textId="77777777" w:rsidR="00C95810" w:rsidRDefault="00C95810" w:rsidP="00C95810">
      <w:r>
        <w:t>What is the relationship between China’s space industry development and its Military-Civil Fusion strategy, and how is this affecting the commercial space sector?</w:t>
      </w:r>
    </w:p>
    <w:p w14:paraId="12107379" w14:textId="77777777" w:rsidR="00C95810" w:rsidRPr="00680538" w:rsidRDefault="00C95810" w:rsidP="00C95810">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1C2AAC3F" w14:textId="77777777" w:rsidR="00C95810" w:rsidRPr="00680538" w:rsidRDefault="00C95810" w:rsidP="00C95810">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2C1EA4B6" w14:textId="77777777" w:rsidR="00C95810" w:rsidRDefault="00C95810" w:rsidP="00C95810">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2EA199F5" w14:textId="77777777" w:rsidR="00C95810" w:rsidRPr="0034418B" w:rsidRDefault="00C95810" w:rsidP="00C95810">
      <w:pPr>
        <w:pStyle w:val="Heading4"/>
      </w:pPr>
      <w:r>
        <w:t>Scenario one is space militarization:</w:t>
      </w:r>
    </w:p>
    <w:p w14:paraId="089C1C8E" w14:textId="77777777" w:rsidR="00C95810" w:rsidRDefault="00C95810" w:rsidP="00C95810">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6800312D" w14:textId="77777777" w:rsidR="00C95810" w:rsidRPr="00C64542" w:rsidRDefault="00C95810" w:rsidP="00C95810">
      <w:pPr>
        <w:rPr>
          <w:rStyle w:val="Style13ptBold"/>
        </w:rPr>
      </w:pPr>
      <w:r>
        <w:rPr>
          <w:rStyle w:val="Style13ptBold"/>
        </w:rPr>
        <w:t xml:space="preserve">Bowman and Thompson 3/31 </w:t>
      </w:r>
      <w:r w:rsidRPr="00C64542">
        <w:t xml:space="preserve">[(Bradley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w:t>
      </w:r>
      <w:r w:rsidRPr="00C64542">
        <w:lastRenderedPageBreak/>
        <w:t>https://foreignpolicy.com/2021/03/31/russia-china-space-war-treaty-demilitarization-satellites/] BC</w:t>
      </w:r>
    </w:p>
    <w:p w14:paraId="6A6B7106" w14:textId="77777777" w:rsidR="00C95810" w:rsidRPr="00C64542" w:rsidRDefault="00C95810" w:rsidP="00C95810">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36DBDFAD" w14:textId="77777777" w:rsidR="00C95810" w:rsidRPr="00C64542" w:rsidRDefault="00C95810" w:rsidP="00C95810">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2C20CA4A" w14:textId="77777777" w:rsidR="00C95810" w:rsidRPr="00C0159B" w:rsidRDefault="00C95810" w:rsidP="00C95810">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00FD3594" w14:textId="77777777" w:rsidR="00C95810" w:rsidRPr="00C64542" w:rsidRDefault="00C95810" w:rsidP="00C95810">
      <w:pPr>
        <w:rPr>
          <w:rStyle w:val="Emphasis"/>
        </w:rPr>
      </w:pPr>
      <w:r w:rsidRPr="00C64542">
        <w:rPr>
          <w:rStyle w:val="Emphasis"/>
        </w:rPr>
        <w:t>On the surface, that sounds innocuous. Who, after all, wants an arms race in space?</w:t>
      </w:r>
    </w:p>
    <w:p w14:paraId="0CFD2731" w14:textId="77777777" w:rsidR="00C95810" w:rsidRPr="00C64542" w:rsidRDefault="00C95810" w:rsidP="00C95810">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66D52DA9" w14:textId="77777777" w:rsidR="00C95810" w:rsidRPr="00C0159B" w:rsidRDefault="00C95810" w:rsidP="00C95810">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1B458DD7" w14:textId="77777777" w:rsidR="00C95810" w:rsidRPr="00C64542" w:rsidRDefault="00C95810" w:rsidP="00C95810">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565F4061" w14:textId="77777777" w:rsidR="00C95810" w:rsidRPr="00C0159B" w:rsidRDefault="00C95810" w:rsidP="00C95810">
      <w:pPr>
        <w:rPr>
          <w:sz w:val="12"/>
          <w:szCs w:val="12"/>
        </w:rPr>
      </w:pPr>
      <w:r w:rsidRPr="00C0159B">
        <w:rPr>
          <w:sz w:val="12"/>
          <w:szCs w:val="12"/>
        </w:rPr>
        <w:t>To make matters worse, both countries are also working to deploy space-based—or so-called “on-orbit”—capabilities to attack satellites.</w:t>
      </w:r>
    </w:p>
    <w:p w14:paraId="1F35A9D3" w14:textId="77777777" w:rsidR="00C95810" w:rsidRPr="006F58F5" w:rsidRDefault="00C95810" w:rsidP="00C95810">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68C0BC4C" w14:textId="77777777" w:rsidR="00C95810" w:rsidRPr="00C0159B" w:rsidRDefault="00C95810" w:rsidP="00C95810">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450495BD" w14:textId="77777777" w:rsidR="00C95810" w:rsidRPr="006F58F5" w:rsidRDefault="00C95810" w:rsidP="00C95810">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5BF13D3D" w14:textId="77777777" w:rsidR="00C95810" w:rsidRPr="00C0159B" w:rsidRDefault="00C95810" w:rsidP="00C95810">
      <w:pPr>
        <w:rPr>
          <w:sz w:val="12"/>
        </w:rPr>
      </w:pPr>
      <w:r w:rsidRPr="006F58F5">
        <w:rPr>
          <w:rStyle w:val="StyleUnderline"/>
        </w:rPr>
        <w:lastRenderedPageBreak/>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50C7353C" w14:textId="77777777" w:rsidR="00C95810" w:rsidRPr="006F58F5" w:rsidRDefault="00C95810" w:rsidP="00C95810">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0552241B" w14:textId="77777777" w:rsidR="00C95810" w:rsidRPr="006F58F5" w:rsidRDefault="00C95810" w:rsidP="00C95810">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3B3FC31A" w14:textId="77777777" w:rsidR="00C95810" w:rsidRPr="006F58F5" w:rsidRDefault="00C95810" w:rsidP="00C95810">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182C8521" w14:textId="77777777" w:rsidR="00C95810" w:rsidRPr="00AC0304" w:rsidRDefault="00C95810" w:rsidP="00C95810">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7EFBFDCE" w14:textId="77777777" w:rsidR="00C95810" w:rsidRPr="006F58F5" w:rsidRDefault="00C95810" w:rsidP="00C95810">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2444B83B" w14:textId="77777777" w:rsidR="00C95810" w:rsidRPr="00711B24" w:rsidRDefault="00C95810" w:rsidP="00C95810">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7B5C7497" w14:textId="77777777" w:rsidR="00C95810" w:rsidRPr="006F58F5" w:rsidRDefault="00C95810" w:rsidP="00C95810">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24F1B7CC" w14:textId="77777777" w:rsidR="00C95810" w:rsidRPr="00711B24" w:rsidRDefault="00C95810" w:rsidP="00C95810">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6824D929" w14:textId="77777777" w:rsidR="00C95810" w:rsidRPr="006F58F5" w:rsidRDefault="00C95810" w:rsidP="00C95810">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68ABE1BE" w14:textId="77777777" w:rsidR="00C95810" w:rsidRPr="00711B24" w:rsidRDefault="00C95810" w:rsidP="00C95810">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25002CC9" w14:textId="77777777" w:rsidR="00C95810" w:rsidRPr="006F58F5" w:rsidRDefault="00C95810" w:rsidP="00C95810">
      <w:pPr>
        <w:rPr>
          <w:rStyle w:val="StyleUnderline"/>
        </w:rPr>
      </w:pPr>
      <w:r w:rsidRPr="006F58F5">
        <w:rPr>
          <w:rStyle w:val="StyleUnderline"/>
        </w:rPr>
        <w:lastRenderedPageBreak/>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12C2F10A" w14:textId="77777777" w:rsidR="00C95810" w:rsidRPr="00711B24" w:rsidRDefault="00C95810" w:rsidP="00C95810">
      <w:pPr>
        <w:rPr>
          <w:sz w:val="12"/>
          <w:szCs w:val="12"/>
        </w:rPr>
      </w:pPr>
      <w:r w:rsidRPr="00711B24">
        <w:rPr>
          <w:sz w:val="12"/>
          <w:szCs w:val="12"/>
        </w:rPr>
        <w:t>The vote was 164 in favor, including the United States—and a mere 12 opposed.</w:t>
      </w:r>
    </w:p>
    <w:p w14:paraId="5BA5D430" w14:textId="77777777" w:rsidR="00C95810" w:rsidRPr="00711B24" w:rsidRDefault="00C95810" w:rsidP="00C95810">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03CA2130" w14:textId="77777777" w:rsidR="00C95810" w:rsidRDefault="00C95810" w:rsidP="00C95810">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7C67E98D" w14:textId="77777777" w:rsidR="00C95810" w:rsidRDefault="00C95810" w:rsidP="00C95810">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3977D27D" w14:textId="77777777" w:rsidR="00C95810" w:rsidRPr="00B80A34" w:rsidRDefault="00C95810" w:rsidP="00C95810">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44D2E073" w14:textId="77777777" w:rsidR="00C95810" w:rsidRPr="00B80A34" w:rsidRDefault="00C95810" w:rsidP="00C95810">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68F969DA" w14:textId="77777777" w:rsidR="00C95810" w:rsidRPr="00B80A34" w:rsidRDefault="00C95810" w:rsidP="00C95810">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435EB460" w14:textId="77777777" w:rsidR="00C95810" w:rsidRPr="00B80A34" w:rsidRDefault="00C95810" w:rsidP="00C95810">
      <w:pPr>
        <w:rPr>
          <w:rStyle w:val="Emphasis"/>
        </w:rPr>
      </w:pPr>
      <w:r w:rsidRPr="00DE06BC">
        <w:rPr>
          <w:rStyle w:val="Emphasis"/>
          <w:highlight w:val="green"/>
        </w:rPr>
        <w:t>The destruction of satellites</w:t>
      </w:r>
    </w:p>
    <w:p w14:paraId="233A9B19" w14:textId="77777777" w:rsidR="00C95810" w:rsidRPr="00B80A34" w:rsidRDefault="00C95810" w:rsidP="00C95810">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1A5CC7DB" w14:textId="77777777" w:rsidR="00C95810" w:rsidRPr="00B80A34" w:rsidRDefault="00C95810" w:rsidP="00C95810">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746BD1C1" w14:textId="77777777" w:rsidR="00C95810" w:rsidRPr="00B80A34" w:rsidRDefault="00C95810" w:rsidP="00C95810">
      <w:pPr>
        <w:rPr>
          <w:rStyle w:val="Emphasis"/>
        </w:rPr>
      </w:pPr>
      <w:r w:rsidRPr="00DE06BC">
        <w:rPr>
          <w:rStyle w:val="Emphasis"/>
          <w:highlight w:val="green"/>
        </w:rPr>
        <w:t>Diminished future use of near space</w:t>
      </w:r>
    </w:p>
    <w:p w14:paraId="675AD7F7" w14:textId="77777777" w:rsidR="00C95810" w:rsidRPr="00B80A34" w:rsidRDefault="00C95810" w:rsidP="00C95810">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w:t>
      </w:r>
      <w:r w:rsidRPr="00B80A34">
        <w:rPr>
          <w:rStyle w:val="StyleUnderline"/>
        </w:rPr>
        <w:lastRenderedPageBreak/>
        <w:t xml:space="preserve">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231C0C81" w14:textId="77777777" w:rsidR="00C95810" w:rsidRPr="00B80A34" w:rsidRDefault="00C95810" w:rsidP="00C95810">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06186850" w14:textId="77777777" w:rsidR="00C95810" w:rsidRPr="00B80A34" w:rsidRDefault="00C95810" w:rsidP="00C95810">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7166886C" w14:textId="77777777" w:rsidR="00C95810" w:rsidRPr="00B80A34" w:rsidRDefault="00C95810" w:rsidP="00C95810">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proofErr w:type="spellStart"/>
      <w:r w:rsidRPr="00DE06BC">
        <w:rPr>
          <w:rStyle w:val="Emphasis"/>
          <w:highlight w:val="green"/>
        </w:rPr>
        <w:t>power</w:t>
      </w:r>
      <w:proofErr w:type="spellEnd"/>
      <w:r w:rsidRPr="00DE06BC">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058C7C64" w14:textId="77777777" w:rsidR="00C95810" w:rsidRPr="00B80A34" w:rsidRDefault="00C95810" w:rsidP="00C95810">
      <w:pPr>
        <w:rPr>
          <w:rStyle w:val="Emphasis"/>
        </w:rPr>
      </w:pPr>
      <w:r w:rsidRPr="00711B24">
        <w:rPr>
          <w:sz w:val="12"/>
        </w:rPr>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798CC431" w14:textId="77777777" w:rsidR="00C95810" w:rsidRDefault="00C95810" w:rsidP="00C95810">
      <w:pPr>
        <w:pStyle w:val="Heading4"/>
      </w:pPr>
      <w:r>
        <w:t xml:space="preserve">Scenario two is hegemony: </w:t>
      </w:r>
    </w:p>
    <w:p w14:paraId="284F9106" w14:textId="77777777" w:rsidR="00C95810" w:rsidRDefault="00C95810" w:rsidP="00C95810">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0F7B6B86" w14:textId="77777777" w:rsidR="00C95810" w:rsidRPr="00E9083B" w:rsidRDefault="00C95810" w:rsidP="00C95810">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w:t>
      </w:r>
      <w:r w:rsidRPr="00E9083B">
        <w:lastRenderedPageBreak/>
        <w:t xml:space="preserve">(2009).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0CD8AD14" w14:textId="77777777" w:rsidR="00C95810" w:rsidRPr="00E9083B" w:rsidRDefault="00C95810" w:rsidP="00C95810">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there </w:t>
      </w:r>
      <w:r w:rsidRPr="00DE06BC">
        <w:rPr>
          <w:rStyle w:val="StyleUnderline"/>
          <w:highlight w:val="green"/>
        </w:rPr>
        <w:t xml:space="preserve">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F03833">
        <w:rPr>
          <w:rStyle w:val="Emphasis"/>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6F7490FC" w14:textId="77777777" w:rsidR="00C95810" w:rsidRPr="00711B24" w:rsidRDefault="00C95810" w:rsidP="00C95810">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65EB00A4" w14:textId="77777777" w:rsidR="00C95810" w:rsidRPr="00711B24" w:rsidRDefault="00C95810" w:rsidP="00C95810">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 xml:space="preserve">added “it’s *possible* that this ISS/Tianhe close encounter was one of those unlikely </w:t>
      </w:r>
      <w:r w:rsidRPr="00E9083B">
        <w:rPr>
          <w:rStyle w:val="Emphasis"/>
        </w:rPr>
        <w:lastRenderedPageBreak/>
        <w:t>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03847F67" w14:textId="77777777" w:rsidR="00C95810" w:rsidRPr="00E9083B" w:rsidRDefault="00C95810" w:rsidP="00C95810">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0D185482" w14:textId="77777777" w:rsidR="00C95810" w:rsidRPr="00711B24" w:rsidRDefault="00C95810" w:rsidP="00C95810">
      <w:pPr>
        <w:rPr>
          <w:sz w:val="12"/>
        </w:rPr>
      </w:pPr>
      <w:r w:rsidRPr="00711B24">
        <w:rPr>
          <w:sz w:val="12"/>
        </w:rPr>
        <w:t>Moriba Jah, an Associate Professor at The University of Texas at Austin argues in a media interview that 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796EBAA4" w14:textId="77777777" w:rsidR="00C95810" w:rsidRPr="00E9083B" w:rsidRDefault="00C95810" w:rsidP="00C95810">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27FB275B" w14:textId="77777777" w:rsidR="00C95810" w:rsidRPr="00E9083B" w:rsidRDefault="00C95810" w:rsidP="00C95810">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6921989C" w14:textId="77777777" w:rsidR="00C95810" w:rsidRPr="00711B24" w:rsidRDefault="00C95810" w:rsidP="00C95810">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48E88E9C" w14:textId="77777777" w:rsidR="00C95810" w:rsidRDefault="00C95810" w:rsidP="00C95810">
      <w:pPr>
        <w:pStyle w:val="Heading4"/>
      </w:pPr>
      <w:r>
        <w:lastRenderedPageBreak/>
        <w:t>Chinese ASAT development emboldens Taiwan invasion – either US doesn’t follow through on its defense commitments, which kills alliances, or it defends Taiwan, which goes nuclear</w:t>
      </w:r>
    </w:p>
    <w:p w14:paraId="1CB3CCC4" w14:textId="77777777" w:rsidR="00C95810" w:rsidRPr="002F7CCC" w:rsidRDefault="00C95810" w:rsidP="00C95810">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38C349BB" w14:textId="77777777" w:rsidR="00C95810" w:rsidRPr="00CD6535" w:rsidRDefault="00C95810" w:rsidP="00C95810">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36F04C32" w14:textId="77777777" w:rsidR="00C95810" w:rsidRPr="00CD6535" w:rsidRDefault="00C95810" w:rsidP="00C95810">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3BA7FC05" w14:textId="77777777" w:rsidR="00C95810" w:rsidRPr="00CD6535" w:rsidRDefault="00C95810" w:rsidP="00C95810">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367C2E33" w14:textId="77777777" w:rsidR="00C95810" w:rsidRPr="00CD6535" w:rsidRDefault="00C95810" w:rsidP="00C95810">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550520F5" w14:textId="77777777" w:rsidR="00C95810" w:rsidRPr="00CD6535" w:rsidRDefault="00C95810" w:rsidP="00C95810">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40CE4D51" w14:textId="77777777" w:rsidR="00C95810" w:rsidRPr="00CD6535" w:rsidRDefault="00C95810" w:rsidP="00C95810">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4578EEFF" w14:textId="77777777" w:rsidR="00C95810" w:rsidRPr="00CD6535" w:rsidRDefault="00C95810" w:rsidP="00C95810">
      <w:pPr>
        <w:rPr>
          <w:sz w:val="12"/>
        </w:rPr>
      </w:pPr>
      <w:r w:rsidRPr="00DE06BC">
        <w:rPr>
          <w:rStyle w:val="Emphasis"/>
          <w:highlight w:val="green"/>
        </w:rPr>
        <w:lastRenderedPageBreak/>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4B758CEB" w14:textId="77777777" w:rsidR="00C95810" w:rsidRPr="00CD6535" w:rsidRDefault="00C95810" w:rsidP="00C95810">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77ABFCDE" w14:textId="77777777" w:rsidR="00C95810" w:rsidRPr="00CD6535" w:rsidRDefault="00C95810" w:rsidP="00C95810">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w:t>
      </w:r>
      <w:proofErr w:type="spellStart"/>
      <w:r w:rsidRPr="00CD6535">
        <w:rPr>
          <w:sz w:val="12"/>
        </w:rPr>
        <w:t>th</w:t>
      </w:r>
      <w:proofErr w:type="spellEnd"/>
      <w:r>
        <w:rPr>
          <w:sz w:val="12"/>
        </w:rPr>
        <w:tab/>
      </w:r>
      <w:proofErr w:type="spellStart"/>
      <w:r w:rsidRPr="00CD6535">
        <w:rPr>
          <w:sz w:val="12"/>
        </w:rPr>
        <w:t>eir</w:t>
      </w:r>
      <w:proofErr w:type="spellEnd"/>
      <w:r w:rsidRPr="00CD6535">
        <w:rPr>
          <w:sz w:val="12"/>
        </w:rPr>
        <w:t xml:space="preserve"> support, </w:t>
      </w:r>
      <w:r w:rsidRPr="00CD6535">
        <w:rPr>
          <w:rStyle w:val="StyleUnderline"/>
        </w:rPr>
        <w:t>the war would be much bloodier and costlier</w:t>
      </w:r>
      <w:r w:rsidRPr="00CD6535">
        <w:rPr>
          <w:sz w:val="12"/>
        </w:rPr>
        <w:t>—a daunting proposition for any president. </w:t>
      </w:r>
    </w:p>
    <w:p w14:paraId="1C10C743" w14:textId="77777777" w:rsidR="00C95810" w:rsidRPr="0034418B" w:rsidRDefault="00C95810" w:rsidP="00C95810">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4AB91D7F" w14:textId="77777777" w:rsidR="00C95810" w:rsidRPr="001A42E6" w:rsidRDefault="00C95810" w:rsidP="00C95810">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3AAD67E8" w14:textId="77777777" w:rsidR="00C95810" w:rsidRPr="001A42E6" w:rsidRDefault="00C95810" w:rsidP="00C95810">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As Xi internalizes these 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2977EFCC" w14:textId="77777777" w:rsidR="00C95810" w:rsidRPr="001A42E6" w:rsidRDefault="00C95810" w:rsidP="00C95810">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793727A4" w14:textId="77777777" w:rsidR="00C95810" w:rsidRPr="001A42E6" w:rsidRDefault="00C95810" w:rsidP="00C95810">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53F8CA2B" w14:textId="77777777" w:rsidR="00C95810" w:rsidRPr="001A42E6" w:rsidRDefault="00C95810" w:rsidP="00C95810">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0A70BCC0" w14:textId="77777777" w:rsidR="00C95810" w:rsidRPr="001A42E6" w:rsidRDefault="00C95810" w:rsidP="00C95810">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lastRenderedPageBreak/>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a decade of danger—before what will</w:t>
      </w:r>
      <w:r w:rsidRPr="001A42E6">
        <w:rPr>
          <w:rStyle w:val="StyleUnderline"/>
        </w:rPr>
        <w:t xml:space="preserve"> likely </w:t>
      </w:r>
      <w:r w:rsidRPr="00DE06BC">
        <w:rPr>
          <w:rStyle w:val="StyleUnderline"/>
          <w:highlight w:val="green"/>
        </w:rPr>
        <w:t xml:space="preserve">be a </w:t>
      </w:r>
      <w:r w:rsidRPr="00DE06BC">
        <w:rPr>
          <w:rStyle w:val="Emphasis"/>
          <w:highlight w:val="green"/>
        </w:rPr>
        <w:t>waning of Chinese power.</w:t>
      </w:r>
    </w:p>
    <w:p w14:paraId="2205BF29" w14:textId="77777777" w:rsidR="00C95810" w:rsidRPr="001A42E6" w:rsidRDefault="00C95810" w:rsidP="00C95810">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1833E38" w14:textId="77777777" w:rsidR="00C95810" w:rsidRPr="00711B24" w:rsidRDefault="00C95810" w:rsidP="00C95810">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32F6B845" w14:textId="77777777" w:rsidR="00C95810" w:rsidRPr="001A42E6" w:rsidRDefault="00C95810" w:rsidP="00C95810">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3E08054F" w14:textId="77777777" w:rsidR="00C95810" w:rsidRPr="001A42E6" w:rsidRDefault="00C95810" w:rsidP="00C95810">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54C08429" w14:textId="77777777" w:rsidR="00C95810" w:rsidRPr="001A42E6" w:rsidRDefault="00C95810" w:rsidP="00C95810">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89AF846" w14:textId="77777777" w:rsidR="00C95810" w:rsidRPr="001A42E6" w:rsidRDefault="00C95810" w:rsidP="00C95810">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 xml:space="preserve">$52 </w:t>
      </w:r>
      <w:r w:rsidRPr="00711B24">
        <w:rPr>
          <w:rFonts w:eastAsia="Times New Roman"/>
          <w:color w:val="111111"/>
          <w:sz w:val="10"/>
          <w:szCs w:val="14"/>
        </w:rPr>
        <w:lastRenderedPageBreak/>
        <w:t>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DE06BC">
        <w:rPr>
          <w:rStyle w:val="StyleUnderline"/>
          <w:highlight w:val="green"/>
        </w:rPr>
        <w:t>action.</w:t>
      </w:r>
    </w:p>
    <w:p w14:paraId="6C339E65" w14:textId="77777777" w:rsidR="00C95810" w:rsidRPr="00711B24" w:rsidRDefault="00C95810" w:rsidP="00C95810">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13508A65" w14:textId="77777777" w:rsidR="00C95810" w:rsidRPr="00711B24" w:rsidRDefault="00C95810" w:rsidP="00C95810">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13DA085B" w14:textId="77777777" w:rsidR="00C95810" w:rsidRPr="001A42E6" w:rsidRDefault="00C95810" w:rsidP="00C95810">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2E7F3F5C" w14:textId="77777777" w:rsidR="00C95810" w:rsidRPr="001A42E6" w:rsidRDefault="00C95810" w:rsidP="00C95810">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62AE7E04" w14:textId="77777777" w:rsidR="00C95810" w:rsidRPr="00711B24" w:rsidRDefault="00C95810" w:rsidP="00C95810">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5B25583C" w14:textId="77777777" w:rsidR="00C95810" w:rsidRPr="001A42E6" w:rsidRDefault="00C95810" w:rsidP="00C95810">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42B6EE82" w14:textId="77777777" w:rsidR="00C95810" w:rsidRPr="00711B24" w:rsidRDefault="00C95810" w:rsidP="00C95810">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7EE8BC9A" w14:textId="77777777" w:rsidR="00C95810" w:rsidRPr="00711B24" w:rsidRDefault="00C95810" w:rsidP="00C95810">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419855CF" w14:textId="77777777" w:rsidR="00C95810" w:rsidRPr="00711B24" w:rsidRDefault="00C95810" w:rsidP="00C95810">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0C20B567" w14:textId="77777777" w:rsidR="00C95810" w:rsidRPr="00711B24" w:rsidRDefault="00C95810" w:rsidP="00C95810">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5DDBE3AB" w14:textId="77777777" w:rsidR="00C95810" w:rsidRPr="00711B24" w:rsidRDefault="00C95810" w:rsidP="00C95810">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7B9FA40" w14:textId="77777777" w:rsidR="00C95810" w:rsidRPr="00711B24" w:rsidRDefault="00C95810" w:rsidP="00C95810">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14C24F01" w14:textId="77777777" w:rsidR="00C95810" w:rsidRPr="00711B24" w:rsidRDefault="00C95810" w:rsidP="00C95810">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7D5DA676" w14:textId="77777777" w:rsidR="00C95810" w:rsidRPr="001A42E6" w:rsidRDefault="00C95810" w:rsidP="00C95810">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0CC7F98D" w14:textId="77777777" w:rsidR="00C95810" w:rsidRPr="001A42E6" w:rsidRDefault="00C95810" w:rsidP="00C95810">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DE06BC">
        <w:rPr>
          <w:rStyle w:val="StyleUnderline"/>
          <w:highlight w:val="green"/>
        </w:rPr>
        <w:t>Personal survival measures 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6EBD5349" w14:textId="77777777" w:rsidR="00C95810" w:rsidRPr="00711B24" w:rsidRDefault="00C95810" w:rsidP="00C95810">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w:t>
      </w:r>
      <w:r w:rsidRPr="001A42E6">
        <w:rPr>
          <w:rStyle w:val="StyleUnderline"/>
        </w:rPr>
        <w:lastRenderedPageBreak/>
        <w:t>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70311925" w14:textId="77777777" w:rsidR="00C95810" w:rsidRPr="001A42E6" w:rsidRDefault="00C95810" w:rsidP="00C95810">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269E8393" w14:textId="77777777" w:rsidR="00C95810" w:rsidRPr="00E2527F" w:rsidRDefault="00C95810" w:rsidP="00C95810">
      <w:pPr>
        <w:spacing w:before="100" w:beforeAutospacing="1" w:after="100" w:afterAutospacing="1"/>
        <w:rPr>
          <w:rFonts w:eastAsia="Times New Roman"/>
          <w:color w:val="000000"/>
          <w:sz w:val="12"/>
          <w:szCs w:val="22"/>
        </w:rPr>
      </w:pPr>
      <w:r w:rsidRPr="00DE06BC">
        <w:rPr>
          <w:rStyle w:val="StyleUnderline"/>
          <w:highlight w:val="green"/>
        </w:rPr>
        <w:t xml:space="preserve">Nothing we might </w:t>
      </w:r>
      <w:r w:rsidRPr="001A42E6">
        <w:rPr>
          <w:rStyle w:val="StyleUnderline"/>
        </w:rPr>
        <w:t xml:space="preserve">theoretically </w:t>
      </w:r>
      <w:r w:rsidRPr="00DE06BC">
        <w:rPr>
          <w:rStyle w:val="StyleUnderline"/>
          <w:highlight w:val="green"/>
        </w:rPr>
        <w:t>achieve in 2035</w:t>
      </w:r>
      <w:r w:rsidRPr="001A42E6">
        <w:rPr>
          <w:rStyle w:val="StyleUnderline"/>
        </w:rPr>
        <w:t xml:space="preserve"> and beyond </w:t>
      </w:r>
      <w:r w:rsidRPr="00DE06BC">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137926D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5810"/>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D0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8D4"/>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5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810"/>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833"/>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24AE61"/>
  <w14:defaultImageDpi w14:val="300"/>
  <w15:docId w15:val="{CCBFB773-DA3E-9349-985E-F0E7D249C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383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038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F038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038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038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38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3833"/>
  </w:style>
  <w:style w:type="character" w:customStyle="1" w:styleId="Heading1Char">
    <w:name w:val="Heading 1 Char"/>
    <w:aliases w:val="Pocket Char"/>
    <w:basedOn w:val="DefaultParagraphFont"/>
    <w:link w:val="Heading1"/>
    <w:uiPriority w:val="9"/>
    <w:rsid w:val="00F0383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F0383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0383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F038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0383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F03833"/>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F03833"/>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F03833"/>
    <w:rPr>
      <w:color w:val="auto"/>
      <w:u w:val="none"/>
    </w:rPr>
  </w:style>
  <w:style w:type="character" w:styleId="Hyperlink">
    <w:name w:val="Hyperlink"/>
    <w:basedOn w:val="DefaultParagraphFont"/>
    <w:uiPriority w:val="99"/>
    <w:semiHidden/>
    <w:unhideWhenUsed/>
    <w:rsid w:val="00F03833"/>
    <w:rPr>
      <w:color w:val="auto"/>
      <w:u w:val="none"/>
    </w:rPr>
  </w:style>
  <w:style w:type="paragraph" w:styleId="DocumentMap">
    <w:name w:val="Document Map"/>
    <w:basedOn w:val="Normal"/>
    <w:link w:val="DocumentMapChar"/>
    <w:uiPriority w:val="99"/>
    <w:semiHidden/>
    <w:unhideWhenUsed/>
    <w:rsid w:val="00F038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3833"/>
    <w:rPr>
      <w:rFonts w:ascii="Lucida Grande" w:hAnsi="Lucida Grande" w:cs="Lucida Grande"/>
    </w:rPr>
  </w:style>
  <w:style w:type="paragraph" w:customStyle="1" w:styleId="Emphasis1">
    <w:name w:val="Emphasis1"/>
    <w:basedOn w:val="Normal"/>
    <w:link w:val="Emphasis"/>
    <w:autoRedefine/>
    <w:uiPriority w:val="20"/>
    <w:qFormat/>
    <w:rsid w:val="00C95810"/>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20</Pages>
  <Words>9013</Words>
  <Characters>51375</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60268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2</cp:revision>
  <dcterms:created xsi:type="dcterms:W3CDTF">2022-01-16T15:22:00Z</dcterms:created>
  <dcterms:modified xsi:type="dcterms:W3CDTF">2022-01-16T16:46:00Z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