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7BC5" w14:textId="77777777" w:rsidR="00EE6193" w:rsidRDefault="00EE6193" w:rsidP="00EE6193">
      <w:pPr>
        <w:pStyle w:val="Heading1"/>
      </w:pPr>
      <w:r>
        <w:t>China AC</w:t>
      </w:r>
    </w:p>
    <w:p w14:paraId="74962674" w14:textId="77777777" w:rsidR="00EE6193" w:rsidRPr="00B4163D" w:rsidRDefault="00EE6193" w:rsidP="00EE6193">
      <w:pPr>
        <w:pStyle w:val="Heading2"/>
      </w:pPr>
      <w:r>
        <w:lastRenderedPageBreak/>
        <w:t>AC</w:t>
      </w:r>
    </w:p>
    <w:p w14:paraId="6B750684" w14:textId="77777777" w:rsidR="00F9786B" w:rsidRPr="00F601E6" w:rsidRDefault="00F9786B" w:rsidP="00F9786B"/>
    <w:p w14:paraId="3F4E33F1" w14:textId="49C54A66" w:rsidR="00EE6193" w:rsidRDefault="00EE6193" w:rsidP="00EE6193">
      <w:pPr>
        <w:pStyle w:val="Heading3"/>
      </w:pPr>
      <w:r>
        <w:lastRenderedPageBreak/>
        <w:t>1AC – Plan</w:t>
      </w:r>
    </w:p>
    <w:p w14:paraId="362B6B82" w14:textId="77777777" w:rsidR="00EE6193" w:rsidRPr="00B4163D" w:rsidRDefault="00EE6193" w:rsidP="00EE6193">
      <w:pPr>
        <w:pStyle w:val="Heading4"/>
      </w:pPr>
      <w:r>
        <w:t xml:space="preserve">Plan: The appropriation of outer space by private entities in the People’s Republic of China is unjust.  </w:t>
      </w:r>
    </w:p>
    <w:p w14:paraId="3AC83497" w14:textId="77777777" w:rsidR="00EE6193" w:rsidRPr="004F708A" w:rsidRDefault="00EE6193" w:rsidP="00EE6193">
      <w:pPr>
        <w:pStyle w:val="Heading4"/>
      </w:pPr>
      <w:r>
        <w:t xml:space="preserve">Chinese space industrial base is set to </w:t>
      </w:r>
      <w:r>
        <w:rPr>
          <w:u w:val="single"/>
        </w:rPr>
        <w:t>surpass</w:t>
      </w:r>
      <w:r>
        <w:t xml:space="preserve"> the US </w:t>
      </w:r>
    </w:p>
    <w:p w14:paraId="2D9660F2" w14:textId="77777777" w:rsidR="00EE6193" w:rsidRPr="00E60D8F" w:rsidRDefault="00EE6193" w:rsidP="00EE619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D11E074" w14:textId="77777777" w:rsidR="00EE6193" w:rsidRPr="00EE6EBB" w:rsidRDefault="00EE6193" w:rsidP="00EE6193">
      <w:pPr>
        <w:rPr>
          <w:rStyle w:val="StyleUnderline"/>
        </w:rPr>
      </w:pPr>
      <w:r w:rsidRPr="00EE6EBB">
        <w:rPr>
          <w:rStyle w:val="StyleUnderline"/>
        </w:rPr>
        <w:t>How did China get here—and why?</w:t>
      </w:r>
    </w:p>
    <w:p w14:paraId="31DCB95A" w14:textId="77777777" w:rsidR="00EE6193" w:rsidRPr="00C0159B" w:rsidRDefault="00EE6193" w:rsidP="00EE6193">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BBF8B3B" w14:textId="77777777" w:rsidR="00EE6193" w:rsidRPr="00B427D5" w:rsidRDefault="00EE6193" w:rsidP="00EE619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E4D58F5" w14:textId="77777777" w:rsidR="00EE6193" w:rsidRPr="00C0159B" w:rsidRDefault="00EE6193" w:rsidP="00EE619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85A9906" w14:textId="77777777" w:rsidR="00EE6193" w:rsidRPr="00A77938" w:rsidRDefault="00EE6193" w:rsidP="00EE6193">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6AD7C48" w14:textId="77777777" w:rsidR="00EE6193" w:rsidRPr="00A77938" w:rsidRDefault="00EE6193" w:rsidP="00EE6193">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885AECD" w14:textId="77777777" w:rsidR="00EE6193" w:rsidRPr="00A77938" w:rsidRDefault="00EE6193" w:rsidP="00EE6193">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B8F9D62" w14:textId="77777777" w:rsidR="00EE6193" w:rsidRPr="00A77938" w:rsidRDefault="00EE6193" w:rsidP="00EE619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F9560D7" w14:textId="77777777" w:rsidR="00EE6193" w:rsidRPr="00A77938" w:rsidRDefault="00EE6193" w:rsidP="00EE619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40B0E056" w14:textId="77777777" w:rsidR="00EE6193" w:rsidRPr="00A77938" w:rsidRDefault="00EE6193" w:rsidP="00EE619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C9B20FA" w14:textId="77777777" w:rsidR="00EE6193" w:rsidRPr="00680538" w:rsidRDefault="00EE6193" w:rsidP="00EE6193">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64CF993" w14:textId="77777777" w:rsidR="00EE6193" w:rsidRPr="006436FC" w:rsidRDefault="00EE6193" w:rsidP="00EE6193">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20F65AE" w14:textId="77777777" w:rsidR="00EE6193" w:rsidRPr="00230A00" w:rsidRDefault="00EE6193" w:rsidP="00EE6193">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3BC7F8D" w14:textId="77777777" w:rsidR="00EE6193" w:rsidRPr="00EE6EBB" w:rsidRDefault="00EE6193" w:rsidP="00EE619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21763F08" w14:textId="77777777" w:rsidR="00EE6193" w:rsidRPr="00EE6EBB" w:rsidRDefault="00EE6193" w:rsidP="00EE619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05CE4A8" w14:textId="77777777" w:rsidR="00EE6193" w:rsidRPr="00EE6EBB" w:rsidRDefault="00EE6193" w:rsidP="00EE619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16BCD734" w14:textId="77777777" w:rsidR="00EE6193" w:rsidRPr="00C0159B" w:rsidRDefault="00EE6193" w:rsidP="00EE619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5989505" w14:textId="77777777" w:rsidR="00EE6193" w:rsidRPr="00EE6EBB" w:rsidRDefault="00EE6193" w:rsidP="00EE619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999C453" w14:textId="77777777" w:rsidR="00EE6193" w:rsidRPr="00EE6EBB" w:rsidRDefault="00EE6193" w:rsidP="00EE619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B0D6006" w14:textId="77777777" w:rsidR="00EE6193" w:rsidRPr="00C0159B" w:rsidRDefault="00EE6193" w:rsidP="00EE619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B297EAE" w14:textId="77777777" w:rsidR="00EE6193" w:rsidRDefault="00EE6193" w:rsidP="00EE6193">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21ED8B0A" w14:textId="77777777" w:rsidR="00EE6193" w:rsidRPr="00E9083B" w:rsidRDefault="00EE6193" w:rsidP="00EE6193">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0FBD075" w14:textId="77777777" w:rsidR="00EE6193" w:rsidRPr="008000DC" w:rsidRDefault="00EE6193" w:rsidP="00EE619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778D977" w14:textId="77777777" w:rsidR="00EE6193" w:rsidRPr="00680538" w:rsidRDefault="00EE6193" w:rsidP="00EE6193">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23B9695" w14:textId="77777777" w:rsidR="00EE6193" w:rsidRPr="00680538" w:rsidRDefault="00EE6193" w:rsidP="00EE6193">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30C7844" w14:textId="77777777" w:rsidR="00EE6193" w:rsidRPr="00C0159B" w:rsidRDefault="00EE6193" w:rsidP="00EE619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06EB401" w14:textId="77777777" w:rsidR="00EE6193" w:rsidRPr="00680538" w:rsidRDefault="00EE6193" w:rsidP="00EE619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1FC590A" w14:textId="77777777" w:rsidR="00EE6193" w:rsidRPr="00680538" w:rsidRDefault="00EE6193" w:rsidP="00EE619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08F0A3D6" w14:textId="77777777" w:rsidR="00EE6193" w:rsidRDefault="00EE6193" w:rsidP="00EE6193">
      <w:r>
        <w:t>What is the relationship between China’s space industry development and its Military-Civil Fusion strategy, and how is this affecting the commercial space sector?</w:t>
      </w:r>
    </w:p>
    <w:p w14:paraId="12C9FBFF" w14:textId="77777777" w:rsidR="00EE6193" w:rsidRPr="00680538" w:rsidRDefault="00EE6193" w:rsidP="00EE6193">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D52267" w14:textId="77777777" w:rsidR="00EE6193" w:rsidRPr="00680538" w:rsidRDefault="00EE6193" w:rsidP="00EE619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095AF2C" w14:textId="77777777" w:rsidR="00EE6193" w:rsidRDefault="00EE6193" w:rsidP="00EE619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96DF815" w14:textId="77777777" w:rsidR="00EE6193" w:rsidRPr="0034418B" w:rsidRDefault="00EE6193" w:rsidP="00EE6193">
      <w:pPr>
        <w:pStyle w:val="Heading4"/>
      </w:pPr>
      <w:r>
        <w:t>Scenario one is space militarization:</w:t>
      </w:r>
    </w:p>
    <w:p w14:paraId="0AD33A50" w14:textId="77777777" w:rsidR="00EE6193" w:rsidRDefault="00EE6193" w:rsidP="00EE619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470CC21" w14:textId="77777777" w:rsidR="00EE6193" w:rsidRPr="00C64542" w:rsidRDefault="00EE6193" w:rsidP="00EE6193">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5653E940" w14:textId="77777777" w:rsidR="00EE6193" w:rsidRPr="00C64542" w:rsidRDefault="00EE6193" w:rsidP="00EE619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C281F3A" w14:textId="77777777" w:rsidR="00EE6193" w:rsidRPr="00C64542" w:rsidRDefault="00EE6193" w:rsidP="00EE619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A42F240" w14:textId="77777777" w:rsidR="00EE6193" w:rsidRPr="00C0159B" w:rsidRDefault="00EE6193" w:rsidP="00EE619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5545698" w14:textId="77777777" w:rsidR="00EE6193" w:rsidRPr="00C64542" w:rsidRDefault="00EE6193" w:rsidP="00EE6193">
      <w:pPr>
        <w:rPr>
          <w:rStyle w:val="Emphasis"/>
        </w:rPr>
      </w:pPr>
      <w:r w:rsidRPr="00C64542">
        <w:rPr>
          <w:rStyle w:val="Emphasis"/>
        </w:rPr>
        <w:t>On the surface, that sounds innocuous. Who, after all, wants an arms race in space?</w:t>
      </w:r>
    </w:p>
    <w:p w14:paraId="1F8ADACA" w14:textId="77777777" w:rsidR="00EE6193" w:rsidRPr="00C64542" w:rsidRDefault="00EE6193" w:rsidP="00EE6193">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CF83B7E" w14:textId="77777777" w:rsidR="00EE6193" w:rsidRPr="00C0159B" w:rsidRDefault="00EE6193" w:rsidP="00EE619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A0F2EE2" w14:textId="77777777" w:rsidR="00EE6193" w:rsidRPr="00C64542" w:rsidRDefault="00EE6193" w:rsidP="00EE619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3867356" w14:textId="77777777" w:rsidR="00EE6193" w:rsidRPr="00C0159B" w:rsidRDefault="00EE6193" w:rsidP="00EE6193">
      <w:pPr>
        <w:rPr>
          <w:sz w:val="12"/>
          <w:szCs w:val="12"/>
        </w:rPr>
      </w:pPr>
      <w:r w:rsidRPr="00C0159B">
        <w:rPr>
          <w:sz w:val="12"/>
          <w:szCs w:val="12"/>
        </w:rPr>
        <w:t>To make matters worse, both countries are also working to deploy space-based—or so-called “on-orbit”—capabilities to attack satellites.</w:t>
      </w:r>
    </w:p>
    <w:p w14:paraId="18037EEA" w14:textId="77777777" w:rsidR="00EE6193" w:rsidRPr="006F58F5" w:rsidRDefault="00EE6193" w:rsidP="00EE619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9289439" w14:textId="77777777" w:rsidR="00EE6193" w:rsidRPr="00C0159B" w:rsidRDefault="00EE6193" w:rsidP="00EE619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4CB37E9" w14:textId="77777777" w:rsidR="00EE6193" w:rsidRPr="006F58F5" w:rsidRDefault="00EE6193" w:rsidP="00EE619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032C9A06" w14:textId="77777777" w:rsidR="00EE6193" w:rsidRPr="00C0159B" w:rsidRDefault="00EE6193" w:rsidP="00EE6193">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11D8A61" w14:textId="77777777" w:rsidR="00EE6193" w:rsidRPr="006F58F5" w:rsidRDefault="00EE6193" w:rsidP="00EE619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5529FE7" w14:textId="77777777" w:rsidR="00EE6193" w:rsidRPr="006F58F5" w:rsidRDefault="00EE6193" w:rsidP="00EE619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DCD4AA5" w14:textId="77777777" w:rsidR="00EE6193" w:rsidRPr="006F58F5" w:rsidRDefault="00EE6193" w:rsidP="00EE619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7B55ABC" w14:textId="77777777" w:rsidR="00EE6193" w:rsidRPr="00AC0304" w:rsidRDefault="00EE6193" w:rsidP="00EE619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3669A04" w14:textId="77777777" w:rsidR="00EE6193" w:rsidRPr="006F58F5" w:rsidRDefault="00EE6193" w:rsidP="00EE6193">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22F5C60" w14:textId="77777777" w:rsidR="00EE6193" w:rsidRPr="00711B24" w:rsidRDefault="00EE6193" w:rsidP="00EE619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DF7AF4E" w14:textId="77777777" w:rsidR="00EE6193" w:rsidRPr="006F58F5" w:rsidRDefault="00EE6193" w:rsidP="00EE619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20D3AC7" w14:textId="77777777" w:rsidR="00EE6193" w:rsidRPr="00711B24" w:rsidRDefault="00EE6193" w:rsidP="00EE619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09485EF" w14:textId="77777777" w:rsidR="00EE6193" w:rsidRPr="006F58F5" w:rsidRDefault="00EE6193" w:rsidP="00EE619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CE31105" w14:textId="77777777" w:rsidR="00EE6193" w:rsidRPr="00711B24" w:rsidRDefault="00EE6193" w:rsidP="00EE619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E10CC93" w14:textId="77777777" w:rsidR="00EE6193" w:rsidRPr="006F58F5" w:rsidRDefault="00EE6193" w:rsidP="00EE6193">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458502A3" w14:textId="77777777" w:rsidR="00EE6193" w:rsidRPr="00711B24" w:rsidRDefault="00EE6193" w:rsidP="00EE6193">
      <w:pPr>
        <w:rPr>
          <w:sz w:val="12"/>
          <w:szCs w:val="12"/>
        </w:rPr>
      </w:pPr>
      <w:r w:rsidRPr="00711B24">
        <w:rPr>
          <w:sz w:val="12"/>
          <w:szCs w:val="12"/>
        </w:rPr>
        <w:t>The vote was 164 in favor, including the United States—and a mere 12 opposed.</w:t>
      </w:r>
    </w:p>
    <w:p w14:paraId="1AC2FBE3" w14:textId="77777777" w:rsidR="00EE6193" w:rsidRPr="00711B24" w:rsidRDefault="00EE6193" w:rsidP="00EE619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545F0AE" w14:textId="77777777" w:rsidR="00EE6193" w:rsidRDefault="00EE6193" w:rsidP="00EE619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272F2C69" w14:textId="77777777" w:rsidR="00EE6193" w:rsidRDefault="00EE6193" w:rsidP="00EE619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7C792E2" w14:textId="77777777" w:rsidR="00EE6193" w:rsidRPr="00B80A34" w:rsidRDefault="00EE6193" w:rsidP="00EE619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E5AC0AB" w14:textId="77777777" w:rsidR="00EE6193" w:rsidRPr="00B80A34" w:rsidRDefault="00EE6193" w:rsidP="00EE6193">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1A9E2E6C" w14:textId="77777777" w:rsidR="00EE6193" w:rsidRPr="00B80A34" w:rsidRDefault="00EE6193" w:rsidP="00EE619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167B7F5" w14:textId="77777777" w:rsidR="00EE6193" w:rsidRPr="00B80A34" w:rsidRDefault="00EE6193" w:rsidP="00EE6193">
      <w:pPr>
        <w:rPr>
          <w:rStyle w:val="Emphasis"/>
        </w:rPr>
      </w:pPr>
      <w:r w:rsidRPr="00DE06BC">
        <w:rPr>
          <w:rStyle w:val="Emphasis"/>
          <w:highlight w:val="green"/>
        </w:rPr>
        <w:t>The destruction of satellites</w:t>
      </w:r>
    </w:p>
    <w:p w14:paraId="4308F9DC" w14:textId="77777777" w:rsidR="00EE6193" w:rsidRPr="00B80A34" w:rsidRDefault="00EE6193" w:rsidP="00EE619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4A664E2E" w14:textId="77777777" w:rsidR="00EE6193" w:rsidRPr="00B80A34" w:rsidRDefault="00EE6193" w:rsidP="00EE619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1D20BB5" w14:textId="77777777" w:rsidR="00EE6193" w:rsidRPr="00B80A34" w:rsidRDefault="00EE6193" w:rsidP="00EE6193">
      <w:pPr>
        <w:rPr>
          <w:rStyle w:val="Emphasis"/>
        </w:rPr>
      </w:pPr>
      <w:r w:rsidRPr="00DE06BC">
        <w:rPr>
          <w:rStyle w:val="Emphasis"/>
          <w:highlight w:val="green"/>
        </w:rPr>
        <w:t>Diminished future use of near space</w:t>
      </w:r>
    </w:p>
    <w:p w14:paraId="02180629" w14:textId="77777777" w:rsidR="00EE6193" w:rsidRPr="00B80A34" w:rsidRDefault="00EE6193" w:rsidP="00EE619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6EB0F97B" w14:textId="77777777" w:rsidR="00EE6193" w:rsidRPr="00B80A34" w:rsidRDefault="00EE6193" w:rsidP="00EE619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165FD26F" w14:textId="77777777" w:rsidR="00EE6193" w:rsidRPr="00B80A34" w:rsidRDefault="00EE6193" w:rsidP="00EE619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518A258" w14:textId="77777777" w:rsidR="00EE6193" w:rsidRPr="00B80A34" w:rsidRDefault="00EE6193" w:rsidP="00EE619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D1908BF" w14:textId="77777777" w:rsidR="00EE6193" w:rsidRPr="00B80A34" w:rsidRDefault="00EE6193" w:rsidP="00EE6193">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4F63F20" w14:textId="77777777" w:rsidR="00EE6193" w:rsidRDefault="00EE6193" w:rsidP="00EE6193">
      <w:pPr>
        <w:pStyle w:val="Heading4"/>
      </w:pPr>
      <w:r>
        <w:t xml:space="preserve">Scenario two is hegemony: </w:t>
      </w:r>
    </w:p>
    <w:p w14:paraId="55E09FC4" w14:textId="77777777" w:rsidR="00EE6193" w:rsidRDefault="00EE6193" w:rsidP="00EE6193">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55E06AF" w14:textId="77777777" w:rsidR="00EE6193" w:rsidRPr="00E9083B" w:rsidRDefault="00EE6193" w:rsidP="00EE6193">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2333314E" w14:textId="77777777" w:rsidR="00EE6193" w:rsidRPr="00E9083B" w:rsidRDefault="00EE6193" w:rsidP="00EE6193">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7DF74CFB" w14:textId="77777777" w:rsidR="00EE6193" w:rsidRPr="00711B24" w:rsidRDefault="00EE6193" w:rsidP="00EE6193">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3513C9C" w14:textId="77777777" w:rsidR="00EE6193" w:rsidRPr="00711B24" w:rsidRDefault="00EE6193" w:rsidP="00EE6193">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E8EF73A" w14:textId="77777777" w:rsidR="00EE6193" w:rsidRPr="00E9083B" w:rsidRDefault="00EE6193" w:rsidP="00EE6193">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DAF3BA5" w14:textId="77777777" w:rsidR="00EE6193" w:rsidRPr="00711B24" w:rsidRDefault="00EE6193" w:rsidP="00EE6193">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068FFF0A" w14:textId="77777777" w:rsidR="00EE6193" w:rsidRPr="00E9083B" w:rsidRDefault="00EE6193" w:rsidP="00EE6193">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5D37CACB" w14:textId="77777777" w:rsidR="00EE6193" w:rsidRPr="00E9083B" w:rsidRDefault="00EE6193" w:rsidP="00EE6193">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406BB55F" w14:textId="77777777" w:rsidR="00EE6193" w:rsidRPr="00711B24" w:rsidRDefault="00EE6193" w:rsidP="00EE6193">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7F19DF5D" w14:textId="77777777" w:rsidR="00EE6193" w:rsidRDefault="00EE6193" w:rsidP="00EE6193">
      <w:pPr>
        <w:pStyle w:val="Heading4"/>
      </w:pPr>
      <w:r>
        <w:lastRenderedPageBreak/>
        <w:t>Chinese ASAT development emboldens Taiwan invasion – either US doesn’t follow through on its defense commitments, which kills alliances, or it defends Taiwan, which goes nuclear</w:t>
      </w:r>
    </w:p>
    <w:p w14:paraId="1E9AFB88" w14:textId="77777777" w:rsidR="00EE6193" w:rsidRPr="002F7CCC" w:rsidRDefault="00EE6193" w:rsidP="00EE6193">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AB056EA" w14:textId="77777777" w:rsidR="00EE6193" w:rsidRPr="00CD6535" w:rsidRDefault="00EE6193" w:rsidP="00EE619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1A0325ED" w14:textId="77777777" w:rsidR="00EE6193" w:rsidRPr="00CD6535" w:rsidRDefault="00EE6193" w:rsidP="00EE6193">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5D2C38D" w14:textId="77777777" w:rsidR="00EE6193" w:rsidRPr="00CD6535" w:rsidRDefault="00EE6193" w:rsidP="00EE619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1A4B285" w14:textId="77777777" w:rsidR="00EE6193" w:rsidRPr="00CD6535" w:rsidRDefault="00EE6193" w:rsidP="00EE619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66157EF" w14:textId="77777777" w:rsidR="00EE6193" w:rsidRPr="00CD6535" w:rsidRDefault="00EE6193" w:rsidP="00EE6193">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F772777" w14:textId="77777777" w:rsidR="00EE6193" w:rsidRPr="00CD6535" w:rsidRDefault="00EE6193" w:rsidP="00EE6193">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931FC0D" w14:textId="77777777" w:rsidR="00EE6193" w:rsidRPr="00CD6535" w:rsidRDefault="00EE6193" w:rsidP="00EE6193">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D9F4BAD" w14:textId="77777777" w:rsidR="00EE6193" w:rsidRPr="00CD6535" w:rsidRDefault="00EE6193" w:rsidP="00EE619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326F43A" w14:textId="77777777" w:rsidR="00EE6193" w:rsidRPr="00CD6535" w:rsidRDefault="00EE6193" w:rsidP="00EE619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87440BF" w14:textId="77777777" w:rsidR="00EE6193" w:rsidRPr="0034418B" w:rsidRDefault="00EE6193" w:rsidP="00EE619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404B138" w14:textId="77777777" w:rsidR="00EE6193" w:rsidRPr="001A42E6" w:rsidRDefault="00EE6193" w:rsidP="00EE6193">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30F80FF" w14:textId="77777777" w:rsidR="00EE6193" w:rsidRPr="001A42E6" w:rsidRDefault="00EE6193" w:rsidP="00EE619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04D46D57"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47346A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56A26F0" w14:textId="77777777" w:rsidR="00EE6193" w:rsidRPr="001A42E6" w:rsidRDefault="00EE6193" w:rsidP="00EE6193">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4648B2C" w14:textId="77777777" w:rsidR="00EE6193" w:rsidRPr="001A42E6" w:rsidRDefault="00EE6193" w:rsidP="00EE6193">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03BE37C" w14:textId="77777777" w:rsidR="00EE6193" w:rsidRPr="001A42E6" w:rsidRDefault="00EE6193" w:rsidP="00EE619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492F757" w14:textId="77777777" w:rsidR="00EE6193" w:rsidRPr="00711B24" w:rsidRDefault="00EE6193" w:rsidP="00EE6193">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527C901"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25703B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F35F02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34AC0E3" w14:textId="77777777" w:rsidR="00EE6193" w:rsidRPr="001A42E6" w:rsidRDefault="00EE6193" w:rsidP="00EE6193">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75D6B1A2"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86986A4" w14:textId="77777777" w:rsidR="00EE6193" w:rsidRPr="00711B24" w:rsidRDefault="00EE6193" w:rsidP="00EE6193">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35F25E9"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43E1770" w14:textId="77777777" w:rsidR="00EE6193" w:rsidRPr="001A42E6" w:rsidRDefault="00EE6193" w:rsidP="00EE6193">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D15FB95" w14:textId="77777777" w:rsidR="00EE6193" w:rsidRPr="00711B24" w:rsidRDefault="00EE6193" w:rsidP="00EE6193">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6F613913"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FD785B6"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A31820B"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8569B44"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D8F4D2E"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D90B082"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2D03A0D" w14:textId="77777777" w:rsidR="00EE6193" w:rsidRPr="00711B24" w:rsidRDefault="00EE6193" w:rsidP="00EE6193">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94FE1DC" w14:textId="77777777" w:rsidR="00EE6193" w:rsidRPr="00711B24" w:rsidRDefault="00EE6193" w:rsidP="00EE6193">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898864C"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E64CF1F" w14:textId="77777777" w:rsidR="00EE6193" w:rsidRPr="001A42E6" w:rsidRDefault="00EE6193" w:rsidP="00EE6193">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7C6ADD55" w14:textId="77777777" w:rsidR="00EE6193" w:rsidRPr="00711B24" w:rsidRDefault="00EE6193" w:rsidP="00EE6193">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w:t>
      </w:r>
      <w:r w:rsidRPr="001A42E6">
        <w:rPr>
          <w:rStyle w:val="StyleUnderline"/>
        </w:rPr>
        <w:lastRenderedPageBreak/>
        <w:t>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AB9F67F" w14:textId="77777777" w:rsidR="00EE6193" w:rsidRPr="001A42E6" w:rsidRDefault="00EE6193" w:rsidP="00EE6193">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CC8BB91" w14:textId="56F3EEA5" w:rsidR="00E42E4C" w:rsidRPr="00E2527F" w:rsidRDefault="00EE6193" w:rsidP="00E2527F">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sectPr w:rsidR="00E42E4C" w:rsidRPr="00E252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7"/>
  </w:num>
  <w:num w:numId="14">
    <w:abstractNumId w:val="26"/>
  </w:num>
  <w:num w:numId="15">
    <w:abstractNumId w:val="21"/>
  </w:num>
  <w:num w:numId="16">
    <w:abstractNumId w:val="18"/>
  </w:num>
  <w:num w:numId="17">
    <w:abstractNumId w:val="46"/>
  </w:num>
  <w:num w:numId="18">
    <w:abstractNumId w:val="44"/>
  </w:num>
  <w:num w:numId="19">
    <w:abstractNumId w:val="14"/>
  </w:num>
  <w:num w:numId="20">
    <w:abstractNumId w:val="34"/>
  </w:num>
  <w:num w:numId="21">
    <w:abstractNumId w:val="23"/>
  </w:num>
  <w:num w:numId="22">
    <w:abstractNumId w:val="29"/>
  </w:num>
  <w:num w:numId="23">
    <w:abstractNumId w:val="17"/>
  </w:num>
  <w:num w:numId="24">
    <w:abstractNumId w:val="43"/>
  </w:num>
  <w:num w:numId="25">
    <w:abstractNumId w:val="19"/>
  </w:num>
  <w:num w:numId="26">
    <w:abstractNumId w:val="35"/>
  </w:num>
  <w:num w:numId="27">
    <w:abstractNumId w:val="25"/>
  </w:num>
  <w:num w:numId="28">
    <w:abstractNumId w:val="16"/>
  </w:num>
  <w:num w:numId="29">
    <w:abstractNumId w:val="39"/>
  </w:num>
  <w:num w:numId="30">
    <w:abstractNumId w:val="31"/>
  </w:num>
  <w:num w:numId="31">
    <w:abstractNumId w:val="41"/>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0"/>
  </w:num>
  <w:num w:numId="39">
    <w:abstractNumId w:val="38"/>
  </w:num>
  <w:num w:numId="40">
    <w:abstractNumId w:val="32"/>
  </w:num>
  <w:num w:numId="41">
    <w:abstractNumId w:val="13"/>
  </w:num>
  <w:num w:numId="42">
    <w:abstractNumId w:val="45"/>
  </w:num>
  <w:num w:numId="43">
    <w:abstractNumId w:val="42"/>
  </w:num>
  <w:num w:numId="44">
    <w:abstractNumId w:val="30"/>
  </w:num>
  <w:num w:numId="45">
    <w:abstractNumId w:val="11"/>
  </w:num>
  <w:num w:numId="46">
    <w:abstractNumId w:val="28"/>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193"/>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F5D"/>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35F"/>
    <w:rsid w:val="003A248F"/>
    <w:rsid w:val="003A4D9C"/>
    <w:rsid w:val="003B1668"/>
    <w:rsid w:val="003C5F4C"/>
    <w:rsid w:val="003D5CB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82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8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FA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7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19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86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7231E"/>
  <w14:defaultImageDpi w14:val="300"/>
  <w15:docId w15:val="{8C056B63-CE0F-D441-A58F-B8E6A259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03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0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A03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A03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A035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E619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A0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35F"/>
  </w:style>
  <w:style w:type="character" w:customStyle="1" w:styleId="Heading1Char">
    <w:name w:val="Heading 1 Char"/>
    <w:aliases w:val="Pocket Char"/>
    <w:basedOn w:val="DefaultParagraphFont"/>
    <w:link w:val="Heading1"/>
    <w:uiPriority w:val="9"/>
    <w:rsid w:val="003A035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A035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A035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A03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A035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A035F"/>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A035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A035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A035F"/>
    <w:rPr>
      <w:color w:val="auto"/>
      <w:u w:val="none"/>
    </w:rPr>
  </w:style>
  <w:style w:type="paragraph" w:styleId="DocumentMap">
    <w:name w:val="Document Map"/>
    <w:basedOn w:val="Normal"/>
    <w:link w:val="DocumentMapChar"/>
    <w:uiPriority w:val="99"/>
    <w:semiHidden/>
    <w:unhideWhenUsed/>
    <w:rsid w:val="003A03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35F"/>
    <w:rPr>
      <w:rFonts w:ascii="Lucida Grande" w:hAnsi="Lucida Grande" w:cs="Lucida Grande"/>
    </w:rPr>
  </w:style>
  <w:style w:type="character" w:customStyle="1" w:styleId="Heading5Char">
    <w:name w:val="Heading 5 Char"/>
    <w:basedOn w:val="DefaultParagraphFont"/>
    <w:link w:val="Heading5"/>
    <w:uiPriority w:val="9"/>
    <w:semiHidden/>
    <w:rsid w:val="00EE619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EE6193"/>
    <w:rPr>
      <w:b/>
      <w:bCs/>
      <w:color w:val="404040" w:themeColor="text1" w:themeTint="BF"/>
      <w:sz w:val="26"/>
      <w:szCs w:val="26"/>
    </w:rPr>
  </w:style>
  <w:style w:type="character" w:styleId="UnresolvedMention">
    <w:name w:val="Unresolved Mention"/>
    <w:basedOn w:val="DefaultParagraphFont"/>
    <w:uiPriority w:val="99"/>
    <w:semiHidden/>
    <w:unhideWhenUsed/>
    <w:rsid w:val="00EE6193"/>
    <w:rPr>
      <w:color w:val="605E5C"/>
      <w:shd w:val="clear" w:color="auto" w:fill="E1DFDD"/>
    </w:rPr>
  </w:style>
  <w:style w:type="paragraph" w:customStyle="1" w:styleId="Emphasis1">
    <w:name w:val="Emphasis1"/>
    <w:basedOn w:val="Normal"/>
    <w:link w:val="Emphasis"/>
    <w:autoRedefine/>
    <w:uiPriority w:val="20"/>
    <w:qFormat/>
    <w:rsid w:val="00EE619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EE61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EE6193"/>
    <w:rPr>
      <w:b/>
      <w:bCs/>
    </w:rPr>
  </w:style>
  <w:style w:type="character" w:customStyle="1" w:styleId="hbold">
    <w:name w:val="hbold"/>
    <w:basedOn w:val="DefaultParagraphFont"/>
    <w:rsid w:val="00EE6193"/>
  </w:style>
  <w:style w:type="paragraph" w:styleId="ListParagraph">
    <w:name w:val="List Paragraph"/>
    <w:aliases w:val="6 font"/>
    <w:basedOn w:val="Normal"/>
    <w:uiPriority w:val="34"/>
    <w:qFormat/>
    <w:rsid w:val="00EE619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E61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E619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EE6193"/>
    <w:rPr>
      <w:b/>
      <w:bCs/>
      <w:strike w:val="0"/>
      <w:dstrike w:val="0"/>
      <w:sz w:val="24"/>
      <w:u w:val="none"/>
      <w:effect w:val="none"/>
    </w:rPr>
  </w:style>
  <w:style w:type="character" w:customStyle="1" w:styleId="m489902567989944824gmail-style13ptbold">
    <w:name w:val="m_489902567989944824gmail-style13ptbold"/>
    <w:basedOn w:val="DefaultParagraphFont"/>
    <w:rsid w:val="00EE6193"/>
  </w:style>
  <w:style w:type="character" w:customStyle="1" w:styleId="m489902567989944824gmail-styleunderline">
    <w:name w:val="m_489902567989944824gmail-styleunderline"/>
    <w:basedOn w:val="DefaultParagraphFont"/>
    <w:rsid w:val="00EE6193"/>
  </w:style>
  <w:style w:type="character" w:customStyle="1" w:styleId="TitleChar">
    <w:name w:val="Title Char"/>
    <w:aliases w:val="Cites and Cards Char,UNDERLINE Char,Bold Underlined Char,Block Heading Char,title Char,Read This Char"/>
    <w:link w:val="Title"/>
    <w:uiPriority w:val="1"/>
    <w:qFormat/>
    <w:rsid w:val="00EE6193"/>
    <w:rPr>
      <w:bCs/>
      <w:sz w:val="20"/>
      <w:u w:val="single"/>
    </w:rPr>
  </w:style>
  <w:style w:type="paragraph" w:styleId="Title">
    <w:name w:val="Title"/>
    <w:aliases w:val="Cites and Cards,UNDERLINE,Bold Underlined,Block Heading,title,Read This"/>
    <w:basedOn w:val="Normal"/>
    <w:next w:val="Normal"/>
    <w:link w:val="TitleChar"/>
    <w:uiPriority w:val="1"/>
    <w:qFormat/>
    <w:rsid w:val="00EE619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EE619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EE61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20</Pages>
  <Words>9012</Words>
  <Characters>51374</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4</cp:revision>
  <dcterms:created xsi:type="dcterms:W3CDTF">2022-01-11T23:59:00Z</dcterms:created>
  <dcterms:modified xsi:type="dcterms:W3CDTF">2022-01-15T17:02:00Z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