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0518" w14:textId="77777777" w:rsidR="00D74496" w:rsidRDefault="00D74496" w:rsidP="00D74496">
      <w:pPr>
        <w:pStyle w:val="Heading1"/>
      </w:pPr>
      <w:r>
        <w:t>China AC</w:t>
      </w:r>
    </w:p>
    <w:p w14:paraId="7603702B" w14:textId="42FE33DA" w:rsidR="00D74496" w:rsidRPr="00F601E6" w:rsidRDefault="00D74496" w:rsidP="00D74496">
      <w:pPr>
        <w:pStyle w:val="Heading2"/>
      </w:pPr>
      <w:r>
        <w:lastRenderedPageBreak/>
        <w:t>AC</w:t>
      </w:r>
    </w:p>
    <w:p w14:paraId="46EDDA61" w14:textId="77777777" w:rsidR="002D4E44" w:rsidRPr="008D0FAA" w:rsidRDefault="002D4E44" w:rsidP="002D4E44">
      <w:pPr>
        <w:pStyle w:val="Heading3"/>
      </w:pPr>
      <w:r w:rsidRPr="008D0FAA">
        <w:lastRenderedPageBreak/>
        <w:t>Framing</w:t>
      </w:r>
    </w:p>
    <w:p w14:paraId="2DDFA736" w14:textId="77777777" w:rsidR="002D4E44" w:rsidRPr="00A355C6" w:rsidRDefault="002D4E44" w:rsidP="002D4E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81E92A3" w14:textId="77777777" w:rsidR="002D4E44" w:rsidRPr="00A355C6" w:rsidRDefault="002D4E44" w:rsidP="002D4E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47EC771E" w14:textId="77777777" w:rsidR="002D4E44" w:rsidRPr="00A355C6" w:rsidRDefault="002D4E44" w:rsidP="002D4E4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5A29622" w14:textId="77777777" w:rsidR="002D4E44" w:rsidRPr="00A355C6" w:rsidRDefault="002D4E44" w:rsidP="002D4E4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D5D51C5" w14:textId="77777777" w:rsidR="002D4E44" w:rsidRPr="00A355C6" w:rsidRDefault="002D4E44" w:rsidP="002D4E4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CF319CD" w14:textId="40E4EE55" w:rsidR="00D74496" w:rsidRDefault="00D74496" w:rsidP="00D74496">
      <w:pPr>
        <w:pStyle w:val="Heading3"/>
      </w:pPr>
      <w:r>
        <w:lastRenderedPageBreak/>
        <w:t>1AC – Plan</w:t>
      </w:r>
    </w:p>
    <w:p w14:paraId="1531DB2A" w14:textId="77777777" w:rsidR="00D74496" w:rsidRPr="00B4163D" w:rsidRDefault="00D74496" w:rsidP="00D74496">
      <w:pPr>
        <w:pStyle w:val="Heading4"/>
      </w:pPr>
      <w:r>
        <w:t xml:space="preserve">Plan: The appropriation of outer space by private entities in the People’s Republic of China is unjust.  </w:t>
      </w:r>
    </w:p>
    <w:p w14:paraId="34B1A051" w14:textId="77777777" w:rsidR="00D74496" w:rsidRPr="004F708A" w:rsidRDefault="00D74496" w:rsidP="00D74496">
      <w:pPr>
        <w:pStyle w:val="Heading4"/>
      </w:pPr>
      <w:r>
        <w:t xml:space="preserve">Chinese space industrial base is set to </w:t>
      </w:r>
      <w:r>
        <w:rPr>
          <w:u w:val="single"/>
        </w:rPr>
        <w:t>surpass</w:t>
      </w:r>
      <w:r>
        <w:t xml:space="preserve"> the US </w:t>
      </w:r>
    </w:p>
    <w:p w14:paraId="1D6016E6" w14:textId="77777777" w:rsidR="00D74496" w:rsidRPr="00E60D8F" w:rsidRDefault="00D74496" w:rsidP="00D7449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0A5B365F" w14:textId="77777777" w:rsidR="00D74496" w:rsidRPr="00EE6EBB" w:rsidRDefault="00D74496" w:rsidP="00D74496">
      <w:pPr>
        <w:rPr>
          <w:rStyle w:val="StyleUnderline"/>
        </w:rPr>
      </w:pPr>
      <w:r w:rsidRPr="00EE6EBB">
        <w:rPr>
          <w:rStyle w:val="StyleUnderline"/>
        </w:rPr>
        <w:t>How did China get here—and why?</w:t>
      </w:r>
    </w:p>
    <w:p w14:paraId="6841928E" w14:textId="77777777" w:rsidR="00D74496" w:rsidRPr="00C0159B" w:rsidRDefault="00D74496" w:rsidP="00D74496">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6A04CB2" w14:textId="77777777" w:rsidR="00D74496" w:rsidRPr="00B427D5" w:rsidRDefault="00D74496" w:rsidP="00D74496">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EAB0CD9" w14:textId="77777777" w:rsidR="00D74496" w:rsidRPr="00C0159B" w:rsidRDefault="00D74496" w:rsidP="00D74496">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318C5E9" w14:textId="77777777" w:rsidR="00D74496" w:rsidRPr="00A77938" w:rsidRDefault="00D74496" w:rsidP="00D74496">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86D56C2" w14:textId="77777777" w:rsidR="00D74496" w:rsidRPr="00A77938" w:rsidRDefault="00D74496" w:rsidP="00D74496">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5A62586" w14:textId="77777777" w:rsidR="00D74496" w:rsidRPr="00A77938" w:rsidRDefault="00D74496" w:rsidP="00D74496">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1FA3F60" w14:textId="77777777" w:rsidR="00D74496" w:rsidRPr="00A77938" w:rsidRDefault="00D74496" w:rsidP="00D74496">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85E1A79" w14:textId="77777777" w:rsidR="00D74496" w:rsidRPr="00A77938" w:rsidRDefault="00D74496" w:rsidP="00D74496">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1D2A4A35" w14:textId="77777777" w:rsidR="00D74496" w:rsidRPr="00A77938" w:rsidRDefault="00D74496" w:rsidP="00D74496">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A6D9A35" w14:textId="77777777" w:rsidR="00D74496" w:rsidRPr="00680538" w:rsidRDefault="00D74496" w:rsidP="00D74496">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9C1E3FB" w14:textId="77777777" w:rsidR="00D74496" w:rsidRPr="006436FC" w:rsidRDefault="00D74496" w:rsidP="00D74496">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7E53F06B" w14:textId="77777777" w:rsidR="00D74496" w:rsidRPr="00230A00" w:rsidRDefault="00D74496" w:rsidP="00D74496">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53B29B6" w14:textId="77777777" w:rsidR="00D74496" w:rsidRPr="00EE6EBB" w:rsidRDefault="00D74496" w:rsidP="00D74496">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79BC1A3C" w14:textId="77777777" w:rsidR="00D74496" w:rsidRPr="00EE6EBB" w:rsidRDefault="00D74496" w:rsidP="00D74496">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0475806" w14:textId="77777777" w:rsidR="00D74496" w:rsidRPr="00EE6EBB" w:rsidRDefault="00D74496" w:rsidP="00D7449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0C08AB22" w14:textId="77777777" w:rsidR="00D74496" w:rsidRPr="00C0159B" w:rsidRDefault="00D74496" w:rsidP="00D74496">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4399FFBB" w14:textId="77777777" w:rsidR="00D74496" w:rsidRPr="00EE6EBB" w:rsidRDefault="00D74496" w:rsidP="00D74496">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5F4949C" w14:textId="77777777" w:rsidR="00D74496" w:rsidRPr="00EE6EBB" w:rsidRDefault="00D74496" w:rsidP="00D74496">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12F5D8D3" w14:textId="77777777" w:rsidR="00D74496" w:rsidRPr="00C0159B" w:rsidRDefault="00D74496" w:rsidP="00D74496">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C8BDA4F" w14:textId="77777777" w:rsidR="00D74496" w:rsidRDefault="00D74496" w:rsidP="00D74496">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1C4309BA" w14:textId="77777777" w:rsidR="00D74496" w:rsidRPr="00E9083B" w:rsidRDefault="00D74496" w:rsidP="00D74496">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2D8F651" w14:textId="77777777" w:rsidR="00D74496" w:rsidRPr="008000DC" w:rsidRDefault="00D74496" w:rsidP="00D74496">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86E61C8" w14:textId="77777777" w:rsidR="00D74496" w:rsidRPr="00680538" w:rsidRDefault="00D74496" w:rsidP="00D74496">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DAA261F" w14:textId="77777777" w:rsidR="00D74496" w:rsidRPr="00680538" w:rsidRDefault="00D74496" w:rsidP="00D74496">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338565C1" w14:textId="77777777" w:rsidR="00D74496" w:rsidRPr="00C0159B" w:rsidRDefault="00D74496" w:rsidP="00D74496">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F9D6592" w14:textId="77777777" w:rsidR="00D74496" w:rsidRPr="00680538" w:rsidRDefault="00D74496" w:rsidP="00D74496">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44E5E50" w14:textId="77777777" w:rsidR="00D74496" w:rsidRPr="00680538" w:rsidRDefault="00D74496" w:rsidP="00D74496">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D851FD1" w14:textId="77777777" w:rsidR="00D74496" w:rsidRDefault="00D74496" w:rsidP="00D74496">
      <w:r>
        <w:t>What is the relationship between China’s space industry development and its Military-Civil Fusion strategy, and how is this affecting the commercial space sector?</w:t>
      </w:r>
    </w:p>
    <w:p w14:paraId="77227F65" w14:textId="77777777" w:rsidR="00D74496" w:rsidRPr="00680538" w:rsidRDefault="00D74496" w:rsidP="00D74496">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17E4A3E" w14:textId="77777777" w:rsidR="00D74496" w:rsidRPr="00680538" w:rsidRDefault="00D74496" w:rsidP="00D74496">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4F2EC6F" w14:textId="77777777" w:rsidR="00D74496" w:rsidRDefault="00D74496" w:rsidP="00D74496">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6655C34" w14:textId="77777777" w:rsidR="00D74496" w:rsidRPr="0034418B" w:rsidRDefault="00D74496" w:rsidP="00D74496">
      <w:pPr>
        <w:pStyle w:val="Heading4"/>
      </w:pPr>
      <w:r>
        <w:t>Scenario one is space militarization:</w:t>
      </w:r>
    </w:p>
    <w:p w14:paraId="098F2231" w14:textId="77777777" w:rsidR="00D74496" w:rsidRDefault="00D74496" w:rsidP="00D74496">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31F6979" w14:textId="77777777" w:rsidR="00D74496" w:rsidRPr="00C64542" w:rsidRDefault="00D74496" w:rsidP="00D74496">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771E1F38" w14:textId="77777777" w:rsidR="00D74496" w:rsidRPr="00C64542" w:rsidRDefault="00D74496" w:rsidP="00D74496">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59A0A67F" w14:textId="77777777" w:rsidR="00D74496" w:rsidRPr="00C64542" w:rsidRDefault="00D74496" w:rsidP="00D74496">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320396C" w14:textId="77777777" w:rsidR="00D74496" w:rsidRPr="00C0159B" w:rsidRDefault="00D74496" w:rsidP="00D74496">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6478B33" w14:textId="77777777" w:rsidR="00D74496" w:rsidRPr="00C64542" w:rsidRDefault="00D74496" w:rsidP="00D74496">
      <w:pPr>
        <w:rPr>
          <w:rStyle w:val="Emphasis"/>
        </w:rPr>
      </w:pPr>
      <w:r w:rsidRPr="00C64542">
        <w:rPr>
          <w:rStyle w:val="Emphasis"/>
        </w:rPr>
        <w:t>On the surface, that sounds innocuous. Who, after all, wants an arms race in space?</w:t>
      </w:r>
    </w:p>
    <w:p w14:paraId="01B3E865" w14:textId="77777777" w:rsidR="00D74496" w:rsidRPr="00C64542" w:rsidRDefault="00D74496" w:rsidP="00D74496">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6DE70C06" w14:textId="77777777" w:rsidR="00D74496" w:rsidRPr="00C0159B" w:rsidRDefault="00D74496" w:rsidP="00D74496">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3C52C9B" w14:textId="77777777" w:rsidR="00D74496" w:rsidRPr="00C64542" w:rsidRDefault="00D74496" w:rsidP="00D74496">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E4D2BDF" w14:textId="77777777" w:rsidR="00D74496" w:rsidRPr="00C0159B" w:rsidRDefault="00D74496" w:rsidP="00D74496">
      <w:pPr>
        <w:rPr>
          <w:sz w:val="12"/>
          <w:szCs w:val="12"/>
        </w:rPr>
      </w:pPr>
      <w:r w:rsidRPr="00C0159B">
        <w:rPr>
          <w:sz w:val="12"/>
          <w:szCs w:val="12"/>
        </w:rPr>
        <w:t>To make matters worse, both countries are also working to deploy space-based—or so-called “on-orbit”—capabilities to attack satellites.</w:t>
      </w:r>
    </w:p>
    <w:p w14:paraId="0198E3A1" w14:textId="77777777" w:rsidR="00D74496" w:rsidRPr="006F58F5" w:rsidRDefault="00D74496" w:rsidP="00D74496">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1615441" w14:textId="77777777" w:rsidR="00D74496" w:rsidRPr="00C0159B" w:rsidRDefault="00D74496" w:rsidP="00D74496">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DEA275D" w14:textId="77777777" w:rsidR="00D74496" w:rsidRPr="006F58F5" w:rsidRDefault="00D74496" w:rsidP="00D74496">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AF519B7" w14:textId="77777777" w:rsidR="00D74496" w:rsidRPr="00C0159B" w:rsidRDefault="00D74496" w:rsidP="00D74496">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7E84FEE" w14:textId="77777777" w:rsidR="00D74496" w:rsidRPr="006F58F5" w:rsidRDefault="00D74496" w:rsidP="00D74496">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64F3E1E" w14:textId="77777777" w:rsidR="00D74496" w:rsidRPr="006F58F5" w:rsidRDefault="00D74496" w:rsidP="00D74496">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90EEAE1" w14:textId="77777777" w:rsidR="00D74496" w:rsidRPr="006F58F5" w:rsidRDefault="00D74496" w:rsidP="00D74496">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C557562" w14:textId="77777777" w:rsidR="00D74496" w:rsidRPr="00AC0304" w:rsidRDefault="00D74496" w:rsidP="00D74496">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584FA8F" w14:textId="77777777" w:rsidR="00D74496" w:rsidRPr="006F58F5" w:rsidRDefault="00D74496" w:rsidP="00D74496">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98CFE24" w14:textId="77777777" w:rsidR="00D74496" w:rsidRPr="00711B24" w:rsidRDefault="00D74496" w:rsidP="00D74496">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0FE7BC7" w14:textId="77777777" w:rsidR="00D74496" w:rsidRPr="006F58F5" w:rsidRDefault="00D74496" w:rsidP="00D74496">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5DDF4CD2" w14:textId="77777777" w:rsidR="00D74496" w:rsidRPr="00711B24" w:rsidRDefault="00D74496" w:rsidP="00D74496">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A92F1B9" w14:textId="77777777" w:rsidR="00D74496" w:rsidRPr="006F58F5" w:rsidRDefault="00D74496" w:rsidP="00D74496">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2503374" w14:textId="77777777" w:rsidR="00D74496" w:rsidRPr="00711B24" w:rsidRDefault="00D74496" w:rsidP="00D74496">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9D2BC89" w14:textId="77777777" w:rsidR="00D74496" w:rsidRPr="006F58F5" w:rsidRDefault="00D74496" w:rsidP="00D74496">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497B3FA" w14:textId="77777777" w:rsidR="00D74496" w:rsidRPr="00711B24" w:rsidRDefault="00D74496" w:rsidP="00D74496">
      <w:pPr>
        <w:rPr>
          <w:sz w:val="12"/>
          <w:szCs w:val="12"/>
        </w:rPr>
      </w:pPr>
      <w:r w:rsidRPr="00711B24">
        <w:rPr>
          <w:sz w:val="12"/>
          <w:szCs w:val="12"/>
        </w:rPr>
        <w:t>The vote was 164 in favor, including the United States—and a mere 12 opposed.</w:t>
      </w:r>
    </w:p>
    <w:p w14:paraId="5AE0605A" w14:textId="77777777" w:rsidR="00D74496" w:rsidRPr="00711B24" w:rsidRDefault="00D74496" w:rsidP="00D74496">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CDD3110" w14:textId="77777777" w:rsidR="00D74496" w:rsidRDefault="00D74496" w:rsidP="00D74496">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CB020E1" w14:textId="77777777" w:rsidR="00D74496" w:rsidRDefault="00D74496" w:rsidP="00D74496">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BEA5180" w14:textId="77777777" w:rsidR="00D74496" w:rsidRPr="00B80A34" w:rsidRDefault="00D74496" w:rsidP="00D74496">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3745556C" w14:textId="77777777" w:rsidR="00D74496" w:rsidRPr="00B80A34" w:rsidRDefault="00D74496" w:rsidP="00D74496">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79EAD35E" w14:textId="77777777" w:rsidR="00D74496" w:rsidRPr="00B80A34" w:rsidRDefault="00D74496" w:rsidP="00D74496">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0BBB3C3" w14:textId="77777777" w:rsidR="00D74496" w:rsidRPr="00B80A34" w:rsidRDefault="00D74496" w:rsidP="00D74496">
      <w:pPr>
        <w:rPr>
          <w:rStyle w:val="Emphasis"/>
        </w:rPr>
      </w:pPr>
      <w:r w:rsidRPr="00DE06BC">
        <w:rPr>
          <w:rStyle w:val="Emphasis"/>
          <w:highlight w:val="green"/>
        </w:rPr>
        <w:t>The destruction of satellites</w:t>
      </w:r>
    </w:p>
    <w:p w14:paraId="7BEC07FE" w14:textId="77777777" w:rsidR="00D74496" w:rsidRPr="00B80A34" w:rsidRDefault="00D74496" w:rsidP="00D74496">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28FB9868" w14:textId="77777777" w:rsidR="00D74496" w:rsidRPr="00B80A34" w:rsidRDefault="00D74496" w:rsidP="00D74496">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7128E71" w14:textId="77777777" w:rsidR="00D74496" w:rsidRPr="00B80A34" w:rsidRDefault="00D74496" w:rsidP="00D74496">
      <w:pPr>
        <w:rPr>
          <w:rStyle w:val="Emphasis"/>
        </w:rPr>
      </w:pPr>
      <w:r w:rsidRPr="00DE06BC">
        <w:rPr>
          <w:rStyle w:val="Emphasis"/>
          <w:highlight w:val="green"/>
        </w:rPr>
        <w:t>Diminished future use of near space</w:t>
      </w:r>
    </w:p>
    <w:p w14:paraId="7DEF7BE2" w14:textId="77777777" w:rsidR="00D74496" w:rsidRPr="00B80A34" w:rsidRDefault="00D74496" w:rsidP="00D74496">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67709073" w14:textId="77777777" w:rsidR="00D74496" w:rsidRPr="00B80A34" w:rsidRDefault="00D74496" w:rsidP="00D74496">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 xml:space="preserve">could </w:t>
      </w:r>
      <w:r w:rsidRPr="002D4E44">
        <w:rPr>
          <w:rStyle w:val="Emphasis"/>
        </w:rPr>
        <w:t>be</w:t>
      </w:r>
      <w:r w:rsidRPr="00DE06BC">
        <w:rPr>
          <w:rStyle w:val="Emphasis"/>
          <w:highlight w:val="green"/>
        </w:rPr>
        <w:t xml:space="preserve"> become unusable,</w:t>
      </w:r>
      <w:r w:rsidRPr="00B80A34">
        <w:rPr>
          <w:rStyle w:val="Emphasis"/>
        </w:rPr>
        <w:t xml:space="preserve"> resulting in the collapse of the global economic system, air travel, and various communications.</w:t>
      </w:r>
    </w:p>
    <w:p w14:paraId="646275A6" w14:textId="77777777" w:rsidR="00D74496" w:rsidRPr="00B80A34" w:rsidRDefault="00D74496" w:rsidP="00D74496">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30485465" w14:textId="77777777" w:rsidR="00D74496" w:rsidRPr="00B80A34" w:rsidRDefault="00D74496" w:rsidP="00D74496">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61DA8087" w14:textId="77777777" w:rsidR="00D74496" w:rsidRPr="00B80A34" w:rsidRDefault="00D74496" w:rsidP="00D74496">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1681B315" w14:textId="77777777" w:rsidR="00D74496" w:rsidRDefault="00D74496" w:rsidP="00D74496">
      <w:pPr>
        <w:pStyle w:val="Heading4"/>
      </w:pPr>
      <w:r>
        <w:t xml:space="preserve">Scenario two is hegemony: </w:t>
      </w:r>
    </w:p>
    <w:p w14:paraId="08BFDFA9" w14:textId="77777777" w:rsidR="00D74496" w:rsidRDefault="00D74496" w:rsidP="00D74496">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3F3FE42" w14:textId="77777777" w:rsidR="00D74496" w:rsidRPr="00E9083B" w:rsidRDefault="00D74496" w:rsidP="00D74496">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26DF5BC" w14:textId="77777777" w:rsidR="00D74496" w:rsidRPr="00E9083B" w:rsidRDefault="00D74496" w:rsidP="00D74496">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2D4E44">
        <w:rPr>
          <w:rStyle w:val="Emphasis"/>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2D4E44">
        <w:rPr>
          <w:rStyle w:val="Emphasis"/>
        </w:rPr>
        <w:t>That 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4F78D2E9" w14:textId="77777777" w:rsidR="00D74496" w:rsidRPr="00711B24" w:rsidRDefault="00D74496" w:rsidP="00D74496">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9401587" w14:textId="77777777" w:rsidR="00D74496" w:rsidRPr="00711B24" w:rsidRDefault="00D74496" w:rsidP="00D74496">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A86C790" w14:textId="77777777" w:rsidR="00D74496" w:rsidRPr="00E9083B" w:rsidRDefault="00D74496" w:rsidP="00D74496">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FA2D240" w14:textId="77777777" w:rsidR="00D74496" w:rsidRPr="00711B24" w:rsidRDefault="00D74496" w:rsidP="00D74496">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2468D385" w14:textId="77777777" w:rsidR="00D74496" w:rsidRPr="00E9083B" w:rsidRDefault="00D74496" w:rsidP="00D74496">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48748F1" w14:textId="77777777" w:rsidR="00D74496" w:rsidRPr="00E9083B" w:rsidRDefault="00D74496" w:rsidP="00D74496">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5062529" w14:textId="77777777" w:rsidR="00D74496" w:rsidRPr="00711B24" w:rsidRDefault="00D74496" w:rsidP="00D74496">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7CC670B" w14:textId="77777777" w:rsidR="00D74496" w:rsidRDefault="00D74496" w:rsidP="00D74496">
      <w:pPr>
        <w:pStyle w:val="Heading4"/>
      </w:pPr>
      <w:r>
        <w:lastRenderedPageBreak/>
        <w:t>Chinese ASAT development emboldens Taiwan invasion – either US doesn’t follow through on its defense commitments, which kills alliances, or it defends Taiwan, which goes nuclear</w:t>
      </w:r>
    </w:p>
    <w:p w14:paraId="0799DFF9" w14:textId="77777777" w:rsidR="00D74496" w:rsidRPr="002F7CCC" w:rsidRDefault="00D74496" w:rsidP="00D7449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532182B" w14:textId="77777777" w:rsidR="00D74496" w:rsidRPr="00CD6535" w:rsidRDefault="00D74496" w:rsidP="00D74496">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DD5F2C0" w14:textId="77777777" w:rsidR="00D74496" w:rsidRPr="00CD6535" w:rsidRDefault="00D74496" w:rsidP="00D7449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73CE9460" w14:textId="77777777" w:rsidR="00D74496" w:rsidRPr="00CD6535" w:rsidRDefault="00D74496" w:rsidP="00D74496">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71F24E7" w14:textId="77777777" w:rsidR="00D74496" w:rsidRPr="00CD6535" w:rsidRDefault="00D74496" w:rsidP="00D74496">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0D79FD6" w14:textId="77777777" w:rsidR="00D74496" w:rsidRPr="00CD6535" w:rsidRDefault="00D74496" w:rsidP="00D74496">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B1BC07D" w14:textId="77777777" w:rsidR="00D74496" w:rsidRPr="00CD6535" w:rsidRDefault="00D74496" w:rsidP="00D74496">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2B45CE5" w14:textId="77777777" w:rsidR="00D74496" w:rsidRPr="00CD6535" w:rsidRDefault="00D74496" w:rsidP="00D74496">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5C5C7CBB" w14:textId="77777777" w:rsidR="00D74496" w:rsidRPr="00CD6535" w:rsidRDefault="00D74496" w:rsidP="00D74496">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329ECF9" w14:textId="77777777" w:rsidR="00D74496" w:rsidRPr="00CD6535" w:rsidRDefault="00D74496" w:rsidP="00D7449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5A74F189" w14:textId="77777777" w:rsidR="00D74496" w:rsidRPr="0034418B" w:rsidRDefault="00D74496" w:rsidP="00D74496">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362EFE2" w14:textId="77777777" w:rsidR="00D74496" w:rsidRPr="001A42E6" w:rsidRDefault="00D74496" w:rsidP="00D74496">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5998626" w14:textId="77777777" w:rsidR="00D74496" w:rsidRPr="001A42E6" w:rsidRDefault="00D74496" w:rsidP="00D7449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DBC1980"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42B1817"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4482D55" w14:textId="77777777" w:rsidR="00D74496" w:rsidRPr="001A42E6" w:rsidRDefault="00D74496" w:rsidP="00D74496">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FFFDCD6" w14:textId="77777777" w:rsidR="00D74496" w:rsidRPr="001A42E6" w:rsidRDefault="00D74496" w:rsidP="00D74496">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25C7D81C" w14:textId="77777777" w:rsidR="00D74496" w:rsidRPr="001A42E6" w:rsidRDefault="00D74496" w:rsidP="00D7449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EBA5FE4" w14:textId="77777777" w:rsidR="00D74496" w:rsidRPr="00711B24" w:rsidRDefault="00D74496" w:rsidP="00D74496">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EFDB719"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6660AED"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3BE25ED"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C1CA70" w14:textId="77777777" w:rsidR="00D74496" w:rsidRPr="001A42E6" w:rsidRDefault="00D74496" w:rsidP="00D74496">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5580269E"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0566606" w14:textId="77777777" w:rsidR="00D74496" w:rsidRPr="00711B24" w:rsidRDefault="00D74496" w:rsidP="00D7449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D94B9DC"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DAB2A47" w14:textId="77777777" w:rsidR="00D74496" w:rsidRPr="001A42E6" w:rsidRDefault="00D74496" w:rsidP="00D74496">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A81BB49" w14:textId="77777777" w:rsidR="00D74496" w:rsidRPr="00711B24" w:rsidRDefault="00D74496" w:rsidP="00D7449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DFAC307"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8189F69"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3A85E01"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D2B248F"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B262D68"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2A8D61C" w14:textId="77777777" w:rsidR="00D74496" w:rsidRPr="00711B24" w:rsidRDefault="00D74496" w:rsidP="00D7449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22AB627" w14:textId="77777777" w:rsidR="00D74496" w:rsidRPr="00711B24" w:rsidRDefault="00D74496" w:rsidP="00D74496">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B9AE908" w14:textId="77777777" w:rsidR="00D74496" w:rsidRPr="00711B24" w:rsidRDefault="00D74496" w:rsidP="00D7449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0EAC348" w14:textId="77777777" w:rsidR="00D74496" w:rsidRPr="001A42E6" w:rsidRDefault="00D74496" w:rsidP="00D7449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9525FDF" w14:textId="77777777" w:rsidR="00D74496" w:rsidRPr="001A42E6" w:rsidRDefault="00D74496" w:rsidP="00D74496">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2834C920" w14:textId="77777777" w:rsidR="00D74496" w:rsidRPr="00711B24" w:rsidRDefault="00D74496" w:rsidP="00D74496">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w:t>
      </w:r>
      <w:r w:rsidRPr="001A42E6">
        <w:rPr>
          <w:rStyle w:val="StyleUnderline"/>
        </w:rPr>
        <w:lastRenderedPageBreak/>
        <w:t>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C14A5AC" w14:textId="77777777" w:rsidR="00D74496" w:rsidRPr="001A42E6" w:rsidRDefault="00D74496" w:rsidP="00D74496">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F24712F" w14:textId="77777777" w:rsidR="00D74496" w:rsidRPr="00E2527F" w:rsidRDefault="00D74496" w:rsidP="00D74496">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652BE8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4496"/>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E4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DA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FA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085"/>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49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CCE9E"/>
  <w14:defaultImageDpi w14:val="300"/>
  <w15:docId w15:val="{BEEFA2F9-29AF-2E42-B436-B6BF683B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449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744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744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744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744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44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4496"/>
  </w:style>
  <w:style w:type="character" w:customStyle="1" w:styleId="Heading1Char">
    <w:name w:val="Heading 1 Char"/>
    <w:aliases w:val="Pocket Char"/>
    <w:basedOn w:val="DefaultParagraphFont"/>
    <w:link w:val="Heading1"/>
    <w:uiPriority w:val="9"/>
    <w:rsid w:val="00D7449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7449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744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744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7449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7449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7449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74496"/>
    <w:rPr>
      <w:color w:val="auto"/>
      <w:u w:val="none"/>
    </w:rPr>
  </w:style>
  <w:style w:type="character" w:styleId="Hyperlink">
    <w:name w:val="Hyperlink"/>
    <w:basedOn w:val="DefaultParagraphFont"/>
    <w:uiPriority w:val="99"/>
    <w:semiHidden/>
    <w:unhideWhenUsed/>
    <w:rsid w:val="00D74496"/>
    <w:rPr>
      <w:color w:val="auto"/>
      <w:u w:val="none"/>
    </w:rPr>
  </w:style>
  <w:style w:type="paragraph" w:styleId="DocumentMap">
    <w:name w:val="Document Map"/>
    <w:basedOn w:val="Normal"/>
    <w:link w:val="DocumentMapChar"/>
    <w:uiPriority w:val="99"/>
    <w:semiHidden/>
    <w:unhideWhenUsed/>
    <w:rsid w:val="00D744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4496"/>
    <w:rPr>
      <w:rFonts w:ascii="Lucida Grande" w:hAnsi="Lucida Grande" w:cs="Lucida Grande"/>
    </w:rPr>
  </w:style>
  <w:style w:type="paragraph" w:customStyle="1" w:styleId="Emphasis1">
    <w:name w:val="Emphasis1"/>
    <w:basedOn w:val="Normal"/>
    <w:link w:val="Emphasis"/>
    <w:autoRedefine/>
    <w:uiPriority w:val="20"/>
    <w:qFormat/>
    <w:rsid w:val="00D7449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9900</Words>
  <Characters>54653</Characters>
  <Application>Microsoft Office Word</Application>
  <DocSecurity>0</DocSecurity>
  <Lines>563</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2022-02-20T02:16:00Z</dcterms:created>
  <dcterms:modified xsi:type="dcterms:W3CDTF">2022-02-20T03:29:00Z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