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14AC8" w:rsidRDefault="00514AC8" w:rsidP="00514AC8">
      <w:pPr>
        <w:pStyle w:val="Heading1"/>
      </w:pPr>
      <w:r>
        <w:t xml:space="preserve">1NC </w:t>
      </w:r>
      <w:r w:rsidR="00CD32DB">
        <w:t>vs</w:t>
      </w:r>
      <w:r>
        <w:t xml:space="preserve"> American Heritage Broward MC</w:t>
      </w:r>
    </w:p>
    <w:p w:rsidR="00514AC8" w:rsidRDefault="00514AC8" w:rsidP="00514AC8">
      <w:pPr>
        <w:pStyle w:val="Heading2"/>
      </w:pPr>
      <w:r>
        <w:lastRenderedPageBreak/>
        <w:t>1NC - Off</w:t>
      </w:r>
    </w:p>
    <w:p w:rsidR="00514AC8" w:rsidRDefault="00514AC8" w:rsidP="00514AC8">
      <w:pPr>
        <w:pStyle w:val="Heading4"/>
      </w:pPr>
      <w:r>
        <w:t>Interpretation: the affirmative may not spec a government</w:t>
      </w:r>
    </w:p>
    <w:p w:rsidR="00514AC8" w:rsidRPr="002E6688" w:rsidRDefault="00514AC8" w:rsidP="00514AC8">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rsidR="00514AC8" w:rsidRPr="00AF3F95" w:rsidRDefault="00514AC8" w:rsidP="00514AC8">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rsidR="00514AC8" w:rsidRDefault="00514AC8" w:rsidP="00514AC8">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w:t>
      </w:r>
      <w:r w:rsidRPr="00067DF1">
        <w:lastRenderedPageBreak/>
        <w:t xml:space="preserve">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airedale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rsidR="00514AC8" w:rsidRPr="00A4431E" w:rsidRDefault="00514AC8" w:rsidP="00514AC8">
      <w:pPr>
        <w:rPr>
          <w:b/>
          <w:iCs/>
          <w:highlight w:val="green"/>
          <w:u w:val="single"/>
          <w:bdr w:val="single" w:sz="18" w:space="0" w:color="auto"/>
        </w:rPr>
      </w:pPr>
    </w:p>
    <w:p w:rsidR="00514AC8" w:rsidRPr="004327DA" w:rsidRDefault="00514AC8" w:rsidP="00514AC8">
      <w:pPr>
        <w:pStyle w:val="Heading4"/>
      </w:pPr>
      <w:r>
        <w:t>2] Government is an indefinite singular– the aff may not defend a specific set of governments</w:t>
      </w:r>
    </w:p>
    <w:p w:rsidR="00514AC8" w:rsidRPr="00BC532C" w:rsidRDefault="00514AC8" w:rsidP="00514AC8">
      <w:pPr>
        <w:rPr>
          <w:rStyle w:val="Hyperlink"/>
        </w:rPr>
      </w:pPr>
      <w:r w:rsidRPr="00792ED9">
        <w:rPr>
          <w:rStyle w:val="Style13ptBold"/>
        </w:rPr>
        <w:t>Nebel 20</w:t>
      </w:r>
      <w:r w:rsidRPr="00BC532C">
        <w:t xml:space="preserve"> [Jake Nebel is an assistant professor of philosophy at the University of Southern California and executive director of Victory Briefs. He writes a lot of this stuff lol – duh.] “Indefinite Singular Generics in Debate” Victory Briefs, 19 Sept 2020. no url AG</w:t>
      </w:r>
    </w:p>
    <w:p w:rsidR="00514AC8" w:rsidRPr="002A43A8" w:rsidRDefault="00514AC8" w:rsidP="00514AC8">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514AC8" w:rsidRPr="002A43A8" w:rsidRDefault="00514AC8" w:rsidP="00514AC8">
      <w:r w:rsidRPr="002A43A8">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sives like “mine” and “its,” and so on.) LD resolutions often contain bare plurals, and </w:t>
      </w:r>
      <w:r w:rsidRPr="002A43A8">
        <w:rPr>
          <w:rStyle w:val="StyleUnderline"/>
        </w:rPr>
        <w:t>that is the most common clue to their genericity</w:t>
      </w:r>
      <w:r w:rsidRPr="002A43A8">
        <w:t xml:space="preserve">. </w:t>
      </w:r>
    </w:p>
    <w:p w:rsidR="00514AC8" w:rsidRPr="002A43A8" w:rsidRDefault="00514AC8" w:rsidP="00514AC8">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rsidR="00514AC8" w:rsidRPr="002A43A8" w:rsidRDefault="00514AC8" w:rsidP="00514AC8">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rsidR="00514AC8" w:rsidRPr="002A43A8" w:rsidRDefault="00514AC8" w:rsidP="00514AC8">
      <w:pPr>
        <w:rPr>
          <w:szCs w:val="16"/>
        </w:rPr>
      </w:pPr>
      <w:r w:rsidRPr="002A43A8">
        <w:rPr>
          <w:szCs w:val="16"/>
        </w:rPr>
        <w:lastRenderedPageBreak/>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rsidR="00514AC8" w:rsidRPr="002A43A8" w:rsidRDefault="00514AC8" w:rsidP="00514AC8">
      <w:r w:rsidRPr="002A43A8">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A43A8">
        <w:rPr>
          <w:rStyle w:val="StyleUnderline"/>
        </w:rPr>
        <w:t>It is clear that “</w:t>
      </w:r>
      <w:r w:rsidRPr="002A43A8">
        <w:rPr>
          <w:rStyle w:val="StyleUnderline"/>
          <w:highlight w:val="green"/>
        </w:rPr>
        <w:t>In a democracy, voting ought to be compul- sory” doesn’t mean “</w:t>
      </w:r>
      <w:r w:rsidRPr="002A43A8">
        <w:rPr>
          <w:rStyle w:val="Emphasis"/>
          <w:highlight w:val="green"/>
        </w:rPr>
        <w:t>There is one or more democracy</w:t>
      </w:r>
      <w:r w:rsidRPr="002A43A8">
        <w:rPr>
          <w:rStyle w:val="StyleUnderline"/>
          <w:highlight w:val="green"/>
        </w:rPr>
        <w:t xml:space="preserve"> in which voting ought to be com- pulsory</w:t>
      </w:r>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rsidR="00514AC8" w:rsidRPr="002A43A8" w:rsidRDefault="00514AC8" w:rsidP="00514AC8">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rsidR="00514AC8" w:rsidRDefault="00514AC8" w:rsidP="00514AC8">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rsidR="00514AC8" w:rsidRPr="009811A7" w:rsidRDefault="00B804D6" w:rsidP="00B804D6">
      <w:pPr>
        <w:pStyle w:val="Heading4"/>
      </w:pPr>
      <w:r>
        <w:lastRenderedPageBreak/>
        <w:t>Their a def shows why this noun shouldn’t be specific</w:t>
      </w:r>
    </w:p>
    <w:p w:rsidR="00514AC8" w:rsidRPr="009811A7" w:rsidRDefault="00514AC8" w:rsidP="00514AC8">
      <w:pPr>
        <w:pStyle w:val="Heading4"/>
        <w:rPr>
          <w:rFonts w:cs="Calibri"/>
        </w:rPr>
      </w:pPr>
      <w:r w:rsidRPr="009811A7">
        <w:rPr>
          <w:rFonts w:cs="Calibri"/>
        </w:rPr>
        <w:t xml:space="preserve">It applies to </w:t>
      </w:r>
      <w:r>
        <w:rPr>
          <w:rFonts w:cs="Calibri"/>
        </w:rPr>
        <w:t>government</w:t>
      </w:r>
      <w:r w:rsidRPr="009811A7">
        <w:rPr>
          <w:rFonts w:cs="Calibri"/>
        </w:rPr>
        <w:t>:</w:t>
      </w:r>
    </w:p>
    <w:p w:rsidR="00514AC8" w:rsidRPr="009811A7" w:rsidRDefault="00514AC8" w:rsidP="00514AC8">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rsidR="00514AC8" w:rsidRDefault="00514AC8" w:rsidP="00514AC8">
      <w:pPr>
        <w:pStyle w:val="Heading4"/>
        <w:numPr>
          <w:ilvl w:val="0"/>
          <w:numId w:val="14"/>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rsidR="00514AC8" w:rsidRPr="008B6AA0" w:rsidRDefault="00514AC8" w:rsidP="00514AC8"/>
    <w:p w:rsidR="00514AC8" w:rsidRDefault="00514AC8" w:rsidP="00514AC8">
      <w:pPr>
        <w:pStyle w:val="Heading4"/>
      </w:pPr>
      <w:r>
        <w:t>Violation – they only defend the United States</w:t>
      </w:r>
    </w:p>
    <w:p w:rsidR="00514AC8" w:rsidRPr="006F7C44" w:rsidRDefault="00514AC8" w:rsidP="00514AC8"/>
    <w:p w:rsidR="00514AC8" w:rsidRPr="009811A7" w:rsidRDefault="00514AC8" w:rsidP="00514AC8">
      <w:pPr>
        <w:pStyle w:val="Heading4"/>
        <w:rPr>
          <w:rFonts w:cs="Calibri"/>
        </w:rPr>
      </w:pPr>
      <w:r w:rsidRPr="009811A7">
        <w:rPr>
          <w:rFonts w:cs="Calibri"/>
        </w:rPr>
        <w:t>Vote neg:</w:t>
      </w:r>
    </w:p>
    <w:p w:rsidR="00514AC8" w:rsidRPr="009811A7" w:rsidRDefault="00514AC8" w:rsidP="00514AC8">
      <w:pPr>
        <w:pStyle w:val="Heading4"/>
        <w:numPr>
          <w:ilvl w:val="0"/>
          <w:numId w:val="13"/>
        </w:numPr>
        <w:rPr>
          <w:rFonts w:cs="Calibri"/>
        </w:rPr>
      </w:pPr>
      <w:r w:rsidRPr="009811A7">
        <w:rPr>
          <w:rFonts w:cs="Calibri"/>
        </w:rPr>
        <w:t>Semantics o</w:t>
      </w:r>
      <w:r w:rsidRPr="009811A7">
        <w:rPr>
          <w:rFonts w:eastAsia="MS Gothic" w:cs="Calibri"/>
        </w:rPr>
        <w:t>utweigh:</w:t>
      </w:r>
    </w:p>
    <w:p w:rsidR="00514AC8" w:rsidRPr="009811A7" w:rsidRDefault="00514AC8" w:rsidP="00514AC8">
      <w:pPr>
        <w:pStyle w:val="Heading4"/>
        <w:numPr>
          <w:ilvl w:val="1"/>
          <w:numId w:val="13"/>
        </w:numPr>
        <w:rPr>
          <w:rFonts w:cs="Calibri"/>
        </w:rPr>
      </w:pPr>
      <w:r w:rsidRPr="009811A7">
        <w:rPr>
          <w:rFonts w:cs="Calibri"/>
        </w:rPr>
        <w:t>T is a constitutive rule of the activity and a basic aff burden – they agreed to debate the topic when they came here</w:t>
      </w:r>
    </w:p>
    <w:p w:rsidR="00514AC8" w:rsidRPr="009811A7" w:rsidRDefault="00514AC8" w:rsidP="00514AC8">
      <w:pPr>
        <w:pStyle w:val="Heading4"/>
        <w:numPr>
          <w:ilvl w:val="1"/>
          <w:numId w:val="13"/>
        </w:numPr>
        <w:rPr>
          <w:rFonts w:cs="Calibri"/>
        </w:rPr>
      </w:pPr>
      <w:r w:rsidRPr="009811A7">
        <w:rPr>
          <w:rFonts w:cs="Calibri"/>
        </w:rPr>
        <w:t>Jurisdiction – you can’t vote aff if they haven’t affirmed the resolution</w:t>
      </w:r>
    </w:p>
    <w:p w:rsidR="00514AC8" w:rsidRDefault="00514AC8" w:rsidP="00514AC8">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rsidR="00514AC8" w:rsidRPr="00D32756" w:rsidRDefault="00514AC8" w:rsidP="00514AC8">
      <w:pPr>
        <w:pStyle w:val="Heading4"/>
      </w:pPr>
      <w:r>
        <w:t>Standards:</w:t>
      </w:r>
    </w:p>
    <w:p w:rsidR="00514AC8" w:rsidRPr="0080173C" w:rsidRDefault="00514AC8" w:rsidP="00514AC8">
      <w:pPr>
        <w:pStyle w:val="Heading4"/>
        <w:numPr>
          <w:ilvl w:val="0"/>
          <w:numId w:val="13"/>
        </w:numPr>
      </w:pPr>
      <w:r>
        <w:t xml:space="preserve">Limits – there are 195 affs accounting for hundreds of governments— </w:t>
      </w:r>
      <w:r w:rsidRPr="009811A7">
        <w:rPr>
          <w:rFonts w:cs="Calibri"/>
        </w:rPr>
        <w:t>unlimited topics incentivize obscure affs that negs won’t have prep on – limits are key to reciprocal prep burden – potential abuse doesn’t justify foregoing the topic and 1AR theory checks PICs</w:t>
      </w:r>
      <w:r>
        <w:t xml:space="preserve">. </w:t>
      </w:r>
    </w:p>
    <w:p w:rsidR="00514AC8" w:rsidRPr="00B102E6" w:rsidRDefault="00514AC8" w:rsidP="00514AC8">
      <w:r w:rsidRPr="00367FBE">
        <w:rPr>
          <w:rStyle w:val="Style13ptBold"/>
        </w:rPr>
        <w:t>Banerjee 4/12</w:t>
      </w:r>
      <w:r>
        <w:t xml:space="preserve"> [(</w:t>
      </w:r>
      <w:r w:rsidRPr="00367FBE">
        <w:t>Vasabjit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9" w:history="1">
        <w:r w:rsidRPr="005F515A">
          <w:rPr>
            <w:rStyle w:val="Hyperlink"/>
          </w:rPr>
          <w:t>https://theconversation.com/how-many-states-and-provinces-are-in-the-world-157847</w:t>
        </w:r>
      </w:hyperlink>
      <w:r>
        <w:t xml:space="preserve">, </w:t>
      </w:r>
      <w:r w:rsidRPr="00367FBE">
        <w:t>April 12, 2021</w:t>
      </w:r>
      <w:r>
        <w:t>] SS</w:t>
      </w:r>
    </w:p>
    <w:p w:rsidR="00514AC8" w:rsidRDefault="00514AC8" w:rsidP="00514AC8">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r w:rsidRPr="0080173C">
        <w:rPr>
          <w:rStyle w:val="StyleUnderline"/>
          <w:highlight w:val="green"/>
        </w:rPr>
        <w:t>nationlike governments</w:t>
      </w:r>
      <w:r>
        <w:t>, including Taiwan and Kosovo, though they are not recognized by the U.N.</w:t>
      </w:r>
    </w:p>
    <w:p w:rsidR="00514AC8" w:rsidRPr="00D32756" w:rsidRDefault="00514AC8" w:rsidP="00514AC8">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rsidR="00514AC8" w:rsidRDefault="00514AC8" w:rsidP="00514AC8">
      <w:r w:rsidRPr="00D32756">
        <w:lastRenderedPageBreak/>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rsidR="00514AC8" w:rsidRDefault="00514AC8" w:rsidP="00514AC8"/>
    <w:p w:rsidR="00514AC8" w:rsidRPr="00D00BDF" w:rsidRDefault="00514AC8" w:rsidP="00514AC8">
      <w:pPr>
        <w:pStyle w:val="Heading4"/>
        <w:numPr>
          <w:ilvl w:val="0"/>
          <w:numId w:val="13"/>
        </w:numPr>
        <w:rPr>
          <w:rFonts w:cs="Calibri"/>
        </w:rPr>
      </w:pPr>
      <w:r w:rsidRPr="009811A7">
        <w:rPr>
          <w:rFonts w:cs="Calibri"/>
        </w:rPr>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affs</w:t>
      </w:r>
    </w:p>
    <w:p w:rsidR="00514AC8" w:rsidRDefault="00514AC8" w:rsidP="00514AC8">
      <w:pPr>
        <w:pStyle w:val="Heading4"/>
        <w:numPr>
          <w:ilvl w:val="0"/>
          <w:numId w:val="13"/>
        </w:numPr>
        <w:rPr>
          <w:rFonts w:cs="Calibri"/>
        </w:rPr>
      </w:pPr>
      <w:r w:rsidRPr="009811A7">
        <w:rPr>
          <w:rFonts w:cs="Calibri"/>
        </w:rPr>
        <w:t>TVA solves – read as an advantage to whole rez</w:t>
      </w:r>
    </w:p>
    <w:p w:rsidR="00514AC8" w:rsidRPr="00A56BB8" w:rsidRDefault="00514AC8" w:rsidP="00514AC8"/>
    <w:p w:rsidR="00514AC8" w:rsidRPr="009811A7" w:rsidRDefault="00514AC8" w:rsidP="00514AC8">
      <w:pPr>
        <w:pStyle w:val="Heading4"/>
        <w:rPr>
          <w:rFonts w:cs="Calibri"/>
        </w:rPr>
      </w:pPr>
      <w:r w:rsidRPr="009811A7">
        <w:rPr>
          <w:rFonts w:cs="Calibri"/>
        </w:rPr>
        <w:t>Paradigm issues:</w:t>
      </w:r>
    </w:p>
    <w:p w:rsidR="00514AC8" w:rsidRPr="009811A7" w:rsidRDefault="00514AC8" w:rsidP="00514AC8">
      <w:pPr>
        <w:pStyle w:val="Heading4"/>
        <w:numPr>
          <w:ilvl w:val="0"/>
          <w:numId w:val="12"/>
        </w:numPr>
        <w:rPr>
          <w:rFonts w:cs="Calibri"/>
        </w:rPr>
      </w:pPr>
      <w:r w:rsidRPr="009811A7">
        <w:rPr>
          <w:rFonts w:cs="Calibri"/>
        </w:rPr>
        <w:t xml:space="preserve">Drop the debater – their abusive advocacy skewed the debate from the start </w:t>
      </w:r>
    </w:p>
    <w:p w:rsidR="00514AC8" w:rsidRPr="009811A7" w:rsidRDefault="00514AC8" w:rsidP="00514AC8">
      <w:pPr>
        <w:pStyle w:val="Heading4"/>
        <w:numPr>
          <w:ilvl w:val="0"/>
          <w:numId w:val="12"/>
        </w:numPr>
        <w:rPr>
          <w:rFonts w:cs="Calibri"/>
        </w:rPr>
      </w:pPr>
      <w:r w:rsidRPr="009811A7">
        <w:rPr>
          <w:rFonts w:cs="Calibri"/>
        </w:rPr>
        <w:t>Comes before 1AR theory – NC abuse is responsive to them not being topical</w:t>
      </w:r>
    </w:p>
    <w:p w:rsidR="00514AC8" w:rsidRPr="009811A7" w:rsidRDefault="00514AC8" w:rsidP="00514AC8">
      <w:pPr>
        <w:pStyle w:val="Heading4"/>
        <w:numPr>
          <w:ilvl w:val="0"/>
          <w:numId w:val="12"/>
        </w:numPr>
        <w:rPr>
          <w:rFonts w:cs="Calibri"/>
        </w:rPr>
      </w:pPr>
      <w:r w:rsidRPr="009811A7">
        <w:rPr>
          <w:rFonts w:cs="Calibri"/>
        </w:rPr>
        <w:t>Competing interps – reasonability invites arbitrary judge intervention and a race to the bottom of questionable argumentation</w:t>
      </w:r>
    </w:p>
    <w:p w:rsidR="00514AC8" w:rsidRPr="009811A7" w:rsidRDefault="00514AC8" w:rsidP="00514AC8">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rsidR="00514AC8" w:rsidRPr="009811A7" w:rsidRDefault="00514AC8" w:rsidP="00514AC8">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rsidR="00514AC8" w:rsidRDefault="00514AC8" w:rsidP="00514AC8">
      <w:pPr>
        <w:pStyle w:val="Heading4"/>
        <w:numPr>
          <w:ilvl w:val="0"/>
          <w:numId w:val="12"/>
        </w:numPr>
        <w:rPr>
          <w:rFonts w:cs="Calibri"/>
        </w:rPr>
      </w:pPr>
      <w:r w:rsidRPr="009811A7">
        <w:rPr>
          <w:rFonts w:cs="Calibri"/>
        </w:rPr>
        <w:t>Education is a voter – why schools fund debate</w:t>
      </w:r>
    </w:p>
    <w:p w:rsidR="00514AC8" w:rsidRPr="00B32B46" w:rsidRDefault="00514AC8" w:rsidP="00514AC8"/>
    <w:p w:rsidR="00514AC8" w:rsidRDefault="00514AC8" w:rsidP="00514AC8">
      <w:pPr>
        <w:pStyle w:val="Heading2"/>
      </w:pPr>
      <w:r>
        <w:lastRenderedPageBreak/>
        <w:t>Case</w:t>
      </w:r>
    </w:p>
    <w:p w:rsidR="00B804D6" w:rsidRPr="00B804D6" w:rsidRDefault="00B804D6" w:rsidP="00B804D6">
      <w:pPr>
        <w:pStyle w:val="Heading2"/>
      </w:pPr>
      <w:r w:rsidRPr="00B804D6">
        <w:lastRenderedPageBreak/>
        <w:t>UV</w:t>
      </w:r>
    </w:p>
    <w:p w:rsidR="00B804D6" w:rsidRDefault="00B804D6" w:rsidP="00B804D6">
      <w:pPr>
        <w:pStyle w:val="Heading4"/>
      </w:pPr>
      <w:r>
        <w:t xml:space="preserve">No rvis’ if we don’t go for the shell there is no reaosn to get acces to it if we say they are fair sameway you don’t give a child a cookie for being fair doesn’t stop pl wusing friv theory </w:t>
      </w:r>
    </w:p>
    <w:p w:rsidR="00E42E4C" w:rsidRPr="00F601E6" w:rsidRDefault="00B804D6" w:rsidP="00556972">
      <w:pPr>
        <w:pStyle w:val="Heading4"/>
      </w:pPr>
      <w:r>
        <w:t xml:space="preserve">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333F56"/>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77149F"/>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0F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01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AC8"/>
    <w:rsid w:val="00516A88"/>
    <w:rsid w:val="00522065"/>
    <w:rsid w:val="005224F2"/>
    <w:rsid w:val="00533F1C"/>
    <w:rsid w:val="00536D8B"/>
    <w:rsid w:val="005379C3"/>
    <w:rsid w:val="005519C2"/>
    <w:rsid w:val="005523E0"/>
    <w:rsid w:val="0055320F"/>
    <w:rsid w:val="00556972"/>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FB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95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E9E"/>
    <w:rsid w:val="00B24662"/>
    <w:rsid w:val="00B3569C"/>
    <w:rsid w:val="00B43676"/>
    <w:rsid w:val="00B5602D"/>
    <w:rsid w:val="00B60125"/>
    <w:rsid w:val="00B6656B"/>
    <w:rsid w:val="00B71625"/>
    <w:rsid w:val="00B75C54"/>
    <w:rsid w:val="00B804D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DB"/>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34C"/>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D463E8"/>
  <w14:defaultImageDpi w14:val="300"/>
  <w15:docId w15:val="{AAE08ED1-C93D-D644-A503-DB4C869E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09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09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09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09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8509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09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0951"/>
  </w:style>
  <w:style w:type="character" w:customStyle="1" w:styleId="Heading1Char">
    <w:name w:val="Heading 1 Char"/>
    <w:aliases w:val="Pocket Char"/>
    <w:basedOn w:val="DefaultParagraphFont"/>
    <w:link w:val="Heading1"/>
    <w:uiPriority w:val="9"/>
    <w:rsid w:val="008509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09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095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509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095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5095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50951"/>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85095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850951"/>
    <w:rPr>
      <w:color w:val="auto"/>
      <w:u w:val="none"/>
    </w:rPr>
  </w:style>
  <w:style w:type="paragraph" w:styleId="DocumentMap">
    <w:name w:val="Document Map"/>
    <w:basedOn w:val="Normal"/>
    <w:link w:val="DocumentMapChar"/>
    <w:uiPriority w:val="99"/>
    <w:semiHidden/>
    <w:unhideWhenUsed/>
    <w:rsid w:val="008509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0951"/>
    <w:rPr>
      <w:rFonts w:ascii="Lucida Grande" w:hAnsi="Lucida Grande" w:cs="Lucida Grande"/>
    </w:rPr>
  </w:style>
  <w:style w:type="paragraph" w:customStyle="1" w:styleId="Emphasis1">
    <w:name w:val="Emphasis1"/>
    <w:basedOn w:val="Normal"/>
    <w:link w:val="Emphasis"/>
    <w:autoRedefine/>
    <w:uiPriority w:val="20"/>
    <w:qFormat/>
    <w:rsid w:val="00B16E9E"/>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B16E9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B16E9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B16E9E"/>
    <w:pPr>
      <w:widowControl w:val="0"/>
      <w:suppressAutoHyphens/>
      <w:spacing w:after="200"/>
      <w:contextualSpacing/>
    </w:pPr>
    <w:rPr>
      <w:rFonts w:asciiTheme="minorHAnsi" w:hAnsiTheme="minorHAnsi"/>
      <w:b/>
      <w:u w:val="single"/>
    </w:rPr>
  </w:style>
  <w:style w:type="character" w:customStyle="1" w:styleId="cardtextChar">
    <w:name w:val="card text Char"/>
    <w:link w:val="cardtext"/>
    <w:locked/>
    <w:rsid w:val="00514AC8"/>
    <w:rPr>
      <w:rFonts w:ascii="Calibri" w:hAnsi="Calibri" w:cs="Calibri"/>
    </w:rPr>
  </w:style>
  <w:style w:type="paragraph" w:customStyle="1" w:styleId="cardtext">
    <w:name w:val="card text"/>
    <w:basedOn w:val="Normal"/>
    <w:link w:val="cardtextChar"/>
    <w:qFormat/>
    <w:rsid w:val="00514AC8"/>
    <w:pPr>
      <w:ind w:left="288" w:right="288"/>
    </w:pPr>
    <w:rPr>
      <w:rFonts w:cs="Calibri"/>
      <w:sz w:val="24"/>
    </w:rPr>
  </w:style>
  <w:style w:type="paragraph" w:customStyle="1" w:styleId="Analytic">
    <w:name w:val="Analytic"/>
    <w:basedOn w:val="Heading4"/>
    <w:link w:val="AnalyticChar"/>
    <w:qFormat/>
    <w:rsid w:val="00B804D6"/>
    <w:rPr>
      <w:color w:val="000000" w:themeColor="text1"/>
    </w:rPr>
  </w:style>
  <w:style w:type="character" w:customStyle="1" w:styleId="AnalyticChar">
    <w:name w:val="Analytic Char"/>
    <w:basedOn w:val="DefaultParagraphFont"/>
    <w:link w:val="Analytic"/>
    <w:rsid w:val="00B804D6"/>
    <w:rPr>
      <w:rFonts w:ascii="Calibri" w:eastAsiaTheme="majorEastAsia" w:hAnsi="Calibri" w:cstheme="majorBidi"/>
      <w:b/>
      <w:bCs/>
      <w:color w:val="000000" w:themeColor="text1"/>
      <w:sz w:val="26"/>
      <w:szCs w:val="26"/>
    </w:rPr>
  </w:style>
  <w:style w:type="paragraph" w:customStyle="1" w:styleId="paragraph">
    <w:name w:val="paragraph"/>
    <w:basedOn w:val="Normal"/>
    <w:rsid w:val="00B804D6"/>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B804D6"/>
  </w:style>
  <w:style w:type="character" w:customStyle="1" w:styleId="eop">
    <w:name w:val="eop"/>
    <w:basedOn w:val="DefaultParagraphFont"/>
    <w:rsid w:val="00B80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conversation.com/how-many-states-and-provinces-are-in-the-world-1578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8</Pages>
  <Words>2013</Words>
  <Characters>10932</Characters>
  <Application>Microsoft Office Word</Application>
  <DocSecurity>0</DocSecurity>
  <Lines>158</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8</cp:revision>
  <dcterms:created xsi:type="dcterms:W3CDTF">2021-12-03T22:27:00Z</dcterms:created>
  <dcterms:modified xsi:type="dcterms:W3CDTF">2021-12-04T02:53:00Z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