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101A3" w:rsidRDefault="009101A3" w:rsidP="009101A3">
      <w:pPr>
        <w:pStyle w:val="Heading2"/>
      </w:pPr>
      <w:r>
        <w:t>1NC – Off</w:t>
      </w:r>
    </w:p>
    <w:p w:rsidR="009101A3" w:rsidRDefault="009101A3" w:rsidP="00CF422E">
      <w:pPr>
        <w:pStyle w:val="Heading4"/>
      </w:pPr>
    </w:p>
    <w:p w:rsidR="00CF422E" w:rsidRPr="00CF422E" w:rsidRDefault="00CF422E" w:rsidP="00CF422E">
      <w:pPr>
        <w:pStyle w:val="Heading4"/>
      </w:pPr>
      <w:r>
        <w:t>CP: The appropriation of outer space is unjust with the exception of constellation</w:t>
      </w:r>
    </w:p>
    <w:p w:rsidR="00CF422E" w:rsidRPr="00EA384A" w:rsidRDefault="00CF422E" w:rsidP="00CF422E">
      <w:pPr>
        <w:pStyle w:val="Heading4"/>
      </w:pPr>
      <w:r>
        <w:t xml:space="preserve">Democracy’s on the </w:t>
      </w:r>
      <w:r w:rsidRPr="004E1BCF">
        <w:rPr>
          <w:u w:val="single"/>
        </w:rPr>
        <w:t>brink</w:t>
      </w:r>
      <w:r>
        <w:t xml:space="preserve"> – </w:t>
      </w:r>
      <w:r w:rsidRPr="00EA384A">
        <w:t xml:space="preserve">control of </w:t>
      </w:r>
      <w:r>
        <w:rPr>
          <w:u w:val="single"/>
        </w:rPr>
        <w:t>information</w:t>
      </w:r>
      <w:r>
        <w:t xml:space="preserve"> will determine its fate</w:t>
      </w:r>
    </w:p>
    <w:p w:rsidR="00CF422E" w:rsidRPr="004E1BCF" w:rsidRDefault="00CF422E" w:rsidP="00CF422E">
      <w:pPr>
        <w:rPr>
          <w:rStyle w:val="Style13ptBold"/>
          <w:sz w:val="16"/>
          <w:szCs w:val="16"/>
        </w:rPr>
      </w:pPr>
      <w:r>
        <w:rPr>
          <w:rStyle w:val="Style13ptBold"/>
        </w:rPr>
        <w:t xml:space="preserve">Nye 18 </w:t>
      </w:r>
      <w:r w:rsidRPr="004E1BCF">
        <w:rPr>
          <w:rStyle w:val="Style13ptBold"/>
          <w:b w:val="0"/>
          <w:bCs/>
          <w:sz w:val="16"/>
          <w:szCs w:val="16"/>
        </w:rPr>
        <w:t xml:space="preserve">[(Joseph, </w:t>
      </w:r>
      <w:r w:rsidRPr="004E1BCF">
        <w:rPr>
          <w:szCs w:val="16"/>
        </w:rPr>
        <w:t>Distinguished Visiting Fellow at the Hoover Institution, University Distinguished Service Professor Emeritus and former dean of Harvard’s Kennedy School of Government, PhD in political science from Harvard</w:t>
      </w:r>
      <w:r w:rsidRPr="004E1BCF">
        <w:rPr>
          <w:rStyle w:val="Style13ptBold"/>
          <w:b w:val="0"/>
          <w:bCs/>
          <w:sz w:val="16"/>
          <w:szCs w:val="16"/>
        </w:rPr>
        <w:t>) “</w:t>
      </w:r>
      <w:r w:rsidRPr="004E1BCF">
        <w:rPr>
          <w:szCs w:val="16"/>
        </w:rPr>
        <w:t>Protecting Democracy in an Era of Cyber Information War,” Hoover Institution, 11/13/2018] JL</w:t>
      </w:r>
    </w:p>
    <w:p w:rsidR="00CF422E" w:rsidRPr="004E1BCF" w:rsidRDefault="00CF422E" w:rsidP="00CF422E">
      <w:pPr>
        <w:rPr>
          <w:sz w:val="12"/>
        </w:rPr>
      </w:pPr>
      <w:r w:rsidRPr="004E1BCF">
        <w:rPr>
          <w:sz w:val="12"/>
        </w:rPr>
        <w:t xml:space="preserve">Today, </w:t>
      </w:r>
      <w:r w:rsidRPr="004E1BCF">
        <w:rPr>
          <w:rStyle w:val="StyleUnderline"/>
          <w:highlight w:val="green"/>
        </w:rPr>
        <w:t>in the face of</w:t>
      </w:r>
      <w:r w:rsidRPr="004E1BCF">
        <w:rPr>
          <w:rStyle w:val="StyleUnderline"/>
        </w:rPr>
        <w:t xml:space="preserve"> successful </w:t>
      </w:r>
      <w:r w:rsidRPr="004E1BCF">
        <w:rPr>
          <w:rStyle w:val="StyleUnderline"/>
          <w:highlight w:val="green"/>
        </w:rPr>
        <w:t>Chinese control of</w:t>
      </w:r>
      <w:r w:rsidRPr="004E1BCF">
        <w:rPr>
          <w:rStyle w:val="StyleUnderline"/>
        </w:rPr>
        <w:t xml:space="preserve"> what citizens can see and say on </w:t>
      </w:r>
      <w:r w:rsidRPr="004E1BCF">
        <w:rPr>
          <w:rStyle w:val="StyleUnderline"/>
          <w:highlight w:val="green"/>
        </w:rPr>
        <w:t>the Internet</w:t>
      </w:r>
      <w:r w:rsidRPr="004E1BCF">
        <w:rPr>
          <w:rStyle w:val="StyleUnderline"/>
        </w:rPr>
        <w:t xml:space="preserve"> </w:t>
      </w:r>
      <w:r w:rsidRPr="004E1BCF">
        <w:rPr>
          <w:rStyle w:val="StyleUnderline"/>
          <w:highlight w:val="green"/>
        </w:rPr>
        <w:t>and Russian use of the Internet</w:t>
      </w:r>
      <w:r w:rsidRPr="004E1BCF">
        <w:rPr>
          <w:rStyle w:val="StyleUnderline"/>
        </w:rPr>
        <w:t xml:space="preserve"> to interfere </w:t>
      </w:r>
      <w:r w:rsidRPr="004E1BCF">
        <w:rPr>
          <w:rStyle w:val="StyleUnderline"/>
          <w:highlight w:val="green"/>
        </w:rPr>
        <w:t>in</w:t>
      </w:r>
      <w:r w:rsidRPr="004E1BCF">
        <w:rPr>
          <w:rStyle w:val="StyleUnderline"/>
        </w:rPr>
        <w:t xml:space="preserve"> the </w:t>
      </w:r>
      <w:r w:rsidRPr="004E1BCF">
        <w:rPr>
          <w:rStyle w:val="StyleUnderline"/>
          <w:highlight w:val="green"/>
        </w:rPr>
        <w:t>2016</w:t>
      </w:r>
      <w:r w:rsidRPr="004E1BCF">
        <w:rPr>
          <w:rStyle w:val="StyleUnderline"/>
        </w:rPr>
        <w:t xml:space="preserve"> American election, the United States (and allied </w:t>
      </w:r>
      <w:r w:rsidRPr="004E1BCF">
        <w:rPr>
          <w:rStyle w:val="Emphasis"/>
          <w:highlight w:val="green"/>
        </w:rPr>
        <w:t>democracies) find themselves on the defensive</w:t>
      </w:r>
      <w:r w:rsidRPr="004E1BCF">
        <w:rPr>
          <w:sz w:val="12"/>
        </w:rPr>
        <w:t>. The expected asymmetries seem to have been reversed</w:t>
      </w:r>
      <w:r w:rsidRPr="004E1BCF">
        <w:rPr>
          <w:rStyle w:val="StyleUnderline"/>
        </w:rPr>
        <w:t xml:space="preserve">. </w:t>
      </w:r>
      <w:r w:rsidRPr="004E1BCF">
        <w:rPr>
          <w:rStyle w:val="StyleUnderline"/>
          <w:highlight w:val="green"/>
        </w:rPr>
        <w:t>Autocracies</w:t>
      </w:r>
      <w:r w:rsidRPr="004E1BCF">
        <w:rPr>
          <w:rStyle w:val="StyleUnderline"/>
        </w:rPr>
        <w:t xml:space="preserve"> are able to </w:t>
      </w:r>
      <w:r w:rsidRPr="004E1BCF">
        <w:rPr>
          <w:rStyle w:val="StyleUnderline"/>
          <w:highlight w:val="green"/>
        </w:rPr>
        <w:t>protect themselves by controlling information</w:t>
      </w:r>
      <w:r w:rsidRPr="004E1BCF">
        <w:rPr>
          <w:rStyle w:val="StyleUnderline"/>
        </w:rPr>
        <w:t xml:space="preserve"> flows, while the openness of democracies creates vulnerabilities that autocracies can exploit via information warfare</w:t>
      </w:r>
      <w:r w:rsidRPr="004E1BCF">
        <w:rPr>
          <w:sz w:val="12"/>
        </w:rPr>
        <w:t xml:space="preserve">. Ironically, one cause of the vulnerabilities has been the rise of social media and mobile devices in which American companies have been the global leaders. Citizens voluntarily carry Big Brother and his relatives in their pockets. Along with big data and artificial intelligence, </w:t>
      </w:r>
      <w:r w:rsidRPr="004E1BCF">
        <w:rPr>
          <w:rStyle w:val="StyleUnderline"/>
        </w:rPr>
        <w:t>technology has made the problem of defending democracy from information warfare far more complicated than foreseen two decades ago</w:t>
      </w:r>
      <w:r w:rsidRPr="004E1BCF">
        <w:rPr>
          <w:sz w:val="12"/>
        </w:rPr>
        <w:t xml:space="preserve">. And </w:t>
      </w:r>
      <w:r w:rsidRPr="004E1BCF">
        <w:rPr>
          <w:rStyle w:val="StyleUnderline"/>
        </w:rPr>
        <w:t>while rule of law, trust, truth, and openness make democracies asymmetrically vulnerable, they are also critical values to defend</w:t>
      </w:r>
      <w:r w:rsidRPr="004E1BCF">
        <w:rPr>
          <w:sz w:val="12"/>
        </w:rPr>
        <w:t>. Any policy to defend against cyber information war must start with the Hippocratic oath: first, do no harm.</w:t>
      </w:r>
    </w:p>
    <w:p w:rsidR="00CF422E" w:rsidRPr="004E1BCF" w:rsidRDefault="00CF422E" w:rsidP="00CF422E">
      <w:pPr>
        <w:rPr>
          <w:sz w:val="12"/>
        </w:rPr>
      </w:pPr>
      <w:r w:rsidRPr="004E1BCF">
        <w:rPr>
          <w:rStyle w:val="StyleUnderline"/>
        </w:rPr>
        <w:t>The use of information as an instrument of conflict and manipulation in international politics has a long history</w:t>
      </w:r>
      <w:r w:rsidRPr="004E1BCF">
        <w:rPr>
          <w:sz w:val="12"/>
        </w:rPr>
        <w:t>. Britain manipulated information to move American opinion in the direction of war with Germany both in 1917 and 1941. The United States and the Soviet Union both used broadcasts, covert organizations, and funds to interfere in foreign elections during the Cold War.</w:t>
      </w:r>
      <w:r w:rsidRPr="004E1BCF">
        <w:rPr>
          <w:sz w:val="12"/>
          <w:vertAlign w:val="superscript"/>
        </w:rPr>
        <w:t>3</w:t>
      </w:r>
      <w:r w:rsidRPr="004E1BCF">
        <w:rPr>
          <w:sz w:val="12"/>
        </w:rPr>
        <w:t xml:space="preserve"> And more narrowly, in battlefield situations in Iraq or in the campaign against ISIS, information was an important tool. In recent years, </w:t>
      </w:r>
      <w:r w:rsidRPr="004E1BCF">
        <w:rPr>
          <w:rStyle w:val="StyleUnderline"/>
          <w:highlight w:val="green"/>
        </w:rPr>
        <w:t>Russia’s hybrid war against Ukraine</w:t>
      </w:r>
      <w:r w:rsidRPr="004E1BCF">
        <w:rPr>
          <w:rStyle w:val="StyleUnderline"/>
        </w:rPr>
        <w:t xml:space="preserve"> has </w:t>
      </w:r>
      <w:r w:rsidRPr="004E1BCF">
        <w:rPr>
          <w:rStyle w:val="StyleUnderline"/>
          <w:highlight w:val="green"/>
        </w:rPr>
        <w:t>encompassed</w:t>
      </w:r>
      <w:r w:rsidRPr="004E1BCF">
        <w:rPr>
          <w:sz w:val="12"/>
          <w:szCs w:val="12"/>
        </w:rPr>
        <w:t xml:space="preserve"> both cyber attacks and </w:t>
      </w:r>
      <w:r w:rsidRPr="004E1BCF">
        <w:rPr>
          <w:rStyle w:val="StyleUnderline"/>
          <w:highlight w:val="green"/>
        </w:rPr>
        <w:t>manipulation of information</w:t>
      </w:r>
      <w:r w:rsidRPr="004E1BCF">
        <w:rPr>
          <w:rStyle w:val="StyleUnderline"/>
        </w:rPr>
        <w:t xml:space="preserve">. </w:t>
      </w:r>
      <w:r w:rsidRPr="004E1BCF">
        <w:rPr>
          <w:rStyle w:val="Emphasis"/>
        </w:rPr>
        <w:t>Information operations are a critical component of modern warfare</w:t>
      </w:r>
      <w:r w:rsidRPr="004E1BCF">
        <w:rPr>
          <w:sz w:val="12"/>
        </w:rPr>
        <w:t>.</w:t>
      </w:r>
      <w:r w:rsidRPr="004E1BCF">
        <w:rPr>
          <w:sz w:val="12"/>
          <w:vertAlign w:val="superscript"/>
        </w:rPr>
        <w:t>4</w:t>
      </w:r>
    </w:p>
    <w:p w:rsidR="00CF422E" w:rsidRPr="004E1BCF" w:rsidRDefault="00CF422E" w:rsidP="00CF422E">
      <w:pPr>
        <w:rPr>
          <w:sz w:val="12"/>
        </w:rPr>
      </w:pPr>
      <w:r w:rsidRPr="004E1BCF">
        <w:rPr>
          <w:rStyle w:val="StyleUnderline"/>
        </w:rPr>
        <w:t xml:space="preserve">Russia has used </w:t>
      </w:r>
      <w:r w:rsidRPr="004E1BCF">
        <w:rPr>
          <w:rStyle w:val="StyleUnderline"/>
          <w:highlight w:val="green"/>
        </w:rPr>
        <w:t>propaganda</w:t>
      </w:r>
      <w:r w:rsidRPr="004E1BCF">
        <w:rPr>
          <w:rStyle w:val="StyleUnderline"/>
        </w:rPr>
        <w:t xml:space="preserve"> to express preferences for candidates in American elections since at least 1964, but </w:t>
      </w:r>
      <w:r w:rsidRPr="004E1BCF">
        <w:rPr>
          <w:rStyle w:val="Emphasis"/>
          <w:highlight w:val="green"/>
        </w:rPr>
        <w:t>new technologies</w:t>
      </w:r>
      <w:r w:rsidRPr="004E1BCF">
        <w:rPr>
          <w:rStyle w:val="Emphasis"/>
        </w:rPr>
        <w:t xml:space="preserve"> have </w:t>
      </w:r>
      <w:r w:rsidRPr="004E1BCF">
        <w:rPr>
          <w:rStyle w:val="Emphasis"/>
          <w:highlight w:val="green"/>
        </w:rPr>
        <w:t>amplified their impact enormously</w:t>
      </w:r>
      <w:r w:rsidRPr="004E1BCF">
        <w:rPr>
          <w:sz w:val="12"/>
        </w:rPr>
        <w:t>.</w:t>
      </w:r>
      <w:r w:rsidRPr="004E1BCF">
        <w:rPr>
          <w:sz w:val="12"/>
          <w:vertAlign w:val="superscript"/>
        </w:rPr>
        <w:t>5</w:t>
      </w:r>
      <w:r w:rsidRPr="004E1BCF">
        <w:rPr>
          <w:sz w:val="12"/>
        </w:rPr>
        <w:t> According to former CIA Director Michael Hayden, Russian interference in the 2016 election was “the most successful covert influence campaign in recorded history.”</w:t>
      </w:r>
      <w:r w:rsidRPr="004E1BCF">
        <w:rPr>
          <w:sz w:val="12"/>
          <w:vertAlign w:val="superscript"/>
        </w:rPr>
        <w:t>6</w:t>
      </w:r>
      <w:r w:rsidRPr="004E1BCF">
        <w:rPr>
          <w:sz w:val="12"/>
        </w:rPr>
        <w:t> For example</w:t>
      </w:r>
      <w:r w:rsidRPr="004E1BCF">
        <w:rPr>
          <w:rStyle w:val="StyleUnderline"/>
        </w:rPr>
        <w:t>, Russian operatives used Facebook to publicize 129 staged events, drawing attention of 340,000 users; 10 million people saw ads paid for by Russian accounts; and 126 million Americans saw posts by 470 accounts affiliated with the Russian Internet Research Agency</w:t>
      </w:r>
      <w:r w:rsidRPr="004E1BCF">
        <w:rPr>
          <w:sz w:val="12"/>
        </w:rPr>
        <w:t>.</w:t>
      </w:r>
      <w:r w:rsidRPr="004E1BCF">
        <w:rPr>
          <w:sz w:val="12"/>
          <w:vertAlign w:val="superscript"/>
        </w:rPr>
        <w:t>7</w:t>
      </w:r>
      <w:r w:rsidRPr="004E1BCF">
        <w:rPr>
          <w:sz w:val="12"/>
        </w:rPr>
        <w:t> A study by Twitter reported that 50,000 Russia-linked accounts were automated and tweeted election related content.</w:t>
      </w:r>
      <w:r w:rsidRPr="004E1BCF">
        <w:rPr>
          <w:sz w:val="12"/>
          <w:vertAlign w:val="superscript"/>
        </w:rPr>
        <w:t>8</w:t>
      </w:r>
      <w:r w:rsidRPr="004E1BCF">
        <w:rPr>
          <w:sz w:val="12"/>
        </w:rPr>
        <w:t> Reports released by the Senate Intelligence Committee estimate that the Russian campaign reached not only the 126 million people on Facebook but another 20 million more on Instagram.</w:t>
      </w:r>
      <w:r w:rsidRPr="004E1BCF">
        <w:rPr>
          <w:sz w:val="12"/>
          <w:vertAlign w:val="superscript"/>
        </w:rPr>
        <w:t>9</w:t>
      </w:r>
      <w:r w:rsidRPr="004E1BCF">
        <w:rPr>
          <w:sz w:val="12"/>
        </w:rPr>
        <w:t xml:space="preserve"> Some </w:t>
      </w:r>
      <w:r w:rsidRPr="004E1BCF">
        <w:rPr>
          <w:rStyle w:val="StyleUnderline"/>
        </w:rPr>
        <w:t>Russian messages were crafted to support particular candidates while others were designed to create a general sense of chaos</w:t>
      </w:r>
      <w:r w:rsidRPr="004E1BCF">
        <w:rPr>
          <w:sz w:val="12"/>
        </w:rPr>
        <w:t>. Still others were micro-targeted to suppress voting by particular demographic groups such as African-Americans or younger voters. While skeptics argue that Russian efforts were a small percentage of the total content on the Internet, “</w:t>
      </w:r>
      <w:r w:rsidRPr="004E1BCF">
        <w:rPr>
          <w:rStyle w:val="StyleUnderline"/>
        </w:rPr>
        <w:t>for sub-groups of targeted Americans, the messaging was perhaps ubiquitous</w:t>
      </w:r>
      <w:r w:rsidRPr="004E1BCF">
        <w:rPr>
          <w:sz w:val="12"/>
        </w:rPr>
        <w:t>.”</w:t>
      </w:r>
      <w:r w:rsidRPr="004E1BCF">
        <w:rPr>
          <w:sz w:val="12"/>
          <w:vertAlign w:val="superscript"/>
        </w:rPr>
        <w:t>10</w:t>
      </w:r>
    </w:p>
    <w:p w:rsidR="00CF422E" w:rsidRPr="004E1BCF" w:rsidRDefault="00CF422E" w:rsidP="00CF422E">
      <w:pPr>
        <w:rPr>
          <w:sz w:val="12"/>
        </w:rPr>
      </w:pPr>
      <w:r w:rsidRPr="004E1BCF">
        <w:rPr>
          <w:rStyle w:val="StyleUnderline"/>
        </w:rPr>
        <w:t>Before the Internet, such operations involved costly training and movement of spies across borders, establishment of foreign bank accounts, and transfers of cash. Now similar effects can be accomplished remotely at much lower cost</w:t>
      </w:r>
      <w:r w:rsidRPr="004E1BCF">
        <w:rPr>
          <w:sz w:val="12"/>
        </w:rPr>
        <w:t xml:space="preserve">. It is much easier to send electrons across borders than human agents. Ransoming a failed spy can be costly, but if no one clicks on a phishing e mail, it is simple, deniable, and virtually free to send another. </w:t>
      </w:r>
      <w:r w:rsidRPr="004E1BCF">
        <w:rPr>
          <w:rStyle w:val="StyleUnderline"/>
        </w:rPr>
        <w:t xml:space="preserve">In 1983, when the KGB </w:t>
      </w:r>
      <w:r w:rsidRPr="004E1BCF">
        <w:rPr>
          <w:rStyle w:val="StyleUnderline"/>
        </w:rPr>
        <w:lastRenderedPageBreak/>
        <w:t xml:space="preserve">seeded the rumor that AIDS was the product of U.S. government experiments with biological weapons, the rumor </w:t>
      </w:r>
      <w:r w:rsidRPr="004E1BCF">
        <w:rPr>
          <w:sz w:val="12"/>
        </w:rPr>
        <w:t xml:space="preserve">started with an anonymous letter to a small New Delhi newspaper and then </w:t>
      </w:r>
      <w:r w:rsidRPr="004E1BCF">
        <w:rPr>
          <w:rStyle w:val="StyleUnderline"/>
        </w:rPr>
        <w:t>was propagated globally but slowly over several years</w:t>
      </w:r>
      <w:r w:rsidRPr="004E1BCF">
        <w:rPr>
          <w:sz w:val="12"/>
        </w:rPr>
        <w:t xml:space="preserve"> by widespread reproduction and constant repetition in conventional media. It took four years to reach full fruition. </w:t>
      </w:r>
      <w:r w:rsidRPr="004E1BCF">
        <w:rPr>
          <w:sz w:val="12"/>
          <w:vertAlign w:val="superscript"/>
        </w:rPr>
        <w:t>11</w:t>
      </w:r>
      <w:r w:rsidRPr="004E1BCF">
        <w:rPr>
          <w:sz w:val="12"/>
        </w:rPr>
        <w:t> </w:t>
      </w:r>
      <w:r w:rsidRPr="004E1BCF">
        <w:rPr>
          <w:rStyle w:val="StyleUnderline"/>
        </w:rPr>
        <w:t>In 2016</w:t>
      </w:r>
      <w:r w:rsidRPr="004E1BCF">
        <w:rPr>
          <w:sz w:val="12"/>
        </w:rPr>
        <w:t>, an updated version of the same technique was used to create “</w:t>
      </w:r>
      <w:r w:rsidRPr="004E1BCF">
        <w:rPr>
          <w:rStyle w:val="StyleUnderline"/>
        </w:rPr>
        <w:t>Pizzagate</w:t>
      </w:r>
      <w:r w:rsidRPr="004E1BCF">
        <w:rPr>
          <w:sz w:val="12"/>
        </w:rPr>
        <w:t xml:space="preserve">,” the bizarre rumor that Hillary Clinton’s campaign manager ran a child sex ring in a Washington restaurant. It </w:t>
      </w:r>
      <w:r w:rsidRPr="004E1BCF">
        <w:rPr>
          <w:rStyle w:val="StyleUnderline"/>
        </w:rPr>
        <w:t>spread instantly on the Internet. What’s new is not the basic model; it’s the speed with which such disinformation can spread and the low cost of spreading it</w:t>
      </w:r>
      <w:r w:rsidRPr="004E1BCF">
        <w:rPr>
          <w:sz w:val="12"/>
        </w:rPr>
        <w:t>.</w:t>
      </w:r>
    </w:p>
    <w:p w:rsidR="00CF422E" w:rsidRPr="004E1BCF" w:rsidRDefault="00CF422E" w:rsidP="00CF422E">
      <w:pPr>
        <w:rPr>
          <w:sz w:val="12"/>
        </w:rPr>
      </w:pPr>
      <w:r w:rsidRPr="004E1BCF">
        <w:rPr>
          <w:sz w:val="12"/>
        </w:rPr>
        <w:t xml:space="preserve">With its armies of paid trolls and botnets, along with outlets such as Russia Today (RT) and Sputnik, </w:t>
      </w:r>
      <w:r w:rsidRPr="004E1BCF">
        <w:rPr>
          <w:rStyle w:val="StyleUnderline"/>
        </w:rPr>
        <w:t>Russian intelligence, after hacking into the e-mails of the Democratic National Committee and senior Clinton campaign officials, could distract and disrupt news cycles week after week without setting foot in the United States</w:t>
      </w:r>
      <w:r w:rsidRPr="004E1BCF">
        <w:rPr>
          <w:sz w:val="12"/>
        </w:rPr>
        <w:t>. And it could also count on the witting and unwitting help of organizations like Wikileaks. Russian messages aimed at priming, framing, agenda setting, and contagion were accelerated by U.S. media that were too quick and unreflective in using the Russian phrasing and frames.</w:t>
      </w:r>
      <w:r w:rsidRPr="004E1BCF">
        <w:rPr>
          <w:sz w:val="12"/>
          <w:vertAlign w:val="superscript"/>
        </w:rPr>
        <w:t>12</w:t>
      </w:r>
      <w:r w:rsidRPr="004E1BCF">
        <w:rPr>
          <w:sz w:val="12"/>
        </w:rPr>
        <w:t xml:space="preserve"> American voters are subject to many influences, and there were many potential causes of the narrow outcome of the 2016 election. It is far too simple just to blame manipulation of social media. As social scientists say, the outcome was “overdetermined.” </w:t>
      </w:r>
      <w:r w:rsidRPr="004E1BCF">
        <w:rPr>
          <w:rStyle w:val="StyleUnderline"/>
        </w:rPr>
        <w:t xml:space="preserve">But whatever its effects on the particular election outcome, </w:t>
      </w:r>
      <w:r w:rsidRPr="004E1BCF">
        <w:rPr>
          <w:rStyle w:val="StyleUnderline"/>
          <w:highlight w:val="green"/>
        </w:rPr>
        <w:t>Russia</w:t>
      </w:r>
      <w:r w:rsidRPr="004E1BCF">
        <w:rPr>
          <w:rStyle w:val="StyleUnderline"/>
        </w:rPr>
        <w:t xml:space="preserve"> was able to accomplish its deeper goal of </w:t>
      </w:r>
      <w:r w:rsidRPr="004E1BCF">
        <w:rPr>
          <w:rStyle w:val="StyleUnderline"/>
          <w:highlight w:val="green"/>
        </w:rPr>
        <w:t>sow</w:t>
      </w:r>
      <w:r w:rsidRPr="004E1BCF">
        <w:rPr>
          <w:rStyle w:val="StyleUnderline"/>
        </w:rPr>
        <w:t xml:space="preserve">ing </w:t>
      </w:r>
      <w:r w:rsidRPr="004E1BCF">
        <w:rPr>
          <w:rStyle w:val="StyleUnderline"/>
          <w:highlight w:val="green"/>
        </w:rPr>
        <w:t xml:space="preserve">disruption and </w:t>
      </w:r>
      <w:r w:rsidRPr="004E1BCF">
        <w:rPr>
          <w:rStyle w:val="Emphasis"/>
          <w:highlight w:val="green"/>
        </w:rPr>
        <w:t>discredit</w:t>
      </w:r>
      <w:r w:rsidRPr="004E1BCF">
        <w:rPr>
          <w:rStyle w:val="Emphasis"/>
        </w:rPr>
        <w:t xml:space="preserve">ing </w:t>
      </w:r>
      <w:r w:rsidRPr="004E1BCF">
        <w:rPr>
          <w:rStyle w:val="Emphasis"/>
          <w:highlight w:val="green"/>
        </w:rPr>
        <w:t>the democratic model</w:t>
      </w:r>
      <w:r w:rsidRPr="004E1BCF">
        <w:rPr>
          <w:sz w:val="12"/>
        </w:rPr>
        <w:t>. It successfully undercut American soft power.</w:t>
      </w:r>
    </w:p>
    <w:p w:rsidR="00CF422E" w:rsidRPr="004E1BCF" w:rsidRDefault="00CF422E" w:rsidP="00CF422E"/>
    <w:p w:rsidR="00CF422E" w:rsidRPr="00DC6C4A" w:rsidRDefault="00CF422E" w:rsidP="00CF422E">
      <w:pPr>
        <w:pStyle w:val="Heading4"/>
      </w:pPr>
      <w:r>
        <w:t xml:space="preserve">The aff flips that---Constellations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rsidR="00CF422E" w:rsidRPr="00B1640A" w:rsidRDefault="00CF422E" w:rsidP="00CF422E">
      <w:pPr>
        <w:rPr>
          <w:rStyle w:val="Style13ptBold"/>
          <w:sz w:val="16"/>
          <w:szCs w:val="16"/>
        </w:rPr>
      </w:pPr>
      <w:r>
        <w:rPr>
          <w:rStyle w:val="Style13ptBold"/>
        </w:rPr>
        <w:t xml:space="preserve">Schwille 4/12 </w:t>
      </w:r>
      <w:r w:rsidRPr="00B1640A">
        <w:rPr>
          <w:rStyle w:val="Style13ptBold"/>
          <w:b w:val="0"/>
          <w:bCs/>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sz w:val="16"/>
          <w:szCs w:val="16"/>
        </w:rPr>
        <w:t>) “</w:t>
      </w:r>
      <w:r w:rsidRPr="00B1640A">
        <w:rPr>
          <w:szCs w:val="16"/>
        </w:rPr>
        <w:t>Satellite Internet Services—Fostering the Dictator's Dilemma?” RAND Corporation, 4/12/2021] JL</w:t>
      </w:r>
    </w:p>
    <w:p w:rsidR="00CF422E" w:rsidRPr="000D7D87" w:rsidRDefault="00CF422E" w:rsidP="00CF422E">
      <w:pPr>
        <w:rPr>
          <w:sz w:val="12"/>
        </w:rPr>
      </w:pPr>
      <w:r w:rsidRPr="00B72F08">
        <w:rPr>
          <w:rStyle w:val="StyleUnderline"/>
          <w:highlight w:val="green"/>
        </w:rPr>
        <w:t>C</w:t>
      </w:r>
      <w:r w:rsidRPr="000D7D87">
        <w:rPr>
          <w:rStyle w:val="StyleUnderline"/>
          <w:highlight w:val="green"/>
        </w:rPr>
        <w:t>onstellations</w:t>
      </w:r>
      <w:r w:rsidRPr="000D7D87">
        <w:rPr>
          <w:rStyle w:val="StyleUnderline"/>
        </w:rPr>
        <w:t xml:space="preserve"> of low-altitude, low-latency satellites </w:t>
      </w:r>
      <w:r w:rsidRPr="000D7D87">
        <w:rPr>
          <w:rStyle w:val="StyleUnderline"/>
          <w:highlight w:val="green"/>
        </w:rPr>
        <w:t>providing broadband</w:t>
      </w:r>
      <w:r w:rsidRPr="000D7D87">
        <w:rPr>
          <w:rStyle w:val="StyleUnderline"/>
        </w:rPr>
        <w:t xml:space="preserve"> internet access to wide swathes of the earth </w:t>
      </w:r>
      <w:r w:rsidRPr="000D7D87">
        <w:rPr>
          <w:rStyle w:val="StyleUnderline"/>
          <w:highlight w:val="green"/>
        </w:rPr>
        <w:t>are an impending challenge to</w:t>
      </w:r>
      <w:r w:rsidRPr="000D7D87">
        <w:rPr>
          <w:rStyle w:val="StyleUnderline"/>
        </w:rPr>
        <w:t xml:space="preserve"> the information dominance enjoyed by the world's </w:t>
      </w:r>
      <w:r w:rsidRPr="000D7D87">
        <w:rPr>
          <w:rStyle w:val="StyleUnderline"/>
          <w:highlight w:val="green"/>
        </w:rPr>
        <w:t>authoritarian states</w:t>
      </w:r>
      <w:r w:rsidRPr="000D7D87">
        <w:rPr>
          <w:sz w:val="12"/>
        </w:rPr>
        <w:t xml:space="preserve">. </w:t>
      </w:r>
      <w:r w:rsidRPr="000D7D87">
        <w:rPr>
          <w:rStyle w:val="StyleUnderline"/>
        </w:rPr>
        <w:t xml:space="preserve">Whether Amazon's proposed Project </w:t>
      </w:r>
      <w:r w:rsidRPr="000D7D87">
        <w:rPr>
          <w:rStyle w:val="StyleUnderline"/>
          <w:highlight w:val="green"/>
        </w:rPr>
        <w:t>Kuiper</w:t>
      </w:r>
      <w:r w:rsidRPr="000D7D87">
        <w:rPr>
          <w:rStyle w:val="StyleUnderline"/>
        </w:rPr>
        <w:t>, Elon Musk's </w:t>
      </w:r>
      <w:r w:rsidRPr="000D7D87">
        <w:rPr>
          <w:rStyle w:val="Emphasis"/>
          <w:highlight w:val="green"/>
        </w:rPr>
        <w:t>Starlink</w:t>
      </w:r>
      <w:r w:rsidRPr="000D7D87">
        <w:rPr>
          <w:rStyle w:val="StyleUnderline"/>
        </w:rPr>
        <w:t> (already functional in some areas of North America), or the United Kingdom funded </w:t>
      </w:r>
      <w:r w:rsidRPr="000D7D87">
        <w:rPr>
          <w:rStyle w:val="StyleUnderline"/>
          <w:highlight w:val="green"/>
        </w:rPr>
        <w:t>OneWeb</w:t>
      </w:r>
      <w:r w:rsidRPr="000D7D87">
        <w:rPr>
          <w:rStyle w:val="StyleUnderline"/>
        </w:rPr>
        <w:t xml:space="preserve">, the ability to </w:t>
      </w:r>
      <w:r w:rsidRPr="000D7D87">
        <w:rPr>
          <w:rStyle w:val="StyleUnderline"/>
          <w:highlight w:val="green"/>
        </w:rPr>
        <w:t>provide</w:t>
      </w:r>
      <w:r w:rsidRPr="000D7D87">
        <w:rPr>
          <w:rStyle w:val="StyleUnderline"/>
        </w:rPr>
        <w:t xml:space="preserve"> relatively </w:t>
      </w:r>
      <w:r w:rsidRPr="000D7D87">
        <w:rPr>
          <w:rStyle w:val="Emphasis"/>
        </w:rPr>
        <w:t>low cost internet access</w:t>
      </w:r>
      <w:r w:rsidRPr="000D7D87">
        <w:rPr>
          <w:rStyle w:val="StyleUnderline"/>
        </w:rPr>
        <w:t xml:space="preserve"> outside of government control is both </w:t>
      </w:r>
      <w:r w:rsidRPr="000D7D87">
        <w:rPr>
          <w:rStyle w:val="StyleUnderline"/>
          <w:highlight w:val="green"/>
        </w:rPr>
        <w:t xml:space="preserve">a </w:t>
      </w:r>
      <w:r w:rsidRPr="000D7D87">
        <w:rPr>
          <w:rStyle w:val="Emphasis"/>
          <w:highlight w:val="green"/>
        </w:rPr>
        <w:t>challenge</w:t>
      </w:r>
      <w:r w:rsidRPr="000D7D87">
        <w:rPr>
          <w:rStyle w:val="Emphasis"/>
        </w:rPr>
        <w:t xml:space="preserve"> for </w:t>
      </w:r>
      <w:r w:rsidRPr="000D7D87">
        <w:rPr>
          <w:rStyle w:val="Emphasis"/>
          <w:highlight w:val="green"/>
        </w:rPr>
        <w:t>authoritarian states</w:t>
      </w:r>
      <w:r w:rsidRPr="000D7D87">
        <w:rPr>
          <w:rStyle w:val="StyleUnderline"/>
          <w:highlight w:val="green"/>
        </w:rPr>
        <w:t xml:space="preserve"> and an </w:t>
      </w:r>
      <w:r w:rsidRPr="000D7D87">
        <w:rPr>
          <w:rStyle w:val="Emphasis"/>
          <w:highlight w:val="green"/>
        </w:rPr>
        <w:t>opportunity for democracies</w:t>
      </w:r>
      <w:r w:rsidRPr="000D7D87">
        <w:rPr>
          <w:sz w:val="12"/>
        </w:rPr>
        <w:t>.</w:t>
      </w:r>
    </w:p>
    <w:p w:rsidR="00CF422E" w:rsidRPr="000D7D87" w:rsidRDefault="00CF422E" w:rsidP="00CF422E">
      <w:pPr>
        <w:rPr>
          <w:sz w:val="12"/>
        </w:rPr>
      </w:pPr>
      <w:r w:rsidRPr="000D7D87">
        <w:rPr>
          <w:sz w:val="12"/>
        </w:rPr>
        <w:t xml:space="preserve">In Russia, </w:t>
      </w:r>
      <w:r w:rsidRPr="000D7D87">
        <w:rPr>
          <w:rStyle w:val="StyleUnderline"/>
        </w:rPr>
        <w:t>the Duma is already considering a law to criminalize access to such satellite services</w:t>
      </w:r>
      <w:r w:rsidRPr="000D7D87">
        <w:rPr>
          <w:sz w:val="12"/>
        </w:rPr>
        <w:t xml:space="preserve">. </w:t>
      </w:r>
      <w:r w:rsidRPr="000D7D87">
        <w:rPr>
          <w:rStyle w:val="StyleUnderline"/>
        </w:rPr>
        <w:t>China is not only planning to launch a competing service</w:t>
      </w:r>
      <w:r w:rsidRPr="000D7D87">
        <w:rPr>
          <w:sz w:val="12"/>
        </w:rPr>
        <w:t xml:space="preserve">, it has Starlink's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D7D87">
        <w:rPr>
          <w:rStyle w:val="StyleUnderline"/>
        </w:rPr>
        <w:t>Pyongyang's reaction is unlikely to be very positive</w:t>
      </w:r>
      <w:r w:rsidRPr="000D7D87">
        <w:rPr>
          <w:sz w:val="12"/>
        </w:rPr>
        <w:t>.</w:t>
      </w:r>
    </w:p>
    <w:p w:rsidR="00CF422E" w:rsidRPr="000D7D87" w:rsidRDefault="00CF422E" w:rsidP="00CF422E">
      <w:pPr>
        <w:rPr>
          <w:sz w:val="12"/>
        </w:rPr>
      </w:pPr>
      <w:r w:rsidRPr="000D7D87">
        <w:rPr>
          <w:sz w:val="12"/>
        </w:rPr>
        <w:t xml:space="preserve">What are low-altitude, low-latency satellites and why are authoritarian states so concerned? </w:t>
      </w:r>
      <w:r w:rsidRPr="000D7D87">
        <w:rPr>
          <w:rStyle w:val="StyleUnderline"/>
        </w:rPr>
        <w:t xml:space="preserve">The problem (for authoritarians) and promise (for democracies) are the </w:t>
      </w:r>
      <w:r w:rsidRPr="000D7D87">
        <w:rPr>
          <w:rStyle w:val="StyleUnderline"/>
          <w:highlight w:val="green"/>
        </w:rPr>
        <w:t>services</w:t>
      </w:r>
      <w:r w:rsidRPr="000D7D87">
        <w:rPr>
          <w:rStyle w:val="StyleUnderline"/>
        </w:rPr>
        <w:t xml:space="preserve">' ability to </w:t>
      </w:r>
      <w:r w:rsidRPr="000D7D87">
        <w:rPr>
          <w:rStyle w:val="StyleUnderline"/>
          <w:highlight w:val="green"/>
        </w:rPr>
        <w:t>provide broadband</w:t>
      </w:r>
      <w:r w:rsidRPr="000D7D87">
        <w:rPr>
          <w:rStyle w:val="StyleUnderline"/>
        </w:rPr>
        <w:t xml:space="preserve"> internet access almost </w:t>
      </w:r>
      <w:r w:rsidRPr="000D7D87">
        <w:rPr>
          <w:rStyle w:val="StyleUnderline"/>
          <w:highlight w:val="green"/>
        </w:rPr>
        <w:t>anywhere</w:t>
      </w:r>
      <w:r w:rsidRPr="000D7D87">
        <w:rPr>
          <w:rStyle w:val="StyleUnderline"/>
        </w:rPr>
        <w:t xml:space="preserve"> on earth, </w:t>
      </w:r>
      <w:r w:rsidRPr="000D7D87">
        <w:rPr>
          <w:rStyle w:val="StyleUnderline"/>
          <w:highlight w:val="green"/>
        </w:rPr>
        <w:t>with nothing</w:t>
      </w:r>
      <w:r w:rsidRPr="000D7D87">
        <w:rPr>
          <w:rStyle w:val="StyleUnderline"/>
        </w:rPr>
        <w:t xml:space="preserve"> new required </w:t>
      </w:r>
      <w:r w:rsidRPr="000D7D87">
        <w:rPr>
          <w:rStyle w:val="StyleUnderline"/>
          <w:highlight w:val="green"/>
        </w:rPr>
        <w:t>on the ground</w:t>
      </w:r>
      <w:r w:rsidRPr="000D7D87">
        <w:rPr>
          <w:sz w:val="12"/>
        </w:rPr>
        <w:t xml:space="preserve"> aside from a small terminal. </w:t>
      </w:r>
      <w:r w:rsidRPr="000D7D87">
        <w:rPr>
          <w:rStyle w:val="StyleUnderline"/>
        </w:rPr>
        <w:t xml:space="preserve">Because these satellites orbit at several hundred kilometers (low Earth orbit), versus 35,000km for telecommunication satellites in geostationary orbit, their </w:t>
      </w:r>
      <w:r w:rsidRPr="000D7D87">
        <w:rPr>
          <w:rStyle w:val="StyleUnderline"/>
          <w:highlight w:val="green"/>
        </w:rPr>
        <w:t>terminals can be smaller, portable,</w:t>
      </w:r>
      <w:r w:rsidRPr="000D7D87">
        <w:rPr>
          <w:rStyle w:val="StyleUnderline"/>
        </w:rPr>
        <w:t xml:space="preserve"> </w:t>
      </w:r>
      <w:r w:rsidRPr="000D7D87">
        <w:rPr>
          <w:rStyle w:val="StyleUnderline"/>
          <w:highlight w:val="green"/>
        </w:rPr>
        <w:t>and easier to conceal</w:t>
      </w:r>
      <w:r w:rsidRPr="000D7D87">
        <w:rPr>
          <w:rStyle w:val="StyleUnderline"/>
        </w:rPr>
        <w:t>, smuggle, and infiltrate</w:t>
      </w:r>
      <w:r w:rsidRPr="000D7D87">
        <w:rPr>
          <w:sz w:val="12"/>
        </w:rPr>
        <w:t xml:space="preserve">. With one of these terminals, </w:t>
      </w:r>
      <w:r w:rsidRPr="000D7D87">
        <w:rPr>
          <w:rStyle w:val="StyleUnderline"/>
        </w:rPr>
        <w:t xml:space="preserve">users can cheaply and quickly </w:t>
      </w:r>
      <w:r w:rsidRPr="000D7D87">
        <w:rPr>
          <w:rStyle w:val="StyleUnderline"/>
        </w:rPr>
        <w:lastRenderedPageBreak/>
        <w:t>bypass national controls on the internet and information access, plus place phone</w:t>
      </w:r>
      <w:r w:rsidRPr="000D7D87">
        <w:rPr>
          <w:sz w:val="12"/>
        </w:rPr>
        <w:t xml:space="preserve"> (e.g. Voice over Internet Protocol, Skype, or Zoom) calls outside of government-controlled systems. </w:t>
      </w:r>
      <w:r w:rsidRPr="000D7D87">
        <w:rPr>
          <w:rStyle w:val="StyleUnderline"/>
        </w:rPr>
        <w:t xml:space="preserve">It is this freedom of information access and communication that has Russia and China so concerned, and that provides </w:t>
      </w:r>
      <w:r w:rsidRPr="000D7D87">
        <w:rPr>
          <w:rStyle w:val="StyleUnderline"/>
          <w:highlight w:val="green"/>
        </w:rPr>
        <w:t>an opportunity for democratic states to rebalance their current information disadvantage</w:t>
      </w:r>
      <w:r w:rsidRPr="000D7D87">
        <w:rPr>
          <w:sz w:val="12"/>
        </w:rPr>
        <w:t>.</w:t>
      </w:r>
    </w:p>
    <w:p w:rsidR="00CF422E" w:rsidRPr="000D7D87" w:rsidRDefault="00CF422E" w:rsidP="00CF422E">
      <w:pPr>
        <w:rPr>
          <w:sz w:val="12"/>
        </w:rPr>
      </w:pPr>
      <w:r w:rsidRPr="000D7D87">
        <w:rPr>
          <w:sz w:val="12"/>
        </w:rPr>
        <w:t xml:space="preserve">In what some scholars have termed democracy's dilemma, </w:t>
      </w:r>
      <w:r w:rsidRPr="000D7D87">
        <w:rPr>
          <w:rStyle w:val="StyleUnderline"/>
        </w:rPr>
        <w:t>nations that rely on relatively free and open information flows are vulnerable to having that openness turned against them by adversaries</w:t>
      </w:r>
      <w:r w:rsidRPr="000D7D87">
        <w:rPr>
          <w:sz w:val="12"/>
        </w:rPr>
        <w:t xml:space="preserve">. Think Russian influence on Brexit, the 2016 U.S. elections and the COVID-19 infodemic. What these </w:t>
      </w:r>
      <w:r w:rsidRPr="000D7D87">
        <w:rPr>
          <w:rStyle w:val="StyleUnderline"/>
        </w:rPr>
        <w:t xml:space="preserve">new </w:t>
      </w:r>
      <w:r w:rsidRPr="000D7D87">
        <w:rPr>
          <w:rStyle w:val="StyleUnderline"/>
          <w:highlight w:val="green"/>
        </w:rPr>
        <w:t>satellite systems</w:t>
      </w:r>
      <w:r w:rsidRPr="000D7D87">
        <w:rPr>
          <w:rStyle w:val="StyleUnderline"/>
        </w:rPr>
        <w:t xml:space="preserve"> offer</w:t>
      </w:r>
      <w:r w:rsidRPr="000D7D87">
        <w:rPr>
          <w:sz w:val="12"/>
        </w:rPr>
        <w:t xml:space="preserve"> is </w:t>
      </w:r>
      <w:r w:rsidRPr="000D7D87">
        <w:rPr>
          <w:rStyle w:val="StyleUnderline"/>
        </w:rPr>
        <w:t xml:space="preserve">an opportunity to </w:t>
      </w:r>
      <w:r w:rsidRPr="000D7D87">
        <w:rPr>
          <w:rStyle w:val="StyleUnderline"/>
          <w:highlight w:val="green"/>
        </w:rPr>
        <w:t>reinvigorate</w:t>
      </w:r>
      <w:r w:rsidRPr="000D7D87">
        <w:rPr>
          <w:rStyle w:val="StyleUnderline"/>
        </w:rPr>
        <w:t xml:space="preserve"> the dictator's dilemma (PDF)—</w:t>
      </w:r>
      <w:r w:rsidRPr="000D7D87">
        <w:rPr>
          <w:rStyle w:val="StyleUnderline"/>
          <w:highlight w:val="green"/>
        </w:rPr>
        <w:t>the fear authoritarian leaders have of nonregime narratives</w:t>
      </w:r>
      <w:r w:rsidRPr="000D7D87">
        <w:rPr>
          <w:rStyle w:val="StyleUnderline"/>
        </w:rPr>
        <w:t xml:space="preserve"> reaching their people, or their people communicating outside</w:t>
      </w:r>
      <w:r w:rsidRPr="000D7D87">
        <w:rPr>
          <w:sz w:val="12"/>
        </w:rPr>
        <w:t xml:space="preserve"> of government-approved channels.</w:t>
      </w:r>
    </w:p>
    <w:p w:rsidR="00CF422E" w:rsidRPr="000D7D87" w:rsidRDefault="00CF422E" w:rsidP="00CF422E">
      <w:pPr>
        <w:rPr>
          <w:sz w:val="12"/>
        </w:rPr>
      </w:pPr>
      <w:r w:rsidRPr="000D7D87">
        <w:rPr>
          <w:sz w:val="12"/>
        </w:rPr>
        <w:t xml:space="preserve">Just </w:t>
      </w:r>
      <w:r w:rsidRPr="000D7D87">
        <w:rPr>
          <w:rStyle w:val="StyleUnderline"/>
        </w:rPr>
        <w:t>how powerful is this fear? </w:t>
      </w:r>
      <w:r w:rsidRPr="000D7D87">
        <w:rPr>
          <w:rStyle w:val="StyleUnderline"/>
          <w:highlight w:val="green"/>
        </w:rPr>
        <w:t>Moscow reacts more negatively to criticisms</w:t>
      </w:r>
      <w:r w:rsidRPr="000D7D87">
        <w:rPr>
          <w:rStyle w:val="StyleUnderline"/>
        </w:rPr>
        <w:t xml:space="preserve"> and threats to its information control </w:t>
      </w:r>
      <w:r w:rsidRPr="000D7D87">
        <w:rPr>
          <w:rStyle w:val="StyleUnderline"/>
          <w:highlight w:val="green"/>
        </w:rPr>
        <w:t>than</w:t>
      </w:r>
      <w:r w:rsidRPr="000D7D87">
        <w:rPr>
          <w:rStyle w:val="StyleUnderline"/>
        </w:rPr>
        <w:t xml:space="preserve"> it does to (far more expensive) </w:t>
      </w:r>
      <w:r w:rsidRPr="000D7D87">
        <w:rPr>
          <w:rStyle w:val="StyleUnderline"/>
          <w:highlight w:val="green"/>
        </w:rPr>
        <w:t>NATO exercises</w:t>
      </w:r>
      <w:r w:rsidRPr="000D7D87">
        <w:rPr>
          <w:sz w:val="12"/>
        </w:rPr>
        <w:t>. For years, Russian state media have even coordinated to deflect these criticisms of Russia's censorship onto countries with which Moscow is in conflict, successively targeting Georgia, the United States, and Ukraine.</w:t>
      </w:r>
    </w:p>
    <w:p w:rsidR="00CF422E" w:rsidRPr="000D7D87" w:rsidRDefault="00CF422E" w:rsidP="00CF422E">
      <w:pPr>
        <w:rPr>
          <w:sz w:val="12"/>
        </w:rPr>
      </w:pPr>
      <w:r w:rsidRPr="000D7D87">
        <w:rPr>
          <w:rStyle w:val="StyleUnderline"/>
          <w:highlight w:val="green"/>
        </w:rPr>
        <w:t>China's</w:t>
      </w:r>
      <w:r w:rsidRPr="000D7D87">
        <w:rPr>
          <w:rStyle w:val="StyleUnderline"/>
        </w:rPr>
        <w:t xml:space="preserve"> rulers have a similar view, </w:t>
      </w:r>
      <w:r w:rsidRPr="000D7D87">
        <w:rPr>
          <w:rStyle w:val="StyleUnderline"/>
          <w:highlight w:val="green"/>
        </w:rPr>
        <w:t>more fearful of “American ideals</w:t>
      </w:r>
      <w:r w:rsidRPr="000D7D87">
        <w:rPr>
          <w:rStyle w:val="StyleUnderline"/>
        </w:rPr>
        <w:t xml:space="preserve"> of freedom, democracy, and human rights infecting the people of China and Hong Kong,” </w:t>
      </w:r>
      <w:r w:rsidRPr="000D7D87">
        <w:rPr>
          <w:rStyle w:val="StyleUnderline"/>
          <w:highlight w:val="green"/>
        </w:rPr>
        <w:t>than</w:t>
      </w:r>
      <w:r w:rsidRPr="000D7D87">
        <w:rPr>
          <w:rStyle w:val="StyleUnderline"/>
        </w:rPr>
        <w:t xml:space="preserve"> they are of U.S. </w:t>
      </w:r>
      <w:r w:rsidRPr="000D7D87">
        <w:rPr>
          <w:rStyle w:val="StyleUnderline"/>
          <w:highlight w:val="green"/>
        </w:rPr>
        <w:t>military</w:t>
      </w:r>
      <w:r w:rsidRPr="000D7D87">
        <w:rPr>
          <w:rStyle w:val="StyleUnderline"/>
        </w:rPr>
        <w:t xml:space="preserve"> or economic </w:t>
      </w:r>
      <w:r w:rsidRPr="000D7D87">
        <w:rPr>
          <w:rStyle w:val="StyleUnderline"/>
          <w:highlight w:val="green"/>
        </w:rPr>
        <w:t>challenges</w:t>
      </w:r>
      <w:r w:rsidRPr="000D7D87">
        <w:rPr>
          <w:sz w:val="12"/>
        </w:rPr>
        <w:t>. This is not a new concern for Beijing; the term </w:t>
      </w:r>
      <w:r w:rsidRPr="000D7D87">
        <w:rPr>
          <w:i/>
          <w:iCs/>
          <w:sz w:val="12"/>
        </w:rPr>
        <w:t>Great Firewall of China</w:t>
      </w:r>
      <w:r w:rsidRPr="000D7D87">
        <w:rPr>
          <w:sz w:val="12"/>
        </w:rPr>
        <w:t xml:space="preserve"> was discussed in a Wired article back in 1997. </w:t>
      </w:r>
      <w:r w:rsidRPr="000D7D87">
        <w:rPr>
          <w:rStyle w:val="StyleUnderline"/>
        </w:rPr>
        <w:t>Beijing's controls have expanded since, with hundreds of thousands of censors and billions of dollars spent on informational and societal control</w:t>
      </w:r>
      <w:r w:rsidRPr="000D7D87">
        <w:rPr>
          <w:sz w:val="12"/>
        </w:rPr>
        <w:t>, including the uniquely intrusive social credit systems (PDF).</w:t>
      </w:r>
    </w:p>
    <w:p w:rsidR="00CF422E" w:rsidRPr="000D7D87" w:rsidRDefault="00CF422E" w:rsidP="00CF422E">
      <w:pPr>
        <w:rPr>
          <w:sz w:val="12"/>
        </w:rPr>
      </w:pPr>
      <w:r w:rsidRPr="000D7D87">
        <w:rPr>
          <w:rStyle w:val="StyleUnderline"/>
        </w:rPr>
        <w:t>North Korea is an even clearer example</w:t>
      </w:r>
      <w:r w:rsidRPr="000D7D87">
        <w:rPr>
          <w:sz w:val="12"/>
        </w:rPr>
        <w:t xml:space="preserve">, with years of North Korea specialists (see Lankov, Baek, Cha, Myers, and others) </w:t>
      </w:r>
      <w:r w:rsidRPr="000D7D87">
        <w:rPr>
          <w:rStyle w:val="StyleUnderline"/>
        </w:rPr>
        <w:t>highlighting Pyongyang's reliance on domestic information control to keep the Kim family in power</w:t>
      </w:r>
      <w:r w:rsidRPr="000D7D87">
        <w:rPr>
          <w:sz w:val="12"/>
        </w:rPr>
        <w:t>. Impressive control, but a weakness masquerading as a strength.</w:t>
      </w:r>
    </w:p>
    <w:p w:rsidR="00CF422E" w:rsidRPr="000D7D87" w:rsidRDefault="00CF422E" w:rsidP="00CF422E">
      <w:pPr>
        <w:rPr>
          <w:sz w:val="12"/>
        </w:rPr>
      </w:pPr>
      <w:r w:rsidRPr="000D7D87">
        <w:rPr>
          <w:sz w:val="12"/>
        </w:rPr>
        <w:t xml:space="preserve">This desire for information control represents both the dictator's dilemma and democracy's opportunity. </w:t>
      </w:r>
      <w:r w:rsidRPr="000D7D87">
        <w:rPr>
          <w:rStyle w:val="StyleUnderline"/>
          <w:highlight w:val="green"/>
        </w:rPr>
        <w:t>Beijing, Moscow, and Pyongyang</w:t>
      </w:r>
      <w:r w:rsidRPr="000D7D87">
        <w:rPr>
          <w:rStyle w:val="StyleUnderline"/>
        </w:rPr>
        <w:t xml:space="preserve"> (as well as Tehran and others) </w:t>
      </w:r>
      <w:r w:rsidRPr="000D7D87">
        <w:rPr>
          <w:rStyle w:val="StyleUnderline"/>
          <w:highlight w:val="green"/>
        </w:rPr>
        <w:t>are</w:t>
      </w:r>
      <w:r w:rsidRPr="000D7D87">
        <w:rPr>
          <w:rStyle w:val="StyleUnderline"/>
        </w:rPr>
        <w:t xml:space="preserve"> clearly </w:t>
      </w:r>
      <w:r w:rsidRPr="000D7D87">
        <w:rPr>
          <w:rStyle w:val="StyleUnderline"/>
          <w:highlight w:val="green"/>
        </w:rPr>
        <w:t>concerned</w:t>
      </w:r>
      <w:r w:rsidRPr="000D7D87">
        <w:rPr>
          <w:rStyle w:val="StyleUnderline"/>
        </w:rPr>
        <w:t xml:space="preserve"> about the threat posed by unsupervised information access. </w:t>
      </w:r>
      <w:r w:rsidRPr="000D7D87">
        <w:rPr>
          <w:rStyle w:val="StyleUnderline"/>
          <w:highlight w:val="green"/>
        </w:rPr>
        <w:t>Washington</w:t>
      </w:r>
      <w:r w:rsidRPr="000D7D87">
        <w:rPr>
          <w:sz w:val="12"/>
        </w:rPr>
        <w:t xml:space="preserve"> (or Brussels, London, Tokyo…whomever) publicly </w:t>
      </w:r>
      <w:r w:rsidRPr="000D7D87">
        <w:rPr>
          <w:rStyle w:val="StyleUnderline"/>
          <w:highlight w:val="green"/>
        </w:rPr>
        <w:t>advocating for</w:t>
      </w:r>
      <w:r w:rsidRPr="000D7D87">
        <w:rPr>
          <w:sz w:val="12"/>
          <w:szCs w:val="12"/>
        </w:rPr>
        <w:t xml:space="preserve"> more open internet access, coupled with a clear mention of the </w:t>
      </w:r>
      <w:r w:rsidRPr="000D7D87">
        <w:rPr>
          <w:rStyle w:val="StyleUnderline"/>
        </w:rPr>
        <w:t xml:space="preserve">new </w:t>
      </w:r>
      <w:r w:rsidRPr="000D7D87">
        <w:rPr>
          <w:rStyle w:val="StyleUnderline"/>
          <w:highlight w:val="green"/>
        </w:rPr>
        <w:t>satellite services, would</w:t>
      </w:r>
      <w:r w:rsidRPr="000D7D87">
        <w:rPr>
          <w:rStyle w:val="StyleUnderline"/>
        </w:rPr>
        <w:t xml:space="preserve"> quickly command attention and establish a compelling narrative</w:t>
      </w:r>
      <w:r w:rsidRPr="000D7D87">
        <w:rPr>
          <w:sz w:val="12"/>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D7D87">
        <w:rPr>
          <w:rStyle w:val="StyleUnderline"/>
        </w:rPr>
        <w:t xml:space="preserve">if authoritarian states thought typewriters were a problem, infiltrating an “internet in a box” (or thousands of them) looms as an even more compelling danger. </w:t>
      </w:r>
      <w:r w:rsidRPr="000D7D87">
        <w:rPr>
          <w:rStyle w:val="StyleUnderline"/>
          <w:highlight w:val="green"/>
        </w:rPr>
        <w:t>The physical threat</w:t>
      </w:r>
      <w:r w:rsidRPr="000D7D87">
        <w:rPr>
          <w:rStyle w:val="StyleUnderline"/>
        </w:rPr>
        <w:t xml:space="preserve"> of infiltrated devices </w:t>
      </w:r>
      <w:r w:rsidRPr="000D7D87">
        <w:rPr>
          <w:rStyle w:val="StyleUnderline"/>
          <w:highlight w:val="green"/>
        </w:rPr>
        <w:t>combined with a narrative</w:t>
      </w:r>
      <w:r w:rsidRPr="000D7D87">
        <w:rPr>
          <w:rStyle w:val="StyleUnderline"/>
        </w:rPr>
        <w:t xml:space="preserve"> advocating freedom of information access </w:t>
      </w:r>
      <w:r w:rsidRPr="000D7D87">
        <w:rPr>
          <w:rStyle w:val="StyleUnderline"/>
          <w:highlight w:val="green"/>
        </w:rPr>
        <w:t>provide the West with</w:t>
      </w:r>
      <w:r w:rsidRPr="000D7D87">
        <w:rPr>
          <w:rStyle w:val="StyleUnderline"/>
        </w:rPr>
        <w:t xml:space="preserve"> a </w:t>
      </w:r>
      <w:r w:rsidRPr="000D7D87">
        <w:rPr>
          <w:rStyle w:val="Emphasis"/>
        </w:rPr>
        <w:t xml:space="preserve">new, information-based tool for </w:t>
      </w:r>
      <w:r w:rsidRPr="000D7D87">
        <w:rPr>
          <w:rStyle w:val="Emphasis"/>
          <w:highlight w:val="green"/>
        </w:rPr>
        <w:t>foreign policy leverage</w:t>
      </w:r>
      <w:r w:rsidRPr="000D7D87">
        <w:rPr>
          <w:sz w:val="12"/>
        </w:rPr>
        <w:t>. A tool, or active measure, based not on fear, deception, or disinformation, but simply on information access.</w:t>
      </w:r>
    </w:p>
    <w:p w:rsidR="00CF422E" w:rsidRPr="000D7D87" w:rsidRDefault="00CF422E" w:rsidP="00CF422E">
      <w:pPr>
        <w:rPr>
          <w:sz w:val="12"/>
        </w:rPr>
      </w:pPr>
      <w:r w:rsidRPr="000D7D87">
        <w:rPr>
          <w:sz w:val="12"/>
        </w:rPr>
        <w:t xml:space="preserve">By offering an information-based response to an information-based attack, </w:t>
      </w:r>
      <w:r w:rsidRPr="000D7D87">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0D7D87">
        <w:rPr>
          <w:sz w:val="12"/>
        </w:rPr>
        <w:t xml:space="preserve"> </w:t>
      </w:r>
      <w:r w:rsidRPr="000D7D87">
        <w:rPr>
          <w:rStyle w:val="Emphasis"/>
          <w:highlight w:val="green"/>
        </w:rPr>
        <w:t>democracy's response and deterrence toolkits</w:t>
      </w:r>
      <w:r w:rsidRPr="000D7D87">
        <w:rPr>
          <w:rStyle w:val="StyleUnderline"/>
        </w:rPr>
        <w:t xml:space="preserve">, for both cyber and influence activities, </w:t>
      </w:r>
      <w:r w:rsidRPr="000D7D87">
        <w:rPr>
          <w:rStyle w:val="Emphasis"/>
          <w:highlight w:val="green"/>
        </w:rPr>
        <w:t>commensurately expands</w:t>
      </w:r>
      <w:r w:rsidRPr="000D7D87">
        <w:rPr>
          <w:sz w:val="12"/>
        </w:rPr>
        <w:t>.</w:t>
      </w:r>
    </w:p>
    <w:p w:rsidR="00CF422E" w:rsidRPr="000D7D87" w:rsidRDefault="00CF422E" w:rsidP="00CF422E">
      <w:pPr>
        <w:rPr>
          <w:sz w:val="12"/>
        </w:rPr>
      </w:pPr>
      <w:r w:rsidRPr="000D7D87">
        <w:rPr>
          <w:sz w:val="12"/>
        </w:rPr>
        <w:t xml:space="preserve">Importantly, </w:t>
      </w:r>
      <w:r w:rsidRPr="000D7D87">
        <w:rPr>
          <w:rStyle w:val="StyleUnderline"/>
        </w:rPr>
        <w:t xml:space="preserve">the utility of </w:t>
      </w:r>
      <w:r w:rsidRPr="000D7D87">
        <w:rPr>
          <w:rStyle w:val="StyleUnderline"/>
          <w:highlight w:val="green"/>
        </w:rPr>
        <w:t>this</w:t>
      </w:r>
      <w:r w:rsidRPr="000D7D87">
        <w:rPr>
          <w:rStyle w:val="StyleUnderline"/>
        </w:rPr>
        <w:t xml:space="preserve"> information </w:t>
      </w:r>
      <w:r w:rsidRPr="000D7D87">
        <w:rPr>
          <w:rStyle w:val="StyleUnderline"/>
          <w:highlight w:val="green"/>
        </w:rPr>
        <w:t>tool</w:t>
      </w:r>
      <w:r w:rsidRPr="000D7D87">
        <w:rPr>
          <w:rStyle w:val="StyleUnderline"/>
        </w:rPr>
        <w:t xml:space="preserve"> is not confined simply to allowing outside information in; it also </w:t>
      </w:r>
      <w:r w:rsidRPr="000D7D87">
        <w:rPr>
          <w:rStyle w:val="StyleUnderline"/>
          <w:highlight w:val="green"/>
        </w:rPr>
        <w:t>allows information</w:t>
      </w:r>
      <w:r w:rsidRPr="000D7D87">
        <w:rPr>
          <w:rStyle w:val="StyleUnderline"/>
        </w:rPr>
        <w:t xml:space="preserve"> to flow </w:t>
      </w:r>
      <w:r w:rsidRPr="000D7D87">
        <w:rPr>
          <w:rStyle w:val="StyleUnderline"/>
          <w:highlight w:val="green"/>
        </w:rPr>
        <w:t>out</w:t>
      </w:r>
      <w:r w:rsidRPr="000D7D87">
        <w:rPr>
          <w:rStyle w:val="StyleUnderline"/>
        </w:rPr>
        <w:t xml:space="preserve"> (especially important with North Korea</w:t>
      </w:r>
      <w:r w:rsidRPr="000D7D87">
        <w:rPr>
          <w:sz w:val="12"/>
        </w:rPr>
        <w:t xml:space="preserve">). Perhaps most importantly, </w:t>
      </w:r>
      <w:r w:rsidRPr="000D7D87">
        <w:rPr>
          <w:rStyle w:val="StyleUnderline"/>
        </w:rPr>
        <w:t xml:space="preserve">it provides another tool </w:t>
      </w:r>
      <w:r w:rsidRPr="000D7D87">
        <w:rPr>
          <w:rStyle w:val="StyleUnderline"/>
          <w:highlight w:val="green"/>
        </w:rPr>
        <w:t>to avoid government monitoring</w:t>
      </w:r>
      <w:r w:rsidRPr="000D7D87">
        <w:rPr>
          <w:rStyle w:val="StyleUnderline"/>
        </w:rPr>
        <w:t xml:space="preserve"> inside an </w:t>
      </w:r>
      <w:r w:rsidRPr="000D7D87">
        <w:rPr>
          <w:rStyle w:val="StyleUnderline"/>
        </w:rPr>
        <w:lastRenderedPageBreak/>
        <w:t>authoritarian state</w:t>
      </w:r>
      <w:r w:rsidRPr="000D7D87">
        <w:rPr>
          <w:sz w:val="12"/>
        </w:rPr>
        <w:t xml:space="preserve">. When paired with mesh networks of the type used, for example, during demonstrations in Hong Kong, </w:t>
      </w:r>
      <w:r w:rsidRPr="000D7D87">
        <w:rPr>
          <w:rStyle w:val="StyleUnderline"/>
        </w:rPr>
        <w:t>it further increases the opportunity for the free flow of information dictators perceive as so threatening</w:t>
      </w:r>
      <w:r w:rsidRPr="000D7D87">
        <w:rPr>
          <w:sz w:val="12"/>
        </w:rPr>
        <w:t>.</w:t>
      </w:r>
    </w:p>
    <w:p w:rsidR="00CF422E" w:rsidRPr="000D7D87" w:rsidRDefault="00CF422E" w:rsidP="00CF422E">
      <w:pPr>
        <w:rPr>
          <w:sz w:val="12"/>
        </w:rPr>
      </w:pPr>
      <w:r w:rsidRPr="000D7D87">
        <w:rPr>
          <w:sz w:val="12"/>
        </w:rPr>
        <w:t xml:space="preserve">This tool (or its threatened use) does not replace other foreign policy tools—diplomatic, economic, and military tools remain options; this proposal simply adds </w:t>
      </w:r>
      <w:r w:rsidRPr="000D7D87">
        <w:rPr>
          <w:rStyle w:val="StyleUnderline"/>
        </w:rPr>
        <w:t>a new information-based capability</w:t>
      </w:r>
      <w:r w:rsidRPr="000D7D87">
        <w:rPr>
          <w:sz w:val="12"/>
        </w:rPr>
        <w:t xml:space="preserve">. The tool fits within a historical context of Western information activities and offers a compelling public narrative—fighting censorship. </w:t>
      </w:r>
      <w:r w:rsidRPr="000D7D87">
        <w:rPr>
          <w:rStyle w:val="Emphasis"/>
        </w:rPr>
        <w:t xml:space="preserve">The </w:t>
      </w:r>
      <w:r w:rsidRPr="000D7D87">
        <w:rPr>
          <w:rStyle w:val="Emphasis"/>
          <w:highlight w:val="green"/>
        </w:rPr>
        <w:t>hardware costs are</w:t>
      </w:r>
      <w:r w:rsidRPr="000D7D87">
        <w:rPr>
          <w:rStyle w:val="Emphasis"/>
        </w:rPr>
        <w:t xml:space="preserve"> relatively </w:t>
      </w:r>
      <w:r w:rsidRPr="000D7D87">
        <w:rPr>
          <w:rStyle w:val="Emphasis"/>
          <w:highlight w:val="green"/>
        </w:rPr>
        <w:t>low</w:t>
      </w:r>
      <w:r w:rsidRPr="000D7D87">
        <w:rPr>
          <w:rStyle w:val="Emphasis"/>
        </w:rPr>
        <w:t xml:space="preserve">, largely </w:t>
      </w:r>
      <w:r w:rsidRPr="000D7D87">
        <w:rPr>
          <w:rStyle w:val="Emphasis"/>
          <w:highlight w:val="green"/>
        </w:rPr>
        <w:t>borne by</w:t>
      </w:r>
      <w:r w:rsidRPr="000D7D87">
        <w:rPr>
          <w:rStyle w:val="Emphasis"/>
        </w:rPr>
        <w:t xml:space="preserve"> the </w:t>
      </w:r>
      <w:r w:rsidRPr="000D7D87">
        <w:rPr>
          <w:rStyle w:val="Emphasis"/>
          <w:highlight w:val="green"/>
        </w:rPr>
        <w:t>companies launching</w:t>
      </w:r>
      <w:r w:rsidRPr="000D7D87">
        <w:rPr>
          <w:rStyle w:val="Emphasis"/>
        </w:rPr>
        <w:t xml:space="preserve"> the satellites</w:t>
      </w:r>
      <w:r w:rsidRPr="000D7D87">
        <w:rPr>
          <w:sz w:val="12"/>
        </w:rPr>
        <w:t xml:space="preserve">, and coming into existence whether governments wish them to or not. Finally, </w:t>
      </w:r>
      <w:r w:rsidRPr="000D7D87">
        <w:rPr>
          <w:rStyle w:val="StyleUnderline"/>
        </w:rPr>
        <w:t xml:space="preserve">by </w:t>
      </w:r>
      <w:r w:rsidRPr="000D7D87">
        <w:rPr>
          <w:rStyle w:val="StyleUnderline"/>
          <w:highlight w:val="green"/>
        </w:rPr>
        <w:t>rebalancing</w:t>
      </w:r>
      <w:r w:rsidRPr="000D7D87">
        <w:rPr>
          <w:rStyle w:val="StyleUnderline"/>
        </w:rPr>
        <w:t xml:space="preserve"> democracy's dilemma through a reinforcement of the dictator's dilemma, this tool offers an information response to </w:t>
      </w:r>
      <w:r w:rsidRPr="000D7D87">
        <w:rPr>
          <w:rStyle w:val="StyleUnderline"/>
          <w:highlight w:val="green"/>
        </w:rPr>
        <w:t>information/cyber/influence</w:t>
      </w:r>
      <w:r w:rsidRPr="000D7D87">
        <w:rPr>
          <w:rStyle w:val="StyleUnderline"/>
        </w:rPr>
        <w:t xml:space="preserve"> attacks, using a method that clearly targets the vulnerabilities and sensitivities of authoritarian adversaries</w:t>
      </w:r>
      <w:r w:rsidRPr="000D7D87">
        <w:rPr>
          <w:sz w:val="12"/>
        </w:rPr>
        <w:t>.</w:t>
      </w:r>
    </w:p>
    <w:p w:rsidR="00CF422E" w:rsidRDefault="00CF422E" w:rsidP="00CF422E"/>
    <w:p w:rsidR="00CF422E" w:rsidRPr="00BF4985" w:rsidRDefault="00CF422E" w:rsidP="00CF422E">
      <w:pPr>
        <w:pStyle w:val="Heading4"/>
        <w:rPr>
          <w:rFonts w:asciiTheme="majorHAnsi" w:hAnsiTheme="majorHAnsi" w:cstheme="majorHAnsi"/>
        </w:rPr>
      </w:pPr>
      <w:r w:rsidRPr="00BF4985">
        <w:rPr>
          <w:rFonts w:asciiTheme="majorHAnsi" w:hAnsiTheme="majorHAnsi" w:cstheme="majorHAnsi"/>
        </w:rPr>
        <w:t xml:space="preserve">Democracy solves war </w:t>
      </w:r>
    </w:p>
    <w:p w:rsidR="00CF422E" w:rsidRPr="00BF4985" w:rsidRDefault="00CF422E" w:rsidP="00CF422E">
      <w:pPr>
        <w:rPr>
          <w:rFonts w:asciiTheme="majorHAnsi" w:hAnsiTheme="majorHAnsi" w:cstheme="majorHAnsi"/>
        </w:rPr>
      </w:pPr>
      <w:r w:rsidRPr="00BF4985">
        <w:rPr>
          <w:rFonts w:asciiTheme="majorHAnsi" w:hAnsiTheme="majorHAnsi" w:cstheme="majorHAnsi"/>
        </w:rPr>
        <w:t xml:space="preserve">Christopher </w:t>
      </w:r>
      <w:r w:rsidRPr="00BF4985">
        <w:rPr>
          <w:rStyle w:val="Style13ptBold"/>
          <w:rFonts w:asciiTheme="majorHAnsi" w:hAnsiTheme="majorHAnsi" w:cstheme="majorHAnsi"/>
        </w:rPr>
        <w:t>Kutz 16</w:t>
      </w:r>
      <w:r w:rsidRPr="00BF4985">
        <w:rPr>
          <w:rFonts w:asciiTheme="majorHAnsi" w:hAnsiTheme="majorHAnsi" w:cstheme="majorHAnsi"/>
        </w:rPr>
        <w:t xml:space="preserve">. PhD UC Berkeley, JD Yale, Professor, Boalt Hall School of Law @ UC Berkeley, Visiting Professor at Columbia and Stanford law schools, as well as at Sciences Po University. “Introduction: War, Politics, Democracy,” in On War and Democracy, 1. </w:t>
      </w:r>
    </w:p>
    <w:p w:rsidR="00CF422E" w:rsidRDefault="00CF422E" w:rsidP="00CF422E">
      <w:pPr>
        <w:rPr>
          <w:rStyle w:val="StyleUnderline"/>
          <w:rFonts w:asciiTheme="majorHAnsi" w:hAnsiTheme="majorHAnsi" w:cstheme="majorHAnsi"/>
        </w:rPr>
      </w:pPr>
      <w:r w:rsidRPr="00BF4985">
        <w:rPr>
          <w:rFonts w:asciiTheme="majorHAnsi" w:hAnsiTheme="majorHAnsi" w:cstheme="majorHAnsi"/>
          <w:szCs w:val="18"/>
        </w:rPr>
        <w:t>Despite Churchill’s famous quip—“Democracy is the worst form of government, except for all those other forms that have been tried from time to time”</w:t>
      </w:r>
      <w:r w:rsidRPr="00BF4985">
        <w:rPr>
          <w:rFonts w:asciiTheme="majorHAnsi" w:hAnsiTheme="majorHAnsi" w:cstheme="majorHAnsi"/>
          <w:szCs w:val="18"/>
          <w:vertAlign w:val="superscript"/>
        </w:rPr>
        <w:t>2</w:t>
      </w:r>
      <w:r w:rsidRPr="00BF4985">
        <w:rPr>
          <w:rFonts w:asciiTheme="majorHAnsi" w:hAnsiTheme="majorHAnsi" w:cstheme="majorHAnsi"/>
          <w:szCs w:val="18"/>
        </w:rPr>
        <w:t xml:space="preserve">—democracy is seen as a source of both domestic and international flourishing. </w:t>
      </w:r>
      <w:r w:rsidRPr="00B72F08">
        <w:rPr>
          <w:rStyle w:val="StyleUnderline"/>
          <w:rFonts w:asciiTheme="majorHAnsi" w:hAnsiTheme="majorHAnsi" w:cstheme="majorHAnsi"/>
          <w:highlight w:val="green"/>
        </w:rPr>
        <w:t>Democracy</w:t>
      </w:r>
      <w:r w:rsidRPr="00BF4985">
        <w:rPr>
          <w:rFonts w:asciiTheme="majorHAnsi" w:hAnsiTheme="majorHAnsi" w:cstheme="majorHAnsi"/>
          <w:szCs w:val="18"/>
        </w:rPr>
        <w:t xml:space="preserve">, understood roughly for now as a political system with wide suffrage in which power is allocated to officials by popular election, </w:t>
      </w:r>
      <w:r w:rsidRPr="00B72F08">
        <w:rPr>
          <w:rStyle w:val="StyleUnderline"/>
          <w:rFonts w:asciiTheme="majorHAnsi" w:hAnsiTheme="majorHAnsi" w:cstheme="majorHAnsi"/>
          <w:highlight w:val="green"/>
        </w:rPr>
        <w:t>can solve</w:t>
      </w:r>
      <w:r w:rsidRPr="00BF4985">
        <w:rPr>
          <w:rFonts w:asciiTheme="majorHAnsi" w:hAnsiTheme="majorHAnsi" w:cstheme="majorHAnsi"/>
          <w:szCs w:val="18"/>
        </w:rPr>
        <w:t xml:space="preserve"> or help solve </w:t>
      </w:r>
      <w:r w:rsidRPr="00B72F08">
        <w:rPr>
          <w:rStyle w:val="StyleUnderline"/>
          <w:rFonts w:asciiTheme="majorHAnsi" w:hAnsiTheme="majorHAnsi" w:cstheme="majorHAnsi"/>
          <w:highlight w:val="green"/>
        </w:rPr>
        <w:t xml:space="preserve">a </w:t>
      </w:r>
      <w:r w:rsidRPr="00B72F08">
        <w:rPr>
          <w:rStyle w:val="Emphasis"/>
          <w:rFonts w:asciiTheme="majorHAnsi" w:hAnsiTheme="majorHAnsi" w:cstheme="majorHAnsi"/>
          <w:highlight w:val="green"/>
        </w:rPr>
        <w:t>host of problems</w:t>
      </w:r>
      <w:r w:rsidRPr="00B72F08">
        <w:rPr>
          <w:rStyle w:val="StyleUnderline"/>
          <w:rFonts w:asciiTheme="majorHAnsi" w:hAnsiTheme="majorHAnsi" w:cstheme="majorHAnsi"/>
          <w:highlight w:val="green"/>
        </w:rPr>
        <w:t xml:space="preserve"> with stunning success</w:t>
      </w:r>
      <w:r w:rsidRPr="00BF4985">
        <w:rPr>
          <w:rFonts w:asciiTheme="majorHAnsi" w:hAnsiTheme="majorHAnsi" w:cstheme="majorHAnsi"/>
          <w:szCs w:val="18"/>
        </w:rPr>
        <w:t xml:space="preserve">. </w:t>
      </w:r>
      <w:r w:rsidRPr="00BF4985">
        <w:rPr>
          <w:rStyle w:val="StyleUnderline"/>
          <w:rFonts w:asciiTheme="majorHAnsi" w:hAnsiTheme="majorHAnsi" w:cstheme="majorHAnsi"/>
        </w:rPr>
        <w:t xml:space="preserve">It can solve the problem of </w:t>
      </w:r>
      <w:r w:rsidRPr="00B72F08">
        <w:rPr>
          <w:rStyle w:val="Emphasis"/>
          <w:rFonts w:asciiTheme="majorHAnsi" w:hAnsiTheme="majorHAnsi" w:cstheme="majorHAnsi"/>
          <w:highlight w:val="green"/>
        </w:rPr>
        <w:t>revolutionary violence</w:t>
      </w:r>
      <w:r w:rsidRPr="00BF4985">
        <w:rPr>
          <w:rStyle w:val="StyleUnderline"/>
          <w:rFonts w:asciiTheme="majorHAnsi" w:hAnsiTheme="majorHAnsi" w:cstheme="majorHAnsi"/>
        </w:rPr>
        <w:t xml:space="preserve"> that condemns autocratic regimes, because mass </w:t>
      </w:r>
      <w:r w:rsidRPr="00B72F08">
        <w:rPr>
          <w:rStyle w:val="StyleUnderline"/>
          <w:rFonts w:asciiTheme="majorHAnsi" w:hAnsiTheme="majorHAnsi" w:cstheme="majorHAnsi"/>
          <w:highlight w:val="green"/>
        </w:rPr>
        <w:t>politics</w:t>
      </w:r>
      <w:r w:rsidRPr="00BF4985">
        <w:rPr>
          <w:rStyle w:val="StyleUnderline"/>
          <w:rFonts w:asciiTheme="majorHAnsi" w:hAnsiTheme="majorHAnsi" w:cstheme="majorHAnsi"/>
        </w:rPr>
        <w:t xml:space="preserve"> can work </w:t>
      </w:r>
      <w:r w:rsidRPr="00B72F08">
        <w:rPr>
          <w:rStyle w:val="StyleUnderline"/>
          <w:rFonts w:asciiTheme="majorHAnsi" w:hAnsiTheme="majorHAnsi" w:cstheme="majorHAnsi"/>
          <w:highlight w:val="green"/>
        </w:rPr>
        <w:t>at the ballot box</w:t>
      </w:r>
      <w:r w:rsidRPr="00BF4985">
        <w:rPr>
          <w:rStyle w:val="StyleUnderline"/>
          <w:rFonts w:asciiTheme="majorHAnsi" w:hAnsiTheme="majorHAnsi" w:cstheme="majorHAnsi"/>
        </w:rPr>
        <w:t xml:space="preserve"> rather than the streets</w:t>
      </w:r>
      <w:r w:rsidRPr="00BF4985">
        <w:rPr>
          <w:rFonts w:asciiTheme="majorHAnsi" w:hAnsiTheme="majorHAnsi" w:cstheme="majorHAnsi"/>
          <w:szCs w:val="18"/>
        </w:rPr>
        <w:t xml:space="preserve">. </w:t>
      </w:r>
      <w:r w:rsidRPr="00BF4985">
        <w:rPr>
          <w:rStyle w:val="StyleUnderline"/>
          <w:rFonts w:asciiTheme="majorHAnsi" w:hAnsiTheme="majorHAnsi" w:cstheme="majorHAnsi"/>
        </w:rPr>
        <w:t>It can</w:t>
      </w:r>
      <w:r w:rsidRPr="00BF4985">
        <w:rPr>
          <w:rFonts w:asciiTheme="majorHAnsi" w:hAnsiTheme="majorHAnsi" w:cstheme="majorHAnsi"/>
          <w:szCs w:val="18"/>
        </w:rPr>
        <w:t xml:space="preserve"> </w:t>
      </w:r>
      <w:r w:rsidRPr="00BF4985">
        <w:rPr>
          <w:rStyle w:val="StyleUnderline"/>
          <w:rFonts w:asciiTheme="majorHAnsi" w:hAnsiTheme="majorHAnsi" w:cstheme="majorHAnsi"/>
        </w:rPr>
        <w:t xml:space="preserve">help solve the problem of </w:t>
      </w:r>
      <w:r w:rsidRPr="00B72F08">
        <w:rPr>
          <w:rStyle w:val="Emphasis"/>
          <w:rFonts w:asciiTheme="majorHAnsi" w:hAnsiTheme="majorHAnsi" w:cstheme="majorHAnsi"/>
          <w:highlight w:val="green"/>
        </w:rPr>
        <w:t>famine</w:t>
      </w:r>
      <w:r w:rsidRPr="00BF4985">
        <w:rPr>
          <w:rFonts w:asciiTheme="majorHAnsi" w:hAnsiTheme="majorHAnsi" w:cstheme="majorHAnsi"/>
          <w:szCs w:val="18"/>
        </w:rPr>
        <w:t xml:space="preserve">, </w:t>
      </w:r>
      <w:r w:rsidRPr="00BF4985">
        <w:rPr>
          <w:rStyle w:val="StyleUnderline"/>
          <w:rFonts w:asciiTheme="majorHAnsi" w:hAnsiTheme="majorHAnsi" w:cstheme="majorHAnsi"/>
        </w:rPr>
        <w:t>because the systems of free public communication and discussion</w:t>
      </w:r>
      <w:r w:rsidRPr="00BF4985">
        <w:rPr>
          <w:rFonts w:asciiTheme="majorHAnsi" w:hAnsiTheme="majorHAnsi" w:cstheme="majorHAnsi"/>
          <w:szCs w:val="18"/>
        </w:rPr>
        <w:t xml:space="preserve"> that are essential to democratic politics </w:t>
      </w:r>
      <w:r w:rsidRPr="00BF4985">
        <w:rPr>
          <w:rStyle w:val="StyleUnderline"/>
          <w:rFonts w:asciiTheme="majorHAnsi" w:hAnsiTheme="majorHAnsi" w:cstheme="majorHAnsi"/>
        </w:rPr>
        <w:t xml:space="preserve">are the backbone of the </w:t>
      </w:r>
      <w:r w:rsidRPr="00B72F08">
        <w:rPr>
          <w:rStyle w:val="StyleUnderline"/>
          <w:rFonts w:asciiTheme="majorHAnsi" w:hAnsiTheme="majorHAnsi" w:cstheme="majorHAnsi"/>
          <w:highlight w:val="green"/>
        </w:rPr>
        <w:t>markets</w:t>
      </w:r>
      <w:r w:rsidRPr="00BF4985">
        <w:rPr>
          <w:rStyle w:val="StyleUnderline"/>
          <w:rFonts w:asciiTheme="majorHAnsi" w:hAnsiTheme="majorHAnsi" w:cstheme="majorHAnsi"/>
        </w:rPr>
        <w:t xml:space="preserve"> that have </w:t>
      </w:r>
      <w:r w:rsidRPr="00B72F08">
        <w:rPr>
          <w:rStyle w:val="StyleUnderline"/>
          <w:rFonts w:asciiTheme="majorHAnsi" w:hAnsiTheme="majorHAnsi" w:cstheme="majorHAnsi"/>
          <w:highlight w:val="green"/>
        </w:rPr>
        <w:t>made</w:t>
      </w:r>
      <w:r w:rsidRPr="00BF4985">
        <w:rPr>
          <w:rStyle w:val="StyleUnderline"/>
          <w:rFonts w:asciiTheme="majorHAnsi" w:hAnsiTheme="majorHAnsi" w:cstheme="majorHAnsi"/>
        </w:rPr>
        <w:t xml:space="preserve"> democratic </w:t>
      </w:r>
      <w:r w:rsidRPr="00B72F08">
        <w:rPr>
          <w:rStyle w:val="StyleUnderline"/>
          <w:rFonts w:asciiTheme="majorHAnsi" w:hAnsiTheme="majorHAnsi" w:cstheme="majorHAnsi"/>
          <w:highlight w:val="green"/>
        </w:rPr>
        <w:t>societies</w:t>
      </w:r>
      <w:r w:rsidRPr="00BF4985">
        <w:rPr>
          <w:rStyle w:val="StyleUnderline"/>
          <w:rFonts w:asciiTheme="majorHAnsi" w:hAnsiTheme="majorHAnsi" w:cstheme="majorHAnsi"/>
        </w:rPr>
        <w:t xml:space="preserve"> far </w:t>
      </w:r>
      <w:r w:rsidRPr="00B72F08">
        <w:rPr>
          <w:rStyle w:val="StyleUnderline"/>
          <w:rFonts w:asciiTheme="majorHAnsi" w:hAnsiTheme="majorHAnsi" w:cstheme="majorHAnsi"/>
          <w:highlight w:val="green"/>
        </w:rPr>
        <w:t>richer</w:t>
      </w:r>
      <w:r w:rsidRPr="00BF4985">
        <w:rPr>
          <w:rFonts w:asciiTheme="majorHAnsi" w:hAnsiTheme="majorHAnsi" w:cstheme="majorHAnsi"/>
          <w:szCs w:val="18"/>
        </w:rPr>
        <w:t xml:space="preserve"> than their competitors. </w:t>
      </w:r>
      <w:r w:rsidRPr="00BF4985">
        <w:rPr>
          <w:rStyle w:val="StyleUnderline"/>
          <w:rFonts w:asciiTheme="majorHAnsi" w:hAnsiTheme="majorHAnsi" w:cstheme="majorHAnsi"/>
        </w:rPr>
        <w:t xml:space="preserve">It can help solve the problem of </w:t>
      </w:r>
      <w:r w:rsidRPr="00B72F08">
        <w:rPr>
          <w:rStyle w:val="Emphasis"/>
          <w:rFonts w:asciiTheme="majorHAnsi" w:hAnsiTheme="majorHAnsi" w:cstheme="majorHAnsi"/>
          <w:highlight w:val="green"/>
        </w:rPr>
        <w:t>environmental despoliation</w:t>
      </w:r>
      <w:r w:rsidRPr="00BF4985">
        <w:rPr>
          <w:rStyle w:val="StyleUnderline"/>
          <w:rFonts w:asciiTheme="majorHAnsi" w:hAnsiTheme="majorHAnsi" w:cstheme="majorHAnsi"/>
        </w:rPr>
        <w:t xml:space="preserve">, which occurs </w:t>
      </w:r>
      <w:r w:rsidRPr="00B72F08">
        <w:rPr>
          <w:rStyle w:val="StyleUnderline"/>
          <w:rFonts w:asciiTheme="majorHAnsi" w:hAnsiTheme="majorHAnsi" w:cstheme="majorHAnsi"/>
          <w:highlight w:val="green"/>
        </w:rPr>
        <w:t>when</w:t>
      </w:r>
      <w:r w:rsidRPr="00BF4985">
        <w:rPr>
          <w:rStyle w:val="StyleUnderline"/>
          <w:rFonts w:asciiTheme="majorHAnsi" w:hAnsiTheme="majorHAnsi" w:cstheme="majorHAnsi"/>
        </w:rPr>
        <w:t xml:space="preserve"> those operating </w:t>
      </w:r>
      <w:r w:rsidRPr="00B72F08">
        <w:rPr>
          <w:rStyle w:val="StyleUnderline"/>
          <w:rFonts w:asciiTheme="majorHAnsi" w:hAnsiTheme="majorHAnsi" w:cstheme="majorHAnsi"/>
          <w:highlight w:val="green"/>
        </w:rPr>
        <w:t>polluting factories</w:t>
      </w:r>
      <w:r w:rsidRPr="00BF4985">
        <w:rPr>
          <w:rFonts w:asciiTheme="majorHAnsi" w:hAnsiTheme="majorHAnsi" w:cstheme="majorHAnsi"/>
          <w:szCs w:val="18"/>
        </w:rPr>
        <w:t xml:space="preserve"> (whether private citizens or the state) </w:t>
      </w:r>
      <w:r w:rsidRPr="00B72F08">
        <w:rPr>
          <w:rStyle w:val="StyleUnderline"/>
          <w:rFonts w:asciiTheme="majorHAnsi" w:hAnsiTheme="majorHAnsi" w:cstheme="majorHAnsi"/>
          <w:highlight w:val="green"/>
        </w:rPr>
        <w:t>do not</w:t>
      </w:r>
      <w:r w:rsidRPr="00BF4985">
        <w:rPr>
          <w:rStyle w:val="StyleUnderline"/>
          <w:rFonts w:asciiTheme="majorHAnsi" w:hAnsiTheme="majorHAnsi" w:cstheme="majorHAnsi"/>
        </w:rPr>
        <w:t xml:space="preserve"> need to </w:t>
      </w:r>
      <w:r w:rsidRPr="00B72F08">
        <w:rPr>
          <w:rStyle w:val="StyleUnderline"/>
          <w:rFonts w:asciiTheme="majorHAnsi" w:hAnsiTheme="majorHAnsi" w:cstheme="majorHAnsi"/>
          <w:highlight w:val="green"/>
        </w:rPr>
        <w:t>answer for harms</w:t>
      </w:r>
      <w:r w:rsidRPr="00BF4985">
        <w:rPr>
          <w:rStyle w:val="StyleUnderline"/>
          <w:rFonts w:asciiTheme="majorHAnsi" w:hAnsiTheme="majorHAnsi" w:cstheme="majorHAnsi"/>
        </w:rPr>
        <w:t xml:space="preserve"> visited upon a broad public</w:t>
      </w:r>
      <w:r w:rsidRPr="00BF4985">
        <w:rPr>
          <w:rFonts w:asciiTheme="majorHAnsi" w:hAnsiTheme="majorHAnsi" w:cstheme="majorHAnsi"/>
          <w:szCs w:val="18"/>
        </w:rPr>
        <w:t xml:space="preserve">. </w:t>
      </w:r>
      <w:r w:rsidRPr="00B72F08">
        <w:rPr>
          <w:rStyle w:val="StyleUnderline"/>
          <w:rFonts w:asciiTheme="majorHAnsi" w:hAnsiTheme="majorHAnsi" w:cstheme="majorHAnsi"/>
          <w:highlight w:val="green"/>
        </w:rPr>
        <w:t>And</w:t>
      </w:r>
      <w:r w:rsidRPr="00BF4985">
        <w:rPr>
          <w:rStyle w:val="StyleUnderline"/>
          <w:rFonts w:asciiTheme="majorHAnsi" w:hAnsiTheme="majorHAnsi" w:cstheme="majorHAnsi"/>
        </w:rPr>
        <w:t xml:space="preserve"> democracy has been famously thought to help solve the problem of </w:t>
      </w:r>
      <w:r w:rsidRPr="00B72F08">
        <w:rPr>
          <w:rStyle w:val="Emphasis"/>
          <w:rFonts w:asciiTheme="majorHAnsi" w:hAnsiTheme="majorHAnsi" w:cstheme="majorHAnsi"/>
          <w:highlight w:val="green"/>
        </w:rPr>
        <w:t>war</w:t>
      </w:r>
      <w:r w:rsidRPr="00BF4985">
        <w:rPr>
          <w:rFonts w:asciiTheme="majorHAnsi" w:hAnsiTheme="majorHAnsi" w:cstheme="majorHAnsi"/>
          <w:szCs w:val="18"/>
        </w:rPr>
        <w:t xml:space="preserve">, </w:t>
      </w:r>
      <w:r w:rsidRPr="00BF4985">
        <w:rPr>
          <w:rStyle w:val="StyleUnderline"/>
          <w:rFonts w:asciiTheme="majorHAnsi" w:hAnsiTheme="majorHAnsi" w:cstheme="majorHAnsi"/>
        </w:rPr>
        <w:t>in the</w:t>
      </w:r>
      <w:r w:rsidRPr="00BF4985">
        <w:rPr>
          <w:rFonts w:asciiTheme="majorHAnsi" w:hAnsiTheme="majorHAnsi" w:cstheme="majorHAnsi"/>
          <w:szCs w:val="18"/>
        </w:rPr>
        <w:t xml:space="preserve"> guise of the </w:t>
      </w:r>
      <w:r w:rsidRPr="00BF4985">
        <w:rPr>
          <w:rStyle w:val="StyleUnderline"/>
          <w:rFonts w:asciiTheme="majorHAnsi" w:hAnsiTheme="majorHAnsi" w:cstheme="majorHAnsi"/>
        </w:rPr>
        <w:t xml:space="preserve">idea of the </w:t>
      </w:r>
      <w:r w:rsidRPr="00B72F08">
        <w:rPr>
          <w:rStyle w:val="StyleUnderline"/>
          <w:rFonts w:asciiTheme="majorHAnsi" w:hAnsiTheme="majorHAnsi" w:cstheme="majorHAnsi"/>
          <w:highlight w:val="green"/>
        </w:rPr>
        <w:t>“peace amongst democratic nations”</w:t>
      </w:r>
      <w:r w:rsidRPr="00BF4985">
        <w:rPr>
          <w:rStyle w:val="StyleUnderline"/>
          <w:rFonts w:asciiTheme="majorHAnsi" w:hAnsiTheme="majorHAnsi" w:cstheme="majorHAnsi"/>
        </w:rPr>
        <w:t>—an idea</w:t>
      </w:r>
      <w:r w:rsidRPr="00BF4985">
        <w:rPr>
          <w:rFonts w:asciiTheme="majorHAnsi" w:hAnsiTheme="majorHAnsi" w:cstheme="majorHAnsi"/>
          <w:szCs w:val="18"/>
        </w:rPr>
        <w:t xml:space="preserve"> emerging with Immanuel Kant in the Age of Enlightenment and </w:t>
      </w:r>
      <w:r w:rsidRPr="00B72F08">
        <w:rPr>
          <w:rStyle w:val="StyleUnderline"/>
          <w:rFonts w:asciiTheme="majorHAnsi" w:hAnsiTheme="majorHAnsi" w:cstheme="majorHAnsi"/>
          <w:highlight w:val="green"/>
        </w:rPr>
        <w:t>given</w:t>
      </w:r>
      <w:r w:rsidRPr="00BF4985">
        <w:rPr>
          <w:rStyle w:val="StyleUnderline"/>
          <w:rFonts w:asciiTheme="majorHAnsi" w:hAnsiTheme="majorHAnsi" w:cstheme="majorHAnsi"/>
        </w:rPr>
        <w:t xml:space="preserve"> new energy with </w:t>
      </w:r>
      <w:r w:rsidRPr="00B72F08">
        <w:rPr>
          <w:rStyle w:val="StyleUnderline"/>
          <w:rFonts w:asciiTheme="majorHAnsi" w:hAnsiTheme="majorHAnsi" w:cstheme="majorHAnsi"/>
          <w:highlight w:val="green"/>
        </w:rPr>
        <w:t>the wave of democratization</w:t>
      </w:r>
      <w:r w:rsidRPr="00BF4985">
        <w:rPr>
          <w:rStyle w:val="StyleUnderline"/>
          <w:rFonts w:asciiTheme="majorHAnsi" w:hAnsiTheme="majorHAnsi" w:cstheme="majorHAnsi"/>
        </w:rPr>
        <w:t xml:space="preserve"> at the end of the twentieth century.</w:t>
      </w:r>
    </w:p>
    <w:p w:rsidR="00CF422E" w:rsidRDefault="00CF422E" w:rsidP="001749F4">
      <w:pPr>
        <w:pStyle w:val="Heading2"/>
      </w:pPr>
    </w:p>
    <w:p w:rsidR="001749F4" w:rsidRDefault="001749F4" w:rsidP="001749F4">
      <w:pPr>
        <w:pStyle w:val="Heading2"/>
      </w:pPr>
      <w:r>
        <w:lastRenderedPageBreak/>
        <w:t>1NC – Off</w:t>
      </w:r>
    </w:p>
    <w:p w:rsidR="005561EF" w:rsidRPr="005561EF" w:rsidRDefault="005561EF" w:rsidP="005561EF">
      <w:pPr>
        <w:pStyle w:val="Heading4"/>
      </w:pPr>
      <w:r>
        <w:t>CP: The appropriation of outer space is unjust with the exception of space mining for water access</w:t>
      </w:r>
    </w:p>
    <w:p w:rsidR="00C56ED5" w:rsidRPr="0074704C" w:rsidRDefault="00CA642D" w:rsidP="00C56ED5">
      <w:pPr>
        <w:pStyle w:val="Heading4"/>
        <w:rPr>
          <w:u w:val="single"/>
        </w:rPr>
      </w:pPr>
      <w:r>
        <w:t>W</w:t>
      </w:r>
      <w:r w:rsidR="00C56ED5">
        <w:t xml:space="preserve">ater shortages </w:t>
      </w:r>
      <w:r>
        <w:t>coming soon</w:t>
      </w:r>
      <w:r w:rsidR="00C56ED5">
        <w:t xml:space="preserve"> – that causes </w:t>
      </w:r>
      <w:r w:rsidR="00C56ED5" w:rsidRPr="0074704C">
        <w:rPr>
          <w:u w:val="single"/>
        </w:rPr>
        <w:t>hydro-political conflict escalation</w:t>
      </w:r>
      <w:r w:rsidR="00C56ED5">
        <w:t xml:space="preserve"> which goes </w:t>
      </w:r>
      <w:r w:rsidR="00C56ED5" w:rsidRPr="0074704C">
        <w:rPr>
          <w:u w:val="single"/>
        </w:rPr>
        <w:t>nuclear</w:t>
      </w:r>
    </w:p>
    <w:p w:rsidR="00C56ED5" w:rsidRPr="004D6836" w:rsidRDefault="00C56ED5" w:rsidP="00C56ED5">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rsidR="00C56ED5" w:rsidRPr="00114552" w:rsidRDefault="00C56ED5" w:rsidP="00C56ED5">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rsidR="00C56ED5" w:rsidRPr="00114552" w:rsidRDefault="00C56ED5" w:rsidP="00C56ED5">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rsidR="00C56ED5" w:rsidRPr="00114552" w:rsidRDefault="00C56ED5" w:rsidP="00C56ED5">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rsidR="00C56ED5" w:rsidRPr="00114552" w:rsidRDefault="00C56ED5" w:rsidP="00C56ED5">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rsidR="00C56ED5" w:rsidRPr="00114552" w:rsidRDefault="00C56ED5" w:rsidP="00C56ED5">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rsidR="00C56ED5" w:rsidRPr="00114552" w:rsidRDefault="00C56ED5" w:rsidP="00C56ED5">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rsidR="00C56ED5" w:rsidRPr="00114552" w:rsidRDefault="00C56ED5" w:rsidP="00C56ED5">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rsidR="00C56ED5" w:rsidRPr="00114552" w:rsidRDefault="00C56ED5" w:rsidP="00C56ED5">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rsidR="00C56ED5" w:rsidRPr="00114552" w:rsidRDefault="00C56ED5" w:rsidP="00C56ED5">
      <w:pPr>
        <w:rPr>
          <w:sz w:val="12"/>
        </w:rPr>
      </w:pPr>
      <w:r w:rsidRPr="00114552">
        <w:rPr>
          <w:sz w:val="12"/>
        </w:rPr>
        <w:lastRenderedPageBreak/>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rsidR="00C56ED5" w:rsidRPr="00114552" w:rsidRDefault="00C56ED5" w:rsidP="00C56ED5">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rsidR="00C56ED5" w:rsidRPr="00114552" w:rsidRDefault="00C56ED5" w:rsidP="00C56ED5">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rsidR="00C56ED5" w:rsidRPr="00114552" w:rsidRDefault="00C56ED5" w:rsidP="00C56ED5">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rsidR="00C56ED5" w:rsidRPr="00114552" w:rsidRDefault="00C56ED5" w:rsidP="00C56ED5">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rsidR="00C56ED5" w:rsidRPr="00114552" w:rsidRDefault="00C56ED5" w:rsidP="00C56ED5">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rsidR="00C56ED5" w:rsidRPr="00114552" w:rsidRDefault="00C56ED5" w:rsidP="00C56ED5">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rsidR="00C56ED5" w:rsidRPr="00114552" w:rsidRDefault="00C56ED5" w:rsidP="00C56ED5"/>
    <w:p w:rsidR="00C56ED5" w:rsidRPr="00114552" w:rsidRDefault="00C56ED5" w:rsidP="00C56ED5"/>
    <w:p w:rsidR="00C56ED5" w:rsidRDefault="00C56ED5" w:rsidP="00C56ED5">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rsidR="00C56ED5" w:rsidRPr="00C460B7" w:rsidRDefault="00C56ED5" w:rsidP="00C56ED5">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rsidR="00C56ED5" w:rsidRPr="00C460B7" w:rsidRDefault="00C56ED5" w:rsidP="00C56ED5">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rsidR="00C56ED5" w:rsidRPr="00C460B7" w:rsidRDefault="00C56ED5" w:rsidP="00C56ED5">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rsidR="00C56ED5" w:rsidRPr="00C460B7" w:rsidRDefault="00C56ED5" w:rsidP="00C56ED5">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 xml:space="preserve">Asteroid </w:t>
      </w:r>
      <w:r w:rsidRPr="00C460B7">
        <w:rPr>
          <w:rStyle w:val="StyleUnderline"/>
        </w:rPr>
        <w:lastRenderedPageBreak/>
        <w:t>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rsidR="00C56ED5" w:rsidRPr="00C460B7" w:rsidRDefault="00C56ED5" w:rsidP="00C56ED5">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rsidR="00C56ED5" w:rsidRPr="00C460B7" w:rsidRDefault="00C56ED5" w:rsidP="00C56ED5">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rsidR="00C56ED5" w:rsidRPr="00C460B7" w:rsidRDefault="00C56ED5" w:rsidP="00C56ED5">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rsidR="00C56ED5" w:rsidRPr="00C460B7" w:rsidRDefault="00C56ED5" w:rsidP="00C56ED5">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rsidR="00C56ED5" w:rsidRPr="00C460B7" w:rsidRDefault="00C56ED5" w:rsidP="00C56ED5">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rsidR="00C56ED5" w:rsidRPr="00C460B7" w:rsidRDefault="00C56ED5" w:rsidP="00C56ED5">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rsidR="00C56ED5" w:rsidRPr="00C460B7" w:rsidRDefault="00C56ED5" w:rsidP="00C56ED5">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rsidR="00C56ED5" w:rsidRPr="00C460B7" w:rsidRDefault="00C56ED5" w:rsidP="00C56ED5">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rsidR="00C56ED5" w:rsidRPr="00C460B7" w:rsidRDefault="00C56ED5" w:rsidP="00C56ED5">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rsidR="00C56ED5" w:rsidRPr="00C460B7" w:rsidRDefault="00C56ED5" w:rsidP="00C56ED5">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rsidR="00C56ED5" w:rsidRPr="00C460B7" w:rsidRDefault="00C56ED5" w:rsidP="00C56ED5">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rsidR="00F56756" w:rsidRDefault="00F56756" w:rsidP="00F56756">
      <w:pPr>
        <w:pStyle w:val="Heading3"/>
      </w:pPr>
      <w:r>
        <w:lastRenderedPageBreak/>
        <w:t>1AC – Framing</w:t>
      </w:r>
    </w:p>
    <w:p w:rsidR="00F56756" w:rsidRPr="00F56756" w:rsidRDefault="00F56756" w:rsidP="00F56756">
      <w:pPr>
        <w:pStyle w:val="Heading4"/>
      </w:pPr>
      <w:r w:rsidRPr="00F74BE4">
        <w:t xml:space="preserve">ROB is to vote for the better debater – anything else is arbitrary, self–serving, and impact justified – they haven’t justified how debate shapes subject formation – it doesn’t – the role of individual debate rounds is white noise – can you remember what happened round () of () your senior year? </w:t>
      </w:r>
      <w:r>
        <w:t>– They shouldn’t get any offense for just discussing cap is bad--- make arbituary ways in which we can make to win the round</w:t>
      </w:r>
    </w:p>
    <w:p w:rsidR="00F56756" w:rsidRPr="00A355C6" w:rsidRDefault="00F56756" w:rsidP="00F5675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F56756" w:rsidRPr="00A355C6" w:rsidRDefault="00F56756" w:rsidP="00F5675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w:t>
      </w:r>
      <w:r w:rsidR="001749F4">
        <w:rPr>
          <w:rFonts w:eastAsiaTheme="majorEastAsia"/>
          <w:b/>
          <w:bCs/>
          <w:color w:val="000000" w:themeColor="text1"/>
          <w:sz w:val="26"/>
          <w:szCs w:val="26"/>
        </w:rPr>
        <w:t xml:space="preserve"> al</w:t>
      </w:r>
      <w:r w:rsidRPr="00A355C6">
        <w:rPr>
          <w:rFonts w:eastAsiaTheme="majorEastAsia"/>
          <w:b/>
          <w:bCs/>
          <w:color w:val="000000" w:themeColor="text1"/>
          <w:sz w:val="26"/>
          <w:szCs w:val="26"/>
        </w:rPr>
        <w:t xml:space="preserve">l other values can be explained with reference to pleasure; Occam’s razor requires us to treat these as instrumentally valuable. </w:t>
      </w:r>
    </w:p>
    <w:p w:rsidR="00F56756" w:rsidRPr="00A355C6" w:rsidRDefault="00F56756" w:rsidP="00F5675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F56756" w:rsidRPr="00A355C6" w:rsidRDefault="00F56756" w:rsidP="00F5675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w:t>
      </w:r>
      <w:r w:rsidRPr="00A355C6">
        <w:rPr>
          <w:color w:val="000000" w:themeColor="text1"/>
        </w:rPr>
        <w:lastRenderedPageBreak/>
        <w:t xml:space="preserve">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F56756" w:rsidRDefault="00F56756" w:rsidP="00F56756">
      <w:pPr>
        <w:keepNext/>
        <w:keepLines/>
        <w:spacing w:before="40"/>
        <w:outlineLvl w:val="3"/>
        <w:rPr>
          <w:rFonts w:eastAsia="Yu Mincho"/>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703B20" w:rsidRDefault="00703B20" w:rsidP="00703B20">
      <w:pPr>
        <w:pStyle w:val="Heading4"/>
        <w:rPr>
          <w:rFonts w:eastAsia="Yu Mincho"/>
          <w:color w:val="000000" w:themeColor="text1"/>
          <w:sz w:val="24"/>
        </w:rPr>
      </w:pPr>
      <w:r>
        <w:t>Vote neg on presumption---</w:t>
      </w:r>
    </w:p>
    <w:p w:rsidR="00703B20" w:rsidRPr="00A355C6" w:rsidRDefault="00703B20" w:rsidP="00703B20">
      <w:pPr>
        <w:pStyle w:val="Heading4"/>
        <w:rPr>
          <w:rFonts w:eastAsia="Yu Gothic Light"/>
          <w:sz w:val="24"/>
        </w:rPr>
      </w:pPr>
      <w:r>
        <w:t xml:space="preserve">AC </w:t>
      </w:r>
      <w:r w:rsidRPr="002B00B2">
        <w:t>Heron</w:t>
      </w:r>
      <w:r>
        <w:t>—concede we need to speak about advantage in a de</w:t>
      </w:r>
      <w:r w:rsidR="001749F4">
        <w:t>ba</w:t>
      </w:r>
      <w:r>
        <w:t>te however just being on the side of marxism isnt a reason to win—the cards talk about different capitalist industry but can solve by taking them away only ending private space appropriation</w:t>
      </w:r>
    </w:p>
    <w:p w:rsidR="00703B20" w:rsidRPr="001361E9" w:rsidRDefault="00703B20" w:rsidP="00703B20">
      <w:pPr>
        <w:pStyle w:val="Heading4"/>
      </w:pPr>
      <w:r>
        <w:t>1AC</w:t>
      </w:r>
      <w:r w:rsidRPr="002B00B2">
        <w:rPr>
          <w:rFonts w:cs="Calibri"/>
          <w:color w:val="000000" w:themeColor="text1"/>
        </w:rPr>
        <w:t xml:space="preserve"> Dean</w:t>
      </w:r>
      <w:r>
        <w:rPr>
          <w:rFonts w:cs="Calibri"/>
          <w:color w:val="000000" w:themeColor="text1"/>
        </w:rPr>
        <w:t>: We compete</w:t>
      </w:r>
      <w:r w:rsidRPr="002B00B2">
        <w:rPr>
          <w:rFonts w:cs="Calibri"/>
          <w:color w:val="000000" w:themeColor="text1"/>
        </w:rPr>
        <w:t xml:space="preserve"> </w:t>
      </w:r>
      <w:r>
        <w:t xml:space="preserve">capitalism is able to resolve </w:t>
      </w:r>
      <w:r w:rsidRPr="001361E9">
        <w:rPr>
          <w:u w:val="single"/>
        </w:rPr>
        <w:t>hunger</w:t>
      </w:r>
      <w:r>
        <w:t xml:space="preserve"> and </w:t>
      </w:r>
    </w:p>
    <w:p w:rsidR="00703B20" w:rsidRPr="0046765C" w:rsidRDefault="00703B20" w:rsidP="00703B20">
      <w:pPr>
        <w:spacing w:after="0" w:line="240" w:lineRule="auto"/>
        <w:rPr>
          <w:rStyle w:val="Style13ptBold"/>
          <w:b w:val="0"/>
          <w:sz w:val="16"/>
        </w:rPr>
      </w:pPr>
      <w:r>
        <w:rPr>
          <w:rStyle w:val="Style13ptBold"/>
        </w:rPr>
        <w:t xml:space="preserve">Zitelmann 20 </w:t>
      </w:r>
      <w:r w:rsidRPr="0046765C">
        <w:t>[(Dr.Rainer,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rsidR="00703B20" w:rsidRPr="006E5957" w:rsidRDefault="00703B20" w:rsidP="00703B20">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1E0601">
        <w:rPr>
          <w:rStyle w:val="StyleUnderline"/>
          <w:highlight w:val="green"/>
        </w:rPr>
        <w:t xml:space="preserve">without </w:t>
      </w:r>
      <w:r w:rsidRPr="00A80A41">
        <w:rPr>
          <w:rStyle w:val="StyleUnderline"/>
        </w:rPr>
        <w:t>this</w:t>
      </w:r>
      <w:r w:rsidRPr="006E5957">
        <w:rPr>
          <w:rStyle w:val="StyleUnderline"/>
        </w:rPr>
        <w:t xml:space="preserve"> </w:t>
      </w:r>
      <w:r w:rsidRPr="001E0601">
        <w:rPr>
          <w:rStyle w:val="StyleUnderline"/>
          <w:highlight w:val="green"/>
        </w:rPr>
        <w:t>growth,</w:t>
      </w:r>
      <w:r w:rsidRPr="006E5957">
        <w:rPr>
          <w:rStyle w:val="StyleUnderline"/>
        </w:rPr>
        <w:t xml:space="preserve"> </w:t>
      </w:r>
      <w:r w:rsidRPr="001E0601">
        <w:rPr>
          <w:rStyle w:val="StyleUnderline"/>
          <w:highlight w:val="green"/>
        </w:rPr>
        <w:t>a</w:t>
      </w:r>
      <w:r w:rsidRPr="002B17A5">
        <w:rPr>
          <w:rStyle w:val="StyleUnderline"/>
        </w:rPr>
        <w:t>n</w:t>
      </w:r>
      <w:r w:rsidRPr="006E5957">
        <w:rPr>
          <w:rStyle w:val="StyleUnderline"/>
        </w:rPr>
        <w:t xml:space="preserve"> ever-</w:t>
      </w:r>
      <w:r w:rsidRPr="002B17A5">
        <w:rPr>
          <w:rStyle w:val="StyleUnderline"/>
        </w:rPr>
        <w:t>expanding</w:t>
      </w:r>
      <w:r w:rsidRPr="006E5957">
        <w:rPr>
          <w:rStyle w:val="StyleUnderline"/>
        </w:rPr>
        <w:t xml:space="preserve"> world </w:t>
      </w:r>
      <w:r w:rsidRPr="001E0601">
        <w:rPr>
          <w:rStyle w:val="StyleUnderline"/>
          <w:highlight w:val="green"/>
        </w:rPr>
        <w:t xml:space="preserve">population would </w:t>
      </w:r>
      <w:r w:rsidRPr="001E0601">
        <w:rPr>
          <w:rStyle w:val="Emphasis"/>
          <w:highlight w:val="green"/>
        </w:rPr>
        <w:t xml:space="preserve">not have </w:t>
      </w:r>
      <w:r w:rsidRPr="002B17A5">
        <w:rPr>
          <w:rStyle w:val="Emphasis"/>
        </w:rPr>
        <w:t>been able to provide</w:t>
      </w:r>
      <w:r w:rsidRPr="006E5957">
        <w:rPr>
          <w:rStyle w:val="Emphasis"/>
        </w:rPr>
        <w:t xml:space="preserve"> even the most </w:t>
      </w:r>
      <w:r w:rsidRPr="001E0601">
        <w:rPr>
          <w:rStyle w:val="Emphasis"/>
          <w:highlight w:val="green"/>
        </w:rPr>
        <w:t>basic</w:t>
      </w:r>
      <w:r w:rsidRPr="006E5957">
        <w:rPr>
          <w:rStyle w:val="Emphasis"/>
        </w:rPr>
        <w:t xml:space="preserve"> </w:t>
      </w:r>
      <w:r w:rsidRPr="001E0601">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rsidR="00703B20" w:rsidRDefault="00703B20" w:rsidP="00703B20">
      <w:r>
        <w:t>Economic Growth Helps To Combat Hunger And Poverty</w:t>
      </w:r>
    </w:p>
    <w:p w:rsidR="00703B20" w:rsidRPr="006E5957" w:rsidRDefault="00703B20" w:rsidP="00703B20">
      <w:pPr>
        <w:rPr>
          <w:rStyle w:val="StyleUnderline"/>
        </w:rPr>
      </w:pPr>
      <w:r>
        <w:t>It is all the more astonishing that</w:t>
      </w:r>
      <w:r w:rsidRPr="006E5957">
        <w:rPr>
          <w:rStyle w:val="StyleUnderline"/>
        </w:rPr>
        <w:t xml:space="preserve">, </w:t>
      </w:r>
      <w:r w:rsidRPr="001E0601">
        <w:rPr>
          <w:rStyle w:val="StyleUnderline"/>
          <w:highlight w:val="green"/>
        </w:rPr>
        <w:t>despite</w:t>
      </w:r>
      <w:r w:rsidRPr="006E5957">
        <w:rPr>
          <w:rStyle w:val="StyleUnderline"/>
        </w:rPr>
        <w:t xml:space="preserve"> this </w:t>
      </w:r>
      <w:r w:rsidRPr="001E0601">
        <w:rPr>
          <w:rStyle w:val="StyleUnderline"/>
          <w:highlight w:val="green"/>
        </w:rPr>
        <w:t>rapid population growth, the world has not been overcome by</w:t>
      </w:r>
      <w:r w:rsidRPr="006E5957">
        <w:rPr>
          <w:rStyle w:val="StyleUnderline"/>
        </w:rPr>
        <w:t xml:space="preserve"> rampant </w:t>
      </w:r>
      <w:r w:rsidRPr="001E0601">
        <w:rPr>
          <w:rStyle w:val="StyleUnderline"/>
          <w:highlight w:val="green"/>
        </w:rPr>
        <w:t xml:space="preserve">poverty. </w:t>
      </w:r>
      <w:r w:rsidRPr="002B17A5">
        <w:rPr>
          <w:rStyle w:val="StyleUnderline"/>
        </w:rPr>
        <w:t xml:space="preserve">Looking back to </w:t>
      </w:r>
      <w:r w:rsidRPr="001E0601">
        <w:rPr>
          <w:rStyle w:val="StyleUnderline"/>
          <w:highlight w:val="green"/>
        </w:rPr>
        <w:t>1800,</w:t>
      </w:r>
      <w:r w:rsidRPr="006E5957">
        <w:rPr>
          <w:rStyle w:val="StyleUnderline"/>
        </w:rPr>
        <w:t xml:space="preserve"> most people in the world were extremely poor—average incomes were the same as they are in the poorest countries in Africa today and more than </w:t>
      </w:r>
      <w:r w:rsidRPr="001E0601">
        <w:rPr>
          <w:rStyle w:val="StyleUnderline"/>
          <w:highlight w:val="green"/>
        </w:rPr>
        <w:t>90% of the global population was</w:t>
      </w:r>
      <w:r w:rsidRPr="006E5957">
        <w:rPr>
          <w:rStyle w:val="StyleUnderline"/>
        </w:rPr>
        <w:t xml:space="preserve"> living </w:t>
      </w:r>
      <w:r w:rsidRPr="001E0601">
        <w:rPr>
          <w:rStyle w:val="StyleUnderline"/>
          <w:highlight w:val="green"/>
        </w:rPr>
        <w:t>in extreme poverty</w:t>
      </w:r>
      <w:r w:rsidRPr="001E0601">
        <w:rPr>
          <w:highlight w:val="green"/>
        </w:rPr>
        <w:t>.</w:t>
      </w:r>
      <w:r w:rsidRPr="001E0601">
        <w:rPr>
          <w:rStyle w:val="Emphasis"/>
          <w:highlight w:val="green"/>
        </w:rPr>
        <w:t xml:space="preserve"> </w:t>
      </w:r>
      <w:r w:rsidRPr="000F4BD8">
        <w:rPr>
          <w:rStyle w:val="Emphasis"/>
        </w:rPr>
        <w:t xml:space="preserve">The development of </w:t>
      </w:r>
      <w:r w:rsidRPr="001E0601">
        <w:rPr>
          <w:rStyle w:val="Emphasis"/>
          <w:highlight w:val="green"/>
        </w:rPr>
        <w:t>capitalism</w:t>
      </w:r>
      <w:r w:rsidRPr="006E5957">
        <w:rPr>
          <w:rStyle w:val="Emphasis"/>
        </w:rPr>
        <w:t xml:space="preserve"> and economic growth </w:t>
      </w:r>
      <w:r w:rsidRPr="001E0601">
        <w:rPr>
          <w:rStyle w:val="Emphasis"/>
          <w:highlight w:val="green"/>
        </w:rPr>
        <w:t>reduced the proportion</w:t>
      </w:r>
      <w:r w:rsidRPr="006E5957">
        <w:rPr>
          <w:rStyle w:val="Emphasis"/>
        </w:rPr>
        <w:t xml:space="preserve"> of extremely poor people in the world </w:t>
      </w:r>
      <w:r w:rsidRPr="001E0601">
        <w:rPr>
          <w:rStyle w:val="Emphasis"/>
          <w:highlight w:val="green"/>
        </w:rPr>
        <w:t>to less than 10%—despite the sevenfold increase in</w:t>
      </w:r>
      <w:r w:rsidRPr="006E5957">
        <w:rPr>
          <w:rStyle w:val="Emphasis"/>
        </w:rPr>
        <w:t xml:space="preserve"> the global </w:t>
      </w:r>
      <w:r w:rsidRPr="001E0601">
        <w:rPr>
          <w:rStyle w:val="Emphasis"/>
          <w:highlight w:val="green"/>
        </w:rPr>
        <w:t>population</w:t>
      </w:r>
      <w:r w:rsidRPr="006E5957">
        <w:rPr>
          <w:rStyle w:val="Emphasis"/>
        </w:rPr>
        <w:t xml:space="preserve"> during this same period.</w:t>
      </w:r>
      <w:r>
        <w:t xml:space="preserve"> So </w:t>
      </w:r>
      <w:r w:rsidRPr="006E5957">
        <w:rPr>
          <w:rStyle w:val="StyleUnderline"/>
        </w:rPr>
        <w:t xml:space="preserve">growth is not a bad thing in and of itself. In </w:t>
      </w:r>
      <w:r w:rsidRPr="002B17A5">
        <w:rPr>
          <w:rStyle w:val="StyleUnderline"/>
        </w:rPr>
        <w:t xml:space="preserve">fact, </w:t>
      </w:r>
      <w:r w:rsidRPr="002B17A5">
        <w:rPr>
          <w:rStyle w:val="Emphasis"/>
        </w:rPr>
        <w:t>growth has led to a reduction in hunger and poverty.</w:t>
      </w:r>
    </w:p>
    <w:p w:rsidR="00703B20" w:rsidRPr="006E5957" w:rsidRDefault="00703B20" w:rsidP="00703B20">
      <w:pPr>
        <w:rPr>
          <w:rStyle w:val="StyleUnderline"/>
        </w:rPr>
      </w:pPr>
      <w:r w:rsidRPr="001E0601">
        <w:rPr>
          <w:rStyle w:val="Emphasis"/>
          <w:highlight w:val="green"/>
        </w:rPr>
        <w:lastRenderedPageBreak/>
        <w:t>Life expectancy</w:t>
      </w:r>
      <w:r w:rsidRPr="006E5957">
        <w:rPr>
          <w:rStyle w:val="Emphasis"/>
        </w:rPr>
        <w:t xml:space="preserve"> at birth </w:t>
      </w:r>
      <w:r w:rsidRPr="001E0601">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rsidR="00703B20" w:rsidRPr="006E5957" w:rsidRDefault="00703B20" w:rsidP="00703B20">
      <w:pPr>
        <w:rPr>
          <w:rStyle w:val="StyleUnderline"/>
        </w:rPr>
      </w:pPr>
      <w:r w:rsidRPr="006E5957">
        <w:rPr>
          <w:rStyle w:val="StyleUnderline"/>
        </w:rPr>
        <w:t xml:space="preserve">In the last 140 years there have been 106 major famines, each of which has cost more than 100,000 lives. </w:t>
      </w:r>
      <w:r w:rsidRPr="001E0601">
        <w:rPr>
          <w:rStyle w:val="Emphasis"/>
          <w:highlight w:val="green"/>
        </w:rPr>
        <w:t>The death toll has been particularly</w:t>
      </w:r>
      <w:r w:rsidRPr="006E5957">
        <w:rPr>
          <w:rStyle w:val="Emphasis"/>
        </w:rPr>
        <w:t xml:space="preserve"> </w:t>
      </w:r>
      <w:r w:rsidRPr="001E0601">
        <w:rPr>
          <w:rStyle w:val="Emphasis"/>
          <w:highlight w:val="green"/>
        </w:rPr>
        <w:t>high in socialist countries</w:t>
      </w:r>
      <w:r w:rsidRPr="006E5957">
        <w:rPr>
          <w:rStyle w:val="Emphasis"/>
        </w:rPr>
        <w:t xml:space="preserve"> such as the Soviet Union, China, Cambodia, Ethiopia and North </w:t>
      </w:r>
      <w:r w:rsidRPr="002B17A5">
        <w:rPr>
          <w:rStyle w:val="Emphasis"/>
        </w:rPr>
        <w:t>Korea, killing tens of millions of people through the forced transfer of private means of production to public economies and the weaponization</w:t>
      </w:r>
      <w:r w:rsidRPr="006E5957">
        <w:rPr>
          <w:rStyle w:val="Emphasis"/>
        </w:rPr>
        <w:t xml:space="preserve"> of hunger.</w:t>
      </w:r>
      <w:r>
        <w:t xml:space="preserve"> On its own, </w:t>
      </w:r>
      <w:r w:rsidRPr="001E0601">
        <w:rPr>
          <w:rStyle w:val="StyleUnderline"/>
          <w:highlight w:val="green"/>
        </w:rPr>
        <w:t>the biggest socialist experiment</w:t>
      </w:r>
      <w:r w:rsidRPr="006E5957">
        <w:rPr>
          <w:rStyle w:val="StyleUnderline"/>
        </w:rPr>
        <w:t xml:space="preserve"> in history, Mao’s Great Leap Forward in the late 1950s </w:t>
      </w:r>
      <w:r w:rsidRPr="001E0601">
        <w:rPr>
          <w:rStyle w:val="StyleUnderline"/>
          <w:highlight w:val="green"/>
        </w:rPr>
        <w:t xml:space="preserve">killed more than </w:t>
      </w:r>
      <w:r w:rsidRPr="001E0601">
        <w:rPr>
          <w:rStyle w:val="Emphasis"/>
          <w:highlight w:val="green"/>
        </w:rPr>
        <w:t>45 million</w:t>
      </w:r>
      <w:r w:rsidRPr="006E5957">
        <w:rPr>
          <w:rStyle w:val="StyleUnderline"/>
        </w:rPr>
        <w:t xml:space="preserve"> Chinese.</w:t>
      </w:r>
    </w:p>
    <w:p w:rsidR="00703B20" w:rsidRDefault="00703B20" w:rsidP="00703B20">
      <w:pPr>
        <w:rPr>
          <w:rStyle w:val="Emphasis"/>
        </w:rPr>
      </w:pPr>
      <w:r w:rsidRPr="001E0601">
        <w:rPr>
          <w:rStyle w:val="Emphasis"/>
          <w:highlight w:val="green"/>
        </w:rPr>
        <w:t xml:space="preserve">The number of deaths due to </w:t>
      </w:r>
      <w:r w:rsidRPr="0046765C">
        <w:rPr>
          <w:rStyle w:val="Emphasis"/>
        </w:rPr>
        <w:t xml:space="preserve">major </w:t>
      </w:r>
      <w:r w:rsidRPr="001E0601">
        <w:rPr>
          <w:rStyle w:val="Emphasis"/>
          <w:highlight w:val="green"/>
        </w:rPr>
        <w:t xml:space="preserve">famines </w:t>
      </w:r>
      <w:r w:rsidRPr="0046765C">
        <w:rPr>
          <w:rStyle w:val="Emphasis"/>
        </w:rPr>
        <w:t xml:space="preserve">fell to </w:t>
      </w:r>
      <w:r w:rsidRPr="001E0601">
        <w:rPr>
          <w:rStyle w:val="Emphasis"/>
          <w:highlight w:val="green"/>
        </w:rPr>
        <w:t xml:space="preserve">1.4 million per year </w:t>
      </w:r>
      <w:r w:rsidRPr="002B17A5">
        <w:rPr>
          <w:rStyle w:val="Emphasis"/>
        </w:rPr>
        <w:t>in the 1990s</w:t>
      </w:r>
      <w:r w:rsidRPr="002B17A5">
        <w:t>—</w:t>
      </w:r>
      <w:r w:rsidRPr="002B17A5">
        <w:rPr>
          <w:rStyle w:val="StyleUnderline"/>
        </w:rPr>
        <w:t>not</w:t>
      </w:r>
      <w:r w:rsidRPr="006E5957">
        <w:rPr>
          <w:rStyle w:val="StyleUnderline"/>
        </w:rPr>
        <w:t xml:space="preserve"> least as a result of the collapse of socialist systems worldwide and China increasingly embracing capitalism. </w:t>
      </w:r>
      <w:r w:rsidRPr="002B17A5">
        <w:rPr>
          <w:rStyle w:val="StyleUnderline"/>
        </w:rPr>
        <w:t>In the first two decades of the 21st century approximately 600,000 people perished of hunger</w:t>
      </w:r>
      <w:r w:rsidRPr="002B17A5">
        <w:t xml:space="preserve">. </w:t>
      </w:r>
      <w:r w:rsidRPr="002B17A5">
        <w:rPr>
          <w:rStyle w:val="Emphasis"/>
        </w:rPr>
        <w:t>That is equivalent to roughly 2% of the death toll from the early 20th century</w:t>
      </w:r>
      <w:r>
        <w:t>—</w:t>
      </w:r>
      <w:r w:rsidRPr="001E0601">
        <w:rPr>
          <w:rStyle w:val="StyleUnderline"/>
          <w:highlight w:val="green"/>
        </w:rPr>
        <w:t>despite the fact that the</w:t>
      </w:r>
      <w:r w:rsidRPr="006E5957">
        <w:rPr>
          <w:rStyle w:val="StyleUnderline"/>
        </w:rPr>
        <w:t xml:space="preserve"> global </w:t>
      </w:r>
      <w:r w:rsidRPr="001E0601">
        <w:rPr>
          <w:rStyle w:val="StyleUnderline"/>
          <w:highlight w:val="green"/>
        </w:rPr>
        <w:t>population</w:t>
      </w:r>
      <w:r w:rsidRPr="006E5957">
        <w:rPr>
          <w:rStyle w:val="StyleUnderline"/>
        </w:rPr>
        <w:t xml:space="preserve"> </w:t>
      </w:r>
      <w:r w:rsidRPr="001E0601">
        <w:rPr>
          <w:rStyle w:val="StyleUnderline"/>
          <w:highlight w:val="green"/>
        </w:rPr>
        <w:t>is</w:t>
      </w:r>
      <w:r w:rsidRPr="001E0601">
        <w:rPr>
          <w:rStyle w:val="Emphasis"/>
          <w:highlight w:val="green"/>
        </w:rPr>
        <w:t xml:space="preserve"> four times</w:t>
      </w:r>
      <w:r w:rsidRPr="006E5957">
        <w:rPr>
          <w:rStyle w:val="Emphasis"/>
        </w:rPr>
        <w:t xml:space="preserve"> </w:t>
      </w:r>
      <w:r w:rsidRPr="001E0601">
        <w:rPr>
          <w:rStyle w:val="Emphasis"/>
          <w:highlight w:val="green"/>
        </w:rPr>
        <w:t>larger</w:t>
      </w:r>
      <w:r w:rsidRPr="006E5957">
        <w:rPr>
          <w:rStyle w:val="Emphasis"/>
        </w:rPr>
        <w:t xml:space="preserve"> today than it was back then.</w:t>
      </w:r>
    </w:p>
    <w:p w:rsidR="00703B20" w:rsidRDefault="00703B20" w:rsidP="00703B20">
      <w:pPr>
        <w:pStyle w:val="Heading4"/>
      </w:pPr>
      <w:r>
        <w:t xml:space="preserve">And is key to solve disease. </w:t>
      </w:r>
    </w:p>
    <w:p w:rsidR="00703B20" w:rsidRPr="0077386F" w:rsidRDefault="00703B20" w:rsidP="00703B20">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rsidR="00703B20" w:rsidRPr="001D63EB" w:rsidRDefault="00703B20" w:rsidP="00703B20">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1E0601">
        <w:rPr>
          <w:rStyle w:val="StyleUnderline"/>
          <w:highlight w:val="green"/>
        </w:rPr>
        <w:t>a</w:t>
      </w:r>
      <w:r w:rsidRPr="0077386F">
        <w:rPr>
          <w:rStyle w:val="StyleUnderline"/>
        </w:rPr>
        <w:t>nti</w:t>
      </w:r>
      <w:r w:rsidRPr="001E0601">
        <w:rPr>
          <w:rStyle w:val="StyleUnderline"/>
          <w:highlight w:val="green"/>
        </w:rPr>
        <w:t>b</w:t>
      </w:r>
      <w:r w:rsidRPr="0077386F">
        <w:rPr>
          <w:rStyle w:val="StyleUnderline"/>
        </w:rPr>
        <w:t xml:space="preserve">iotic </w:t>
      </w:r>
      <w:r w:rsidRPr="001E0601">
        <w:rPr>
          <w:rStyle w:val="StyleUnderline"/>
          <w:highlight w:val="green"/>
        </w:rPr>
        <w:t>r</w:t>
      </w:r>
      <w:r w:rsidRPr="0077386F">
        <w:rPr>
          <w:rStyle w:val="StyleUnderline"/>
        </w:rPr>
        <w:t xml:space="preserve">esistance </w:t>
      </w:r>
      <w:r w:rsidRPr="001E0601">
        <w:rPr>
          <w:rStyle w:val="StyleUnderline"/>
          <w:highlight w:val="green"/>
        </w:rPr>
        <w:t>is</w:t>
      </w:r>
      <w:r w:rsidRPr="0077386F">
        <w:rPr>
          <w:rStyle w:val="StyleUnderline"/>
        </w:rPr>
        <w:t xml:space="preserve"> now </w:t>
      </w:r>
      <w:r w:rsidRPr="001E0601">
        <w:rPr>
          <w:rStyle w:val="StyleUnderline"/>
          <w:highlight w:val="green"/>
        </w:rPr>
        <w:t xml:space="preserve">occurring at an alarming rate and </w:t>
      </w:r>
      <w:r w:rsidRPr="0077386F">
        <w:rPr>
          <w:rStyle w:val="StyleUnderline"/>
        </w:rPr>
        <w:t>is</w:t>
      </w:r>
      <w:r w:rsidRPr="001E0601">
        <w:rPr>
          <w:rStyle w:val="StyleUnderline"/>
          <w:highlight w:val="green"/>
        </w:rPr>
        <w:t xml:space="preserve"> outpacing </w:t>
      </w:r>
      <w:r w:rsidRPr="0077386F">
        <w:rPr>
          <w:rStyle w:val="StyleUnderline"/>
        </w:rPr>
        <w:t xml:space="preserve">the </w:t>
      </w:r>
      <w:r w:rsidRPr="001E0601">
        <w:rPr>
          <w:rStyle w:val="StyleUnderline"/>
          <w:highlight w:val="green"/>
        </w:rPr>
        <w:t xml:space="preserve">development of </w:t>
      </w:r>
      <w:r w:rsidRPr="0077386F">
        <w:rPr>
          <w:rStyle w:val="StyleUnderline"/>
        </w:rPr>
        <w:t xml:space="preserve">new </w:t>
      </w:r>
      <w:r w:rsidRPr="001E0601">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1E0601">
        <w:rPr>
          <w:rStyle w:val="StyleUnderline"/>
          <w:highlight w:val="green"/>
        </w:rPr>
        <w:t xml:space="preserve">there has been “a sharp decline in </w:t>
      </w:r>
      <w:r w:rsidRPr="0077386F">
        <w:rPr>
          <w:rStyle w:val="StyleUnderline"/>
        </w:rPr>
        <w:t xml:space="preserve">the </w:t>
      </w:r>
      <w:r w:rsidRPr="001E0601">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 xml:space="preserve">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w:t>
      </w:r>
      <w:r w:rsidRPr="0077386F">
        <w:rPr>
          <w:sz w:val="14"/>
        </w:rPr>
        <w:lastRenderedPageBreak/>
        <w:t>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1E0601">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1E0601">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1E0601">
        <w:rPr>
          <w:rStyle w:val="StyleUnderline"/>
          <w:highlight w:val="green"/>
        </w:rPr>
        <w:t>that</w:t>
      </w:r>
      <w:r w:rsidRPr="0077386F">
        <w:rPr>
          <w:rStyle w:val="StyleUnderline"/>
        </w:rPr>
        <w:t xml:space="preserve"> </w:t>
      </w:r>
      <w:r w:rsidRPr="001E0601">
        <w:rPr>
          <w:rStyle w:val="StyleUnderline"/>
          <w:highlight w:val="green"/>
        </w:rPr>
        <w:t>impedes</w:t>
      </w:r>
      <w:r w:rsidRPr="0077386F">
        <w:rPr>
          <w:rStyle w:val="StyleUnderline"/>
        </w:rPr>
        <w:t xml:space="preserve"> the </w:t>
      </w:r>
      <w:r w:rsidRPr="001E0601">
        <w:rPr>
          <w:rStyle w:val="StyleUnderline"/>
          <w:highlight w:val="green"/>
        </w:rPr>
        <w:t>development</w:t>
      </w:r>
      <w:r w:rsidRPr="0077386F">
        <w:rPr>
          <w:rStyle w:val="StyleUnderline"/>
        </w:rPr>
        <w:t xml:space="preserve"> of new AMR drugs, lawmakers must implement policies that </w:t>
      </w:r>
      <w:r w:rsidRPr="001E0601">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1E0601">
        <w:rPr>
          <w:rStyle w:val="StyleUnderline"/>
          <w:highlight w:val="green"/>
        </w:rPr>
        <w:t xml:space="preserve">let the market do what it does </w:t>
      </w:r>
      <w:r w:rsidRPr="0077386F">
        <w:rPr>
          <w:rStyle w:val="StyleUnderline"/>
        </w:rPr>
        <w:t xml:space="preserve">so well. In this case, that’s </w:t>
      </w:r>
      <w:r w:rsidRPr="001E0601">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1E0601">
        <w:rPr>
          <w:rStyle w:val="StyleUnderline"/>
          <w:highlight w:val="green"/>
        </w:rPr>
        <w:t>If</w:t>
      </w:r>
      <w:r w:rsidRPr="0077386F">
        <w:rPr>
          <w:rStyle w:val="StyleUnderline"/>
        </w:rPr>
        <w:t xml:space="preserve"> the proper </w:t>
      </w:r>
      <w:r w:rsidRPr="001E0601">
        <w:rPr>
          <w:rStyle w:val="StyleUnderline"/>
          <w:highlight w:val="green"/>
        </w:rPr>
        <w:t xml:space="preserve">incentives are in place, the </w:t>
      </w:r>
      <w:r w:rsidRPr="0077386F">
        <w:rPr>
          <w:rStyle w:val="StyleUnderline"/>
        </w:rPr>
        <w:t xml:space="preserve">needed </w:t>
      </w:r>
      <w:r w:rsidRPr="001E0601">
        <w:rPr>
          <w:rStyle w:val="StyleUnderline"/>
          <w:highlight w:val="green"/>
        </w:rPr>
        <w:t xml:space="preserve">treatments </w:t>
      </w:r>
      <w:r w:rsidRPr="0077386F">
        <w:rPr>
          <w:rStyle w:val="StyleUnderline"/>
        </w:rPr>
        <w:t xml:space="preserve">will </w:t>
      </w:r>
      <w:r w:rsidRPr="001E0601">
        <w:rPr>
          <w:rStyle w:val="StyleUnderline"/>
          <w:highlight w:val="green"/>
        </w:rPr>
        <w:t>follow.</w:t>
      </w:r>
    </w:p>
    <w:p w:rsidR="00703B20" w:rsidRPr="00A355C6" w:rsidRDefault="00703B20" w:rsidP="00703B20">
      <w:pPr>
        <w:pStyle w:val="Heading4"/>
        <w:rPr>
          <w:u w:val="single"/>
          <w:bdr w:val="single" w:sz="18" w:space="0" w:color="auto"/>
        </w:rPr>
      </w:pPr>
      <w:r>
        <w:t xml:space="preserve">1AC </w:t>
      </w:r>
      <w:r w:rsidRPr="002B00B2">
        <w:rPr>
          <w:rFonts w:cs="Calibri"/>
          <w:color w:val="000000" w:themeColor="text1"/>
        </w:rPr>
        <w:t>Levin</w:t>
      </w:r>
      <w:r>
        <w:rPr>
          <w:rFonts w:cs="Calibri"/>
          <w:color w:val="000000" w:themeColor="text1"/>
        </w:rPr>
        <w:t>—Can’t solve needs a unification of all anticapitalist but gives no reason how they do so—if they say mind shift vote them down--</w:t>
      </w:r>
      <w:r w:rsidRPr="00703B20">
        <w:t xml:space="preserve"> </w:t>
      </w:r>
      <w:r>
        <w:t>allows the aff to artificially create solvency and construct utopian CPs that solve any impact – kills fairness and education – vote aff for deterrence</w:t>
      </w:r>
      <w:r w:rsidRPr="00A355C6">
        <w:br/>
      </w:r>
    </w:p>
    <w:p w:rsidR="00F56756" w:rsidRDefault="00F56756" w:rsidP="00F56756">
      <w:pPr>
        <w:pStyle w:val="Heading3"/>
      </w:pPr>
    </w:p>
    <w:p w:rsidR="001749F4" w:rsidRPr="002B00B2" w:rsidRDefault="001749F4" w:rsidP="001749F4">
      <w:pPr>
        <w:pStyle w:val="Heading3"/>
        <w:rPr>
          <w:rFonts w:cs="Calibri"/>
          <w:color w:val="000000" w:themeColor="text1"/>
          <w:shd w:val="clear" w:color="auto" w:fill="FFFFFF"/>
        </w:rPr>
      </w:pPr>
      <w:r>
        <w:rPr>
          <w:rFonts w:cs="Calibri"/>
          <w:color w:val="000000" w:themeColor="text1"/>
          <w:shd w:val="clear" w:color="auto" w:fill="FFFFFF"/>
        </w:rPr>
        <w:lastRenderedPageBreak/>
        <w:t>1NC</w:t>
      </w:r>
      <w:r w:rsidRPr="002B00B2">
        <w:rPr>
          <w:rFonts w:cs="Calibri"/>
          <w:color w:val="000000" w:themeColor="text1"/>
          <w:shd w:val="clear" w:color="auto" w:fill="FFFFFF"/>
        </w:rPr>
        <w:t>– The Future of Capitalism</w:t>
      </w:r>
    </w:p>
    <w:p w:rsidR="00F56756" w:rsidRPr="00621534" w:rsidRDefault="00F56756" w:rsidP="00F56756">
      <w:pPr>
        <w:pStyle w:val="Heading4"/>
        <w:rPr>
          <w:rFonts w:cs="Calibri"/>
        </w:rPr>
      </w:pPr>
      <w:r>
        <w:rPr>
          <w:rFonts w:cs="Calibri"/>
        </w:rPr>
        <w:t>Can’t solve----</w:t>
      </w:r>
      <w:r w:rsidRPr="00621534">
        <w:rPr>
          <w:rFonts w:cs="Calibri"/>
        </w:rPr>
        <w:t>“Appropriation of outer space” by private entities refers to the exercise of exclusive control of space</w:t>
      </w:r>
      <w:r w:rsidR="001749F4">
        <w:rPr>
          <w:rFonts w:cs="Calibri"/>
        </w:rPr>
        <w:t>—prefer legal definition and most common to all debaters</w:t>
      </w:r>
      <w:r w:rsidRPr="00621534">
        <w:rPr>
          <w:rFonts w:cs="Calibri"/>
        </w:rPr>
        <w:t xml:space="preserve"> </w:t>
      </w:r>
    </w:p>
    <w:p w:rsidR="00F56756" w:rsidRPr="00621534" w:rsidRDefault="00F56756" w:rsidP="00F56756">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rsidR="00F56756" w:rsidRDefault="00F56756" w:rsidP="00F56756">
      <w:r w:rsidRPr="00621534">
        <w:t>The issues presented in relation to the nonappropriation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F56756" w:rsidRPr="00621534" w:rsidRDefault="00F56756" w:rsidP="00F56756"/>
    <w:p w:rsidR="00F56756" w:rsidRPr="00621534" w:rsidRDefault="00F56756" w:rsidP="00F56756">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rsidR="00F56756" w:rsidRPr="00621534" w:rsidRDefault="00F56756" w:rsidP="00F56756">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rsidR="00F56756" w:rsidRDefault="00F56756" w:rsidP="00F56756">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opinio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w:t>
      </w:r>
      <w:r w:rsidRPr="002D471C">
        <w:rPr>
          <w:sz w:val="12"/>
        </w:rPr>
        <w:lastRenderedPageBreak/>
        <w:t>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“[l]unar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r w:rsidRPr="00621534">
        <w:rPr>
          <w:rStyle w:val="Emphasis"/>
        </w:rPr>
        <w:t>Opinio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Ahbabi,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Opinio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changed its approach to the interpretation of the nonappropriation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r w:rsidRPr="002D471C">
        <w:rPr>
          <w:rStyle w:val="StyleUnderline"/>
        </w:rPr>
        <w:t>Gangale and</w:t>
      </w:r>
      <w:r w:rsidRPr="002D471C">
        <w:rPr>
          <w:sz w:val="12"/>
        </w:rPr>
        <w:t xml:space="preserve"> Marilyn Dudley-</w:t>
      </w:r>
      <w:r w:rsidRPr="002D471C">
        <w:rPr>
          <w:rStyle w:val="StyleUnderline"/>
        </w:rPr>
        <w:t>Rowley</w:t>
      </w:r>
      <w:r w:rsidRPr="00621534">
        <w:rPr>
          <w:rStyle w:val="StyleUnderline"/>
        </w:rPr>
        <w:t xml:space="preserve"> acknowledge the legality </w:t>
      </w:r>
      <w:r w:rsidRPr="00621534">
        <w:rPr>
          <w:rStyle w:val="StyleUnderline"/>
        </w:rPr>
        <w:lastRenderedPageBreak/>
        <w:t>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 xml:space="preserve">[o]wnership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rsidR="001749F4" w:rsidRPr="002B00B2" w:rsidRDefault="001749F4" w:rsidP="001749F4">
      <w:pPr>
        <w:pStyle w:val="Heading3"/>
        <w:rPr>
          <w:rFonts w:cs="Calibri"/>
          <w:color w:val="000000" w:themeColor="text1"/>
        </w:rPr>
      </w:pPr>
      <w:r>
        <w:rPr>
          <w:rFonts w:cs="Calibri"/>
          <w:color w:val="000000" w:themeColor="text1"/>
        </w:rPr>
        <w:lastRenderedPageBreak/>
        <w:t>1NC</w:t>
      </w:r>
      <w:r w:rsidRPr="002B00B2">
        <w:rPr>
          <w:rFonts w:cs="Calibri"/>
          <w:color w:val="000000" w:themeColor="text1"/>
        </w:rPr>
        <w:t xml:space="preserve"> – Luxury Populism</w:t>
      </w:r>
    </w:p>
    <w:p w:rsidR="00F56756" w:rsidRDefault="00F56756" w:rsidP="00F56756">
      <w:pPr>
        <w:pStyle w:val="Heading4"/>
      </w:pPr>
      <w:r>
        <w:t xml:space="preserve">Communism fails and are violent— empirics prove. </w:t>
      </w:r>
    </w:p>
    <w:p w:rsidR="00F56756" w:rsidRPr="00BB1085" w:rsidRDefault="00F56756" w:rsidP="00F56756">
      <w:r w:rsidRPr="00BB1085">
        <w:rPr>
          <w:rStyle w:val="Style13ptBold"/>
        </w:rPr>
        <w:t>Somin 17</w:t>
      </w:r>
      <w:r>
        <w:t xml:space="preserve"> [(Ilya, </w:t>
      </w:r>
      <w:r w:rsidRPr="00BB1085">
        <w:t>a law professor at George Mason University. He coauthored an amicus brief in California v. Texas, with a cross-ideological group of legal scholars, arguing that the challenge to the ACA as a whole should be rejected.</w:t>
      </w:r>
      <w:r>
        <w:t>) “</w:t>
      </w:r>
      <w:r w:rsidRPr="00BB1085">
        <w:t>Lessons from a century of communism</w:t>
      </w:r>
      <w:r>
        <w:t xml:space="preserve">” The Washington Post, 11/7/17. </w:t>
      </w:r>
      <w:hyperlink r:id="rId9" w:history="1">
        <w:r w:rsidRPr="00FF06A0">
          <w:rPr>
            <w:rStyle w:val="Hyperlink"/>
          </w:rPr>
          <w:t>https://www.washingtonpost.com/news/volokh-conspiracy/wp/2017/11/07/lessons-from-a-century-of-communism/</w:t>
        </w:r>
      </w:hyperlink>
      <w:r>
        <w:t>] RR</w:t>
      </w:r>
    </w:p>
    <w:p w:rsidR="00F56756" w:rsidRPr="00BB1085" w:rsidRDefault="00F56756" w:rsidP="00F56756">
      <w:pPr>
        <w:rPr>
          <w:rStyle w:val="Emphasis"/>
        </w:rPr>
      </w:pPr>
      <w:r w:rsidRPr="00BB1085">
        <w:rPr>
          <w:rStyle w:val="Emphasis"/>
        </w:rPr>
        <w:t xml:space="preserve">III. Why the </w:t>
      </w:r>
      <w:r w:rsidRPr="00C0438B">
        <w:rPr>
          <w:rStyle w:val="Emphasis"/>
          <w:highlight w:val="green"/>
        </w:rPr>
        <w:t>Failure Cannot be Explained Away.</w:t>
      </w:r>
    </w:p>
    <w:p w:rsidR="00F56756" w:rsidRDefault="00F56756" w:rsidP="00F56756">
      <w:r>
        <w:t xml:space="preserve">To this day, </w:t>
      </w:r>
      <w:r w:rsidRPr="00BB1085">
        <w:rPr>
          <w:rStyle w:val="StyleUnderline"/>
        </w:rPr>
        <w:t>defenders of socialist central planning argue that communism failed for avoidable contingent reasons, rather than ones intrinsic to the nature of the system.</w:t>
      </w:r>
      <w:r>
        <w:t xml:space="preserve"> Perhaps the most popular claim of </w:t>
      </w:r>
      <w:r w:rsidRPr="00BB1085">
        <w:rPr>
          <w:rStyle w:val="StyleUnderline"/>
        </w:rPr>
        <w:t>this sort is that a planned economy can work well so long as it is democratic</w:t>
      </w:r>
      <w:r>
        <w:t>. The Soviet Union and other communist states were all dictatorships. But if they had been democratic, perhaps the leaders would have had stronger incentives to make the system work for the benefit of the people. If they failed to do so, the voters could “throw the bastards out” at the next election.</w:t>
      </w:r>
    </w:p>
    <w:p w:rsidR="00F56756" w:rsidRPr="00C0438B" w:rsidRDefault="00F56756" w:rsidP="00F56756">
      <w:pPr>
        <w:rPr>
          <w:rStyle w:val="Emphasis"/>
        </w:rPr>
      </w:pPr>
      <w:r>
        <w:t xml:space="preserve">Unfortunately, </w:t>
      </w:r>
      <w:r w:rsidRPr="00BB1085">
        <w:rPr>
          <w:rStyle w:val="Emphasis"/>
        </w:rPr>
        <w:t xml:space="preserve">it is </w:t>
      </w:r>
      <w:r w:rsidRPr="00C0438B">
        <w:rPr>
          <w:rStyle w:val="Emphasis"/>
          <w:highlight w:val="green"/>
        </w:rPr>
        <w:t>unlikely that</w:t>
      </w:r>
      <w:r w:rsidRPr="00BB1085">
        <w:rPr>
          <w:rStyle w:val="Emphasis"/>
        </w:rPr>
        <w:t xml:space="preserve"> a </w:t>
      </w:r>
      <w:r w:rsidRPr="00C0438B">
        <w:rPr>
          <w:rStyle w:val="Emphasis"/>
          <w:highlight w:val="green"/>
        </w:rPr>
        <w:t>communist</w:t>
      </w:r>
      <w:r w:rsidRPr="00BB1085">
        <w:rPr>
          <w:rStyle w:val="Emphasis"/>
        </w:rPr>
        <w:t xml:space="preserve"> state could </w:t>
      </w:r>
      <w:r w:rsidRPr="00C0438B">
        <w:rPr>
          <w:rStyle w:val="Emphasis"/>
          <w:highlight w:val="green"/>
        </w:rPr>
        <w:t>remain democratic</w:t>
      </w:r>
      <w:r w:rsidRPr="00BB1085">
        <w:rPr>
          <w:rStyle w:val="Emphasis"/>
        </w:rPr>
        <w:t xml:space="preserve"> for long,</w:t>
      </w:r>
      <w:r>
        <w:t xml:space="preserve"> even it started out that way</w:t>
      </w:r>
      <w:r w:rsidRPr="00BB1085">
        <w:rPr>
          <w:rStyle w:val="StyleUnderline"/>
        </w:rPr>
        <w:t xml:space="preserve">. </w:t>
      </w:r>
      <w:r w:rsidRPr="00C0438B">
        <w:rPr>
          <w:rStyle w:val="StyleUnderline"/>
          <w:highlight w:val="green"/>
        </w:rPr>
        <w:t>Democracy requires</w:t>
      </w:r>
      <w:r w:rsidRPr="00BB1085">
        <w:rPr>
          <w:rStyle w:val="StyleUnderline"/>
        </w:rPr>
        <w:t xml:space="preserve"> effective </w:t>
      </w:r>
      <w:r w:rsidRPr="00C0438B">
        <w:rPr>
          <w:rStyle w:val="StyleUnderline"/>
          <w:highlight w:val="green"/>
        </w:rPr>
        <w:t>opposition parties</w:t>
      </w:r>
      <w:r w:rsidRPr="00BB1085">
        <w:rPr>
          <w:rStyle w:val="StyleUnderline"/>
        </w:rPr>
        <w:t>.</w:t>
      </w:r>
      <w:r>
        <w:t xml:space="preserve"> </w:t>
      </w:r>
      <w:r w:rsidRPr="00BB1085">
        <w:rPr>
          <w:rStyle w:val="StyleUnderline"/>
        </w:rPr>
        <w:t xml:space="preserve">And in order to function, such </w:t>
      </w:r>
      <w:r w:rsidRPr="00C0438B">
        <w:rPr>
          <w:rStyle w:val="StyleUnderline"/>
          <w:highlight w:val="green"/>
        </w:rPr>
        <w:t>parties need to</w:t>
      </w:r>
      <w:r w:rsidRPr="00BB1085">
        <w:rPr>
          <w:rStyle w:val="StyleUnderline"/>
        </w:rPr>
        <w:t xml:space="preserve"> be able to put out their message and </w:t>
      </w:r>
      <w:r w:rsidRPr="00C0438B">
        <w:rPr>
          <w:rStyle w:val="StyleUnderline"/>
          <w:highlight w:val="green"/>
        </w:rPr>
        <w:t>mobilize voters</w:t>
      </w:r>
      <w:r w:rsidRPr="00C0438B">
        <w:rPr>
          <w:highlight w:val="green"/>
        </w:rPr>
        <w:t>,</w:t>
      </w:r>
      <w:r>
        <w:t xml:space="preserve"> which in turn requires extensive resources. </w:t>
      </w:r>
      <w:r w:rsidRPr="00BB1085">
        <w:rPr>
          <w:rStyle w:val="StyleUnderline"/>
        </w:rPr>
        <w:t xml:space="preserve">In an economic system in which </w:t>
      </w:r>
      <w:r w:rsidRPr="00C0438B">
        <w:rPr>
          <w:rStyle w:val="StyleUnderline"/>
          <w:highlight w:val="green"/>
        </w:rPr>
        <w:t>all</w:t>
      </w:r>
      <w:r w:rsidRPr="00BB1085">
        <w:rPr>
          <w:rStyle w:val="StyleUnderline"/>
        </w:rPr>
        <w:t xml:space="preserve"> or nearly all valuable </w:t>
      </w:r>
      <w:r w:rsidRPr="00C0438B">
        <w:rPr>
          <w:rStyle w:val="StyleUnderline"/>
          <w:highlight w:val="green"/>
        </w:rPr>
        <w:t>resources are controlled by the state</w:t>
      </w:r>
      <w:r w:rsidRPr="00BB1085">
        <w:rPr>
          <w:rStyle w:val="StyleUnderline"/>
        </w:rPr>
        <w:t>, the incumbent government can easily strangle opposition by denying them access to those resources. Under socialism, the opposition cannot function if they are not allowed to spread their message on state-owned media, or use state-owned property for their rallies and meetings.</w:t>
      </w:r>
      <w:r>
        <w:t xml:space="preserve"> It is no accident that </w:t>
      </w:r>
      <w:r w:rsidRPr="00C0438B">
        <w:rPr>
          <w:rStyle w:val="Emphasis"/>
        </w:rPr>
        <w:t xml:space="preserve">virtually every </w:t>
      </w:r>
      <w:r w:rsidRPr="00C4028C">
        <w:rPr>
          <w:rStyle w:val="Emphasis"/>
          <w:highlight w:val="green"/>
        </w:rPr>
        <w:t>communist regime suppress</w:t>
      </w:r>
      <w:r w:rsidRPr="00C4028C">
        <w:rPr>
          <w:rStyle w:val="Emphasis"/>
        </w:rPr>
        <w:t>ed</w:t>
      </w:r>
      <w:r w:rsidRPr="00C4028C">
        <w:rPr>
          <w:rStyle w:val="Emphasis"/>
          <w:highlight w:val="green"/>
        </w:rPr>
        <w:t xml:space="preserve"> opposition parties</w:t>
      </w:r>
      <w:r w:rsidRPr="00C0438B">
        <w:rPr>
          <w:rStyle w:val="Emphasis"/>
        </w:rPr>
        <w:t xml:space="preserve"> soon after coming to power.</w:t>
      </w:r>
    </w:p>
    <w:p w:rsidR="00F56756" w:rsidRPr="00C0438B" w:rsidRDefault="00F56756" w:rsidP="00F56756">
      <w:pPr>
        <w:rPr>
          <w:rStyle w:val="StyleUnderline"/>
        </w:rPr>
      </w:pPr>
      <w:r>
        <w:t xml:space="preserve">Even if a communist state could somehow remain democratic over the long run, </w:t>
      </w:r>
      <w:r w:rsidRPr="00C0438B">
        <w:rPr>
          <w:rStyle w:val="StyleUnderline"/>
        </w:rPr>
        <w:t>it is hard to see how it could solve the twin problems of knowledge and incentives</w:t>
      </w:r>
      <w:r>
        <w:t xml:space="preserve">. Whether democratic or not, </w:t>
      </w:r>
      <w:r w:rsidRPr="00C0438B">
        <w:rPr>
          <w:rStyle w:val="StyleUnderline"/>
        </w:rPr>
        <w:t>a socialist economy would still require enormous concentration of power</w:t>
      </w:r>
      <w:r>
        <w:t xml:space="preserve">, and extensive coercion. And democratic socialist planners would run into much the same information problems as their authoritarian counterparts. In addition, in a society where the government controls all or most of the economy, it would be virtually impossible for voters to acquire enough knowledge to monitor the state’s many activities. </w:t>
      </w:r>
      <w:r w:rsidRPr="00C0438B">
        <w:rPr>
          <w:rStyle w:val="StyleUnderline"/>
        </w:rPr>
        <w:t>This would greatly exacerbate the already severe problem of voter ignorance that plagues modern democracy.</w:t>
      </w:r>
    </w:p>
    <w:p w:rsidR="00F56756" w:rsidRDefault="00F56756" w:rsidP="00F56756">
      <w:r>
        <w:t xml:space="preserve">Another possible explanation for the failures of communism is that the problem was bad leadership. If only communist regimes were not led by monsters like Stalin or Mao, they might have done better. </w:t>
      </w:r>
      <w:r w:rsidRPr="00C0438B">
        <w:rPr>
          <w:rStyle w:val="StyleUnderline"/>
        </w:rPr>
        <w:t xml:space="preserve">There is no doubt </w:t>
      </w:r>
      <w:r w:rsidRPr="00C4028C">
        <w:rPr>
          <w:rStyle w:val="StyleUnderline"/>
          <w:highlight w:val="green"/>
        </w:rPr>
        <w:t>communist governments had</w:t>
      </w:r>
      <w:r w:rsidRPr="00C0438B">
        <w:rPr>
          <w:rStyle w:val="StyleUnderline"/>
        </w:rPr>
        <w:t xml:space="preserve"> more than their share of </w:t>
      </w:r>
      <w:r w:rsidRPr="00C4028C">
        <w:rPr>
          <w:rStyle w:val="StyleUnderline"/>
          <w:highlight w:val="green"/>
        </w:rPr>
        <w:t>cruel</w:t>
      </w:r>
      <w:r w:rsidRPr="00C0438B">
        <w:rPr>
          <w:rStyle w:val="StyleUnderline"/>
        </w:rPr>
        <w:t xml:space="preserve"> and even sociopathic </w:t>
      </w:r>
      <w:r w:rsidRPr="00C4028C">
        <w:rPr>
          <w:rStyle w:val="StyleUnderline"/>
          <w:highlight w:val="green"/>
        </w:rPr>
        <w:t xml:space="preserve">leaders. </w:t>
      </w:r>
      <w:r w:rsidRPr="00C4028C">
        <w:rPr>
          <w:rStyle w:val="Emphasis"/>
          <w:highlight w:val="green"/>
        </w:rPr>
        <w:t>But it is</w:t>
      </w:r>
      <w:r w:rsidRPr="00C0438B">
        <w:rPr>
          <w:rStyle w:val="Emphasis"/>
        </w:rPr>
        <w:t xml:space="preserve"> </w:t>
      </w:r>
      <w:r w:rsidRPr="00C4028C">
        <w:rPr>
          <w:rStyle w:val="Emphasis"/>
          <w:highlight w:val="green"/>
        </w:rPr>
        <w:t>unlikely</w:t>
      </w:r>
      <w:r w:rsidRPr="00C0438B">
        <w:rPr>
          <w:rStyle w:val="Emphasis"/>
        </w:rPr>
        <w:t xml:space="preserve"> that </w:t>
      </w:r>
      <w:r w:rsidRPr="00C4028C">
        <w:rPr>
          <w:rStyle w:val="Emphasis"/>
          <w:highlight w:val="green"/>
        </w:rPr>
        <w:t>this was the decisive factor in their failure</w:t>
      </w:r>
      <w:r w:rsidRPr="00C0438B">
        <w:rPr>
          <w:rStyle w:val="Emphasis"/>
        </w:rPr>
        <w:t xml:space="preserve">. </w:t>
      </w:r>
      <w:r w:rsidRPr="00C0438B">
        <w:rPr>
          <w:rStyle w:val="StyleUnderline"/>
        </w:rPr>
        <w:t>Very similar results arose in communist regimes with leaders who had a wide range of personalities</w:t>
      </w:r>
      <w:r>
        <w:t xml:space="preserve">. In the Soviet Union, it is important to remember that the main institutions of repression (including the Gulags and the secret police) were established not by Stalin, but by </w:t>
      </w:r>
      <w:r>
        <w:lastRenderedPageBreak/>
        <w:t>Vladimir Lenin, a far more “normal” person. After Lenin’s death, Stalin’s main rival for power – Leon Trotsky – advocated policies that were in some respects even more oppressive than Stalin’s own. It’s hard to avoid the conclusion that either the personality of the leader was not the main factor, or – alternatively – communist regimes tended to put horrible people to positions of power. Or perhaps some of both.</w:t>
      </w:r>
    </w:p>
    <w:p w:rsidR="00F56756" w:rsidRDefault="00F56756" w:rsidP="00F56756">
      <w:r w:rsidRPr="00C0438B">
        <w:rPr>
          <w:rStyle w:val="StyleUnderline"/>
        </w:rPr>
        <w:t>It is equally difficult to credit claims that communism failed only because of defects in the culture of the countries that adopted it</w:t>
      </w:r>
      <w:r>
        <w:t xml:space="preserve">. It is indeed true that Russia, the first communist nation, had a long history of corruption, authoritarianism, and oppression. But it is also true that </w:t>
      </w:r>
      <w:r w:rsidRPr="00C4028C">
        <w:rPr>
          <w:rStyle w:val="StyleUnderline"/>
        </w:rPr>
        <w:t xml:space="preserve">the </w:t>
      </w:r>
      <w:r w:rsidRPr="00C4028C">
        <w:rPr>
          <w:rStyle w:val="StyleUnderline"/>
          <w:highlight w:val="green"/>
        </w:rPr>
        <w:t>communists engaged in</w:t>
      </w:r>
      <w:r w:rsidRPr="00C0438B">
        <w:rPr>
          <w:rStyle w:val="StyleUnderline"/>
        </w:rPr>
        <w:t xml:space="preserve"> </w:t>
      </w:r>
      <w:r w:rsidRPr="00C4028C">
        <w:rPr>
          <w:rStyle w:val="StyleUnderline"/>
          <w:highlight w:val="green"/>
        </w:rPr>
        <w:t>oppression</w:t>
      </w:r>
      <w:r w:rsidRPr="00C0438B">
        <w:rPr>
          <w:rStyle w:val="StyleUnderline"/>
        </w:rPr>
        <w:t xml:space="preserve"> and mass murder on a far </w:t>
      </w:r>
      <w:r w:rsidRPr="00C4028C">
        <w:rPr>
          <w:rStyle w:val="StyleUnderline"/>
          <w:highlight w:val="green"/>
        </w:rPr>
        <w:t>greater</w:t>
      </w:r>
      <w:r w:rsidRPr="00C0438B">
        <w:rPr>
          <w:rStyle w:val="StyleUnderline"/>
        </w:rPr>
        <w:t xml:space="preserve"> scale </w:t>
      </w:r>
      <w:r w:rsidRPr="00C4028C">
        <w:rPr>
          <w:rStyle w:val="StyleUnderline"/>
          <w:highlight w:val="green"/>
        </w:rPr>
        <w:t>than</w:t>
      </w:r>
      <w:r w:rsidRPr="00C0438B">
        <w:rPr>
          <w:rStyle w:val="StyleUnderline"/>
        </w:rPr>
        <w:t xml:space="preserve"> previous </w:t>
      </w:r>
      <w:r w:rsidRPr="00C4028C">
        <w:rPr>
          <w:rStyle w:val="StyleUnderline"/>
          <w:highlight w:val="green"/>
        </w:rPr>
        <w:t>Russian governments.</w:t>
      </w:r>
      <w:r>
        <w:t xml:space="preserve"> </w:t>
      </w:r>
      <w:r w:rsidRPr="00C0438B">
        <w:rPr>
          <w:rStyle w:val="StyleUnderline"/>
        </w:rPr>
        <w:t>And communism also failed in many other nations with very different cultures</w:t>
      </w:r>
      <w:r>
        <w:t>. In the cases of Korea, China, and Germany, people with very similar initial cultural backgrounds endured terrible privation under communism, but were much more successful under market economies.</w:t>
      </w:r>
    </w:p>
    <w:p w:rsidR="00F56756" w:rsidRPr="00C0438B" w:rsidRDefault="00F56756" w:rsidP="00F56756">
      <w:pPr>
        <w:rPr>
          <w:rStyle w:val="StyleUnderline"/>
        </w:rPr>
      </w:pPr>
      <w:r>
        <w:t xml:space="preserve">Overall, </w:t>
      </w:r>
      <w:r w:rsidRPr="00C0438B">
        <w:rPr>
          <w:rStyle w:val="Emphasis"/>
        </w:rPr>
        <w:t xml:space="preserve">the </w:t>
      </w:r>
      <w:r w:rsidRPr="00C4028C">
        <w:rPr>
          <w:rStyle w:val="Emphasis"/>
          <w:highlight w:val="green"/>
        </w:rPr>
        <w:t>atrocities and failures of communism</w:t>
      </w:r>
      <w:r w:rsidRPr="00C0438B">
        <w:rPr>
          <w:rStyle w:val="Emphasis"/>
        </w:rPr>
        <w:t xml:space="preserve"> </w:t>
      </w:r>
      <w:r w:rsidRPr="00C4028C">
        <w:rPr>
          <w:rStyle w:val="Emphasis"/>
          <w:highlight w:val="green"/>
        </w:rPr>
        <w:t>were</w:t>
      </w:r>
      <w:r w:rsidRPr="00C0438B">
        <w:rPr>
          <w:rStyle w:val="Emphasis"/>
        </w:rPr>
        <w:t xml:space="preserve"> </w:t>
      </w:r>
      <w:r w:rsidRPr="00C4028C">
        <w:rPr>
          <w:rStyle w:val="Emphasis"/>
          <w:highlight w:val="green"/>
        </w:rPr>
        <w:t>the</w:t>
      </w:r>
      <w:r w:rsidRPr="00C0438B">
        <w:rPr>
          <w:rStyle w:val="Emphasis"/>
        </w:rPr>
        <w:t xml:space="preserve"> </w:t>
      </w:r>
      <w:r w:rsidRPr="00C4028C">
        <w:rPr>
          <w:rStyle w:val="Emphasis"/>
          <w:highlight w:val="green"/>
        </w:rPr>
        <w:t>natural outcomes</w:t>
      </w:r>
      <w:r w:rsidRPr="00C0438B">
        <w:rPr>
          <w:rStyle w:val="Emphasis"/>
        </w:rPr>
        <w:t xml:space="preserve"> of an effort </w:t>
      </w:r>
      <w:r w:rsidRPr="00C4028C">
        <w:rPr>
          <w:rStyle w:val="Emphasis"/>
          <w:highlight w:val="green"/>
        </w:rPr>
        <w:t>to establish a socialist economy</w:t>
      </w:r>
      <w:r>
        <w:t xml:space="preserve"> in which all or nearly all production is controlled by the state. </w:t>
      </w:r>
      <w:r w:rsidRPr="00C0438B">
        <w:rPr>
          <w:rStyle w:val="StyleUnderline"/>
        </w:rPr>
        <w:t>If not always completely unavoidable, the resulting oppression was at least highly likely.</w:t>
      </w:r>
    </w:p>
    <w:p w:rsidR="00F56756" w:rsidRPr="00BB1085" w:rsidRDefault="00F56756" w:rsidP="00F56756">
      <w:r>
        <w:t xml:space="preserve">Just as the atrocities of Nazism are abject lessons on the dangers of nationalism, racism, and anti-semitism, so </w:t>
      </w:r>
      <w:r w:rsidRPr="00C0438B">
        <w:rPr>
          <w:rStyle w:val="StyleUnderline"/>
        </w:rPr>
        <w:t xml:space="preserve">the history of </w:t>
      </w:r>
      <w:r w:rsidRPr="00C4028C">
        <w:rPr>
          <w:rStyle w:val="StyleUnderline"/>
          <w:highlight w:val="green"/>
        </w:rPr>
        <w:t>communist crimes teaches the dangers of socialism</w:t>
      </w:r>
      <w:r w:rsidRPr="00C0438B">
        <w:rPr>
          <w:rStyle w:val="StyleUnderline"/>
        </w:rPr>
        <w:t>.</w:t>
      </w:r>
      <w:r>
        <w:t xml:space="preserve"> </w:t>
      </w:r>
      <w:r w:rsidRPr="00C0438B">
        <w:rPr>
          <w:rStyle w:val="StyleUnderline"/>
        </w:rPr>
        <w:t>The history of communism does not prove that any and all forms of government intervention in the economy must be avoided. But it does highlight the dangers of allowing the state to seize control of all or most of the economy, and of eliminating private property.</w:t>
      </w:r>
      <w:r>
        <w:t xml:space="preserve"> Moreover, the knowledge and incentive problems that arise under socialism also bedevil efforts at large-scale economic planning that fall short of complete government control of production.</w:t>
      </w:r>
    </w:p>
    <w:p w:rsidR="00F56756" w:rsidRPr="006018B6" w:rsidRDefault="00F56756" w:rsidP="00F56756"/>
    <w:p w:rsidR="00F56756" w:rsidRDefault="00F56756" w:rsidP="001749F4">
      <w:pPr>
        <w:pStyle w:val="Heading3"/>
      </w:pPr>
    </w:p>
    <w:p w:rsidR="001749F4" w:rsidRDefault="001749F4" w:rsidP="001749F4">
      <w:pPr>
        <w:pStyle w:val="Heading3"/>
      </w:pPr>
      <w:r>
        <w:rPr>
          <w:rFonts w:cs="Calibri"/>
          <w:color w:val="000000" w:themeColor="text1"/>
        </w:rPr>
        <w:lastRenderedPageBreak/>
        <w:t>1NC</w:t>
      </w:r>
      <w:r w:rsidRPr="002B00B2">
        <w:rPr>
          <w:rFonts w:cs="Calibri"/>
          <w:color w:val="000000" w:themeColor="text1"/>
        </w:rPr>
        <w:t>– Apocalypse Now</w:t>
      </w:r>
      <w:r>
        <w:t xml:space="preserve"> </w:t>
      </w:r>
    </w:p>
    <w:p w:rsidR="00703B20" w:rsidRDefault="00703B20" w:rsidP="00703B20">
      <w:pPr>
        <w:pStyle w:val="Heading4"/>
      </w:pPr>
      <w:r>
        <w:t>Capitalism solves environmental crisis - i</w:t>
      </w:r>
      <w:r w:rsidRPr="00647805">
        <w:t>ndustrial development</w:t>
      </w:r>
      <w:r>
        <w:t xml:space="preserve">, </w:t>
      </w:r>
      <w:r w:rsidRPr="00647805">
        <w:t>technological advances</w:t>
      </w:r>
      <w:r>
        <w:t xml:space="preserve">, and any alternative </w:t>
      </w:r>
      <w:r w:rsidRPr="00614B6A">
        <w:rPr>
          <w:u w:val="single"/>
        </w:rPr>
        <w:t>fails</w:t>
      </w:r>
    </w:p>
    <w:p w:rsidR="00703B20" w:rsidRPr="00B46D49" w:rsidRDefault="00703B20" w:rsidP="00703B20">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rsidR="00703B20" w:rsidRDefault="00703B20" w:rsidP="00703B20">
      <w:r>
        <w:t>The Price Of Growth—Destruction Of The Environment?</w:t>
      </w:r>
    </w:p>
    <w:p w:rsidR="001B215E" w:rsidRDefault="00703B20" w:rsidP="00703B20">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1E0601">
        <w:rPr>
          <w:rStyle w:val="Emphasis"/>
          <w:highlight w:val="green"/>
        </w:rPr>
        <w:t>the</w:t>
      </w:r>
      <w:r w:rsidRPr="00647805">
        <w:rPr>
          <w:rStyle w:val="Emphasis"/>
        </w:rPr>
        <w:t xml:space="preserve"> </w:t>
      </w:r>
      <w:r w:rsidRPr="001E0601">
        <w:rPr>
          <w:rStyle w:val="Emphasis"/>
          <w:highlight w:val="green"/>
        </w:rPr>
        <w:t>assertion</w:t>
      </w:r>
      <w:r w:rsidRPr="00647805">
        <w:rPr>
          <w:rStyle w:val="Emphasis"/>
        </w:rPr>
        <w:t xml:space="preserve"> that </w:t>
      </w:r>
      <w:r w:rsidRPr="001E0601">
        <w:rPr>
          <w:rStyle w:val="Emphasis"/>
          <w:highlight w:val="green"/>
        </w:rPr>
        <w:t>growth</w:t>
      </w:r>
      <w:r w:rsidRPr="00647805">
        <w:rPr>
          <w:rStyle w:val="Emphasis"/>
        </w:rPr>
        <w:t xml:space="preserve"> automatically </w:t>
      </w:r>
      <w:r w:rsidRPr="001E0601">
        <w:rPr>
          <w:rStyle w:val="Emphasis"/>
          <w:highlight w:val="green"/>
        </w:rPr>
        <w:t>leads to</w:t>
      </w:r>
      <w:r w:rsidRPr="00647805">
        <w:rPr>
          <w:rStyle w:val="Emphasis"/>
        </w:rPr>
        <w:t xml:space="preserve"> ever accelerating </w:t>
      </w:r>
      <w:r w:rsidRPr="001E0601">
        <w:rPr>
          <w:rStyle w:val="Emphasis"/>
          <w:highlight w:val="green"/>
        </w:rPr>
        <w:t>environmental degradation is</w:t>
      </w:r>
      <w:r w:rsidRPr="00647805">
        <w:rPr>
          <w:rStyle w:val="Emphasis"/>
        </w:rPr>
        <w:t xml:space="preserve"> simply </w:t>
      </w:r>
      <w:r w:rsidRPr="001E0601">
        <w:rPr>
          <w:rStyle w:val="Emphasis"/>
          <w:highlight w:val="green"/>
        </w:rPr>
        <w:t>false</w:t>
      </w:r>
      <w:r w:rsidRPr="00647805">
        <w:rPr>
          <w:rStyle w:val="Emphasis"/>
        </w:rPr>
        <w:t>.</w:t>
      </w:r>
      <w:r>
        <w:t xml:space="preserve"> Yale University’s Environmental Performance Index (</w:t>
      </w:r>
      <w:r w:rsidRPr="001E0601">
        <w:rPr>
          <w:rStyle w:val="StyleUnderline"/>
          <w:highlight w:val="green"/>
        </w:rPr>
        <w:t>EPI</w:t>
      </w:r>
      <w:r w:rsidRPr="001E0601">
        <w:rPr>
          <w:highlight w:val="green"/>
        </w:rPr>
        <w:t xml:space="preserve">) </w:t>
      </w:r>
      <w:r w:rsidRPr="001E0601">
        <w:rPr>
          <w:rStyle w:val="StyleUnderline"/>
          <w:highlight w:val="green"/>
        </w:rPr>
        <w:t>uses 16 indicators to rank countries</w:t>
      </w:r>
      <w:r w:rsidRPr="00647805">
        <w:rPr>
          <w:rStyle w:val="StyleUnderline"/>
        </w:rPr>
        <w:t xml:space="preserve"> on environmental health, air quality, water, biodiversity, natural resources and </w:t>
      </w:r>
      <w:r w:rsidRPr="002B17A5">
        <w:rPr>
          <w:rStyle w:val="StyleUnderline"/>
        </w:rPr>
        <w:t>pollution</w:t>
      </w:r>
      <w:r w:rsidRPr="002B17A5">
        <w:t>. These indicators have been selected to reflect both the current</w:t>
      </w:r>
      <w:r>
        <w:t xml:space="preserve"> baseline and the dynamics of national ecosystems. </w:t>
      </w:r>
      <w:r w:rsidRPr="00647805">
        <w:rPr>
          <w:rStyle w:val="Emphasis"/>
        </w:rPr>
        <w:t xml:space="preserve">One of the Index’s most striking findings is that </w:t>
      </w:r>
      <w:r w:rsidRPr="001E0601">
        <w:rPr>
          <w:rStyle w:val="Emphasis"/>
          <w:highlight w:val="green"/>
        </w:rPr>
        <w:t>there is a strong</w:t>
      </w:r>
      <w:r w:rsidRPr="00647805">
        <w:rPr>
          <w:rStyle w:val="Emphasis"/>
        </w:rPr>
        <w:t xml:space="preserve"> </w:t>
      </w:r>
      <w:r w:rsidRPr="001E0601">
        <w:rPr>
          <w:rStyle w:val="Emphasis"/>
          <w:highlight w:val="green"/>
        </w:rPr>
        <w:t>correlation between</w:t>
      </w:r>
      <w:r w:rsidRPr="00647805">
        <w:rPr>
          <w:rStyle w:val="Emphasis"/>
        </w:rPr>
        <w:t xml:space="preserve"> a state’s </w:t>
      </w:r>
      <w:r w:rsidRPr="001E0601">
        <w:rPr>
          <w:rStyle w:val="Emphasis"/>
          <w:highlight w:val="green"/>
        </w:rPr>
        <w:t>wealth and</w:t>
      </w:r>
      <w:r w:rsidRPr="00647805">
        <w:rPr>
          <w:rStyle w:val="Emphasis"/>
        </w:rPr>
        <w:t xml:space="preserve"> its </w:t>
      </w:r>
      <w:r w:rsidRPr="001E0601">
        <w:rPr>
          <w:rStyle w:val="Emphasis"/>
          <w:highlight w:val="green"/>
        </w:rPr>
        <w:t>environmental performance</w:t>
      </w:r>
      <w:r w:rsidRPr="00647805">
        <w:rPr>
          <w:rStyle w:val="Emphasis"/>
        </w:rPr>
        <w:t>.</w:t>
      </w:r>
      <w:r>
        <w:t xml:space="preserve"> </w:t>
      </w:r>
    </w:p>
    <w:p w:rsidR="001B215E" w:rsidRDefault="001B215E" w:rsidP="00703B20"/>
    <w:p w:rsidR="00703B20" w:rsidRDefault="00703B20" w:rsidP="00703B20">
      <w:r>
        <w:t xml:space="preserve">Most developed </w:t>
      </w:r>
      <w:r w:rsidRPr="001E0601">
        <w:rPr>
          <w:rStyle w:val="Emphasis"/>
          <w:highlight w:val="green"/>
        </w:rPr>
        <w:t>capitalist countries achieve high environmental</w:t>
      </w:r>
      <w:r w:rsidRPr="00647805">
        <w:rPr>
          <w:rStyle w:val="Emphasis"/>
        </w:rPr>
        <w:t xml:space="preserve"> </w:t>
      </w:r>
      <w:r w:rsidRPr="001E0601">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rsidR="00703B20" w:rsidRDefault="00703B20" w:rsidP="00703B20">
      <w:r>
        <w:t xml:space="preserve">Contrary to prevailing perceptions, </w:t>
      </w:r>
      <w:r w:rsidRPr="001E0601">
        <w:rPr>
          <w:rStyle w:val="Emphasis"/>
          <w:highlight w:val="green"/>
        </w:rPr>
        <w:t>industrial development</w:t>
      </w:r>
      <w:r w:rsidRPr="00647805">
        <w:rPr>
          <w:rStyle w:val="Emphasis"/>
        </w:rPr>
        <w:t xml:space="preserve"> and technological advances have </w:t>
      </w:r>
      <w:r w:rsidRPr="002B17A5">
        <w:rPr>
          <w:rStyle w:val="Emphasis"/>
        </w:rPr>
        <w:t>contributed significantly</w:t>
      </w:r>
      <w:r w:rsidRPr="00647805">
        <w:rPr>
          <w:rStyle w:val="Emphasis"/>
        </w:rPr>
        <w:t xml:space="preserve"> </w:t>
      </w:r>
      <w:r w:rsidRPr="001E0601">
        <w:rPr>
          <w:rStyle w:val="Emphasis"/>
          <w:highlight w:val="green"/>
        </w:rPr>
        <w:t>to reliev</w:t>
      </w:r>
      <w:r w:rsidRPr="002B17A5">
        <w:rPr>
          <w:rStyle w:val="Emphasis"/>
        </w:rPr>
        <w:t>ing</w:t>
      </w:r>
      <w:r w:rsidRPr="001E0601">
        <w:rPr>
          <w:rStyle w:val="Emphasis"/>
          <w:highlight w:val="green"/>
        </w:rPr>
        <w:t xml:space="preserve"> the burden on the</w:t>
      </w:r>
      <w:r w:rsidRPr="00647805">
        <w:rPr>
          <w:rStyle w:val="Emphasis"/>
        </w:rPr>
        <w:t xml:space="preserve"> </w:t>
      </w:r>
      <w:r w:rsidRPr="001E0601">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rsidR="00703B20" w:rsidRPr="002B17A5" w:rsidRDefault="00703B20" w:rsidP="00703B20">
      <w:r w:rsidRPr="00647805">
        <w:rPr>
          <w:rStyle w:val="Emphasis"/>
        </w:rPr>
        <w:t>Researchers have confirmed that</w:t>
      </w:r>
      <w:r>
        <w:t xml:space="preserve"> economic </w:t>
      </w:r>
      <w:r w:rsidRPr="002B17A5">
        <w:t xml:space="preserve">freedom—in other words, more </w:t>
      </w:r>
      <w:r w:rsidRPr="002B17A5">
        <w:rPr>
          <w:rStyle w:val="Emphasis"/>
        </w:rPr>
        <w:t>capitalism</w:t>
      </w:r>
      <w:r w:rsidRPr="002B17A5">
        <w:t>—</w:t>
      </w:r>
      <w:r w:rsidRPr="002B17A5">
        <w:rPr>
          <w:rStyle w:val="Emphasis"/>
        </w:rPr>
        <w:t>leads to higher</w:t>
      </w:r>
      <w:r w:rsidRPr="002B17A5">
        <w:rPr>
          <w:rStyle w:val="StyleUnderline"/>
        </w:rPr>
        <w:t>, not lower,</w:t>
      </w:r>
      <w:r w:rsidRPr="002B17A5">
        <w:rPr>
          <w:rStyle w:val="Emphasis"/>
        </w:rPr>
        <w:t xml:space="preserve"> environmental quality</w:t>
      </w:r>
      <w:r w:rsidRPr="002B17A5">
        <w:t>.</w:t>
      </w:r>
    </w:p>
    <w:p w:rsidR="00703B20" w:rsidRPr="00647805" w:rsidRDefault="00703B20" w:rsidP="00703B20">
      <w:pPr>
        <w:rPr>
          <w:rStyle w:val="Emphasis"/>
        </w:rPr>
      </w:pPr>
      <w:r w:rsidRPr="002B17A5">
        <w:t>Every year, the Heritage Foundation compiles its Index of Economic Freedom, which</w:t>
      </w:r>
      <w:r>
        <w:t xml:space="preserve">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1E0601">
        <w:rPr>
          <w:rStyle w:val="Emphasis"/>
          <w:highlight w:val="green"/>
        </w:rPr>
        <w:t>free countries achieve</w:t>
      </w:r>
      <w:r w:rsidRPr="00647805">
        <w:rPr>
          <w:rStyle w:val="Emphasis"/>
        </w:rPr>
        <w:t xml:space="preserve"> the </w:t>
      </w:r>
      <w:r w:rsidRPr="001E0601">
        <w:rPr>
          <w:rStyle w:val="Emphasis"/>
          <w:highlight w:val="green"/>
        </w:rPr>
        <w:t>high</w:t>
      </w:r>
      <w:r w:rsidRPr="00647805">
        <w:rPr>
          <w:rStyle w:val="Emphasis"/>
        </w:rPr>
        <w:t xml:space="preserve">est </w:t>
      </w:r>
      <w:r w:rsidRPr="001E0601">
        <w:rPr>
          <w:rStyle w:val="Emphasis"/>
          <w:highlight w:val="green"/>
        </w:rPr>
        <w:t>environmental performance</w:t>
      </w:r>
      <w:r w:rsidRPr="00647805">
        <w:rPr>
          <w:rStyle w:val="StyleUnderline"/>
        </w:rPr>
        <w:t xml:space="preserve"> rankings </w:t>
      </w:r>
      <w:r w:rsidRPr="001E0601">
        <w:rPr>
          <w:rStyle w:val="StyleUnderline"/>
          <w:highlight w:val="green"/>
        </w:rPr>
        <w:t>with</w:t>
      </w:r>
      <w:r w:rsidRPr="00647805">
        <w:rPr>
          <w:rStyle w:val="StyleUnderline"/>
        </w:rPr>
        <w:t xml:space="preserve"> an average score of </w:t>
      </w:r>
      <w:r w:rsidRPr="001E0601">
        <w:rPr>
          <w:rStyle w:val="StyleUnderline"/>
          <w:highlight w:val="green"/>
        </w:rPr>
        <w:t>76.1</w:t>
      </w:r>
      <w:r w:rsidRPr="00647805">
        <w:rPr>
          <w:rStyle w:val="StyleUnderline"/>
        </w:rPr>
        <w:t xml:space="preserve">, followed by the countries that are “mostly free,” </w:t>
      </w:r>
      <w:r w:rsidRPr="00647805">
        <w:rPr>
          <w:rStyle w:val="StyleUnderline"/>
        </w:rPr>
        <w:lastRenderedPageBreak/>
        <w:t xml:space="preserve">which score an average of 69.5. In stark contrast, </w:t>
      </w:r>
      <w:r w:rsidRPr="00647805">
        <w:rPr>
          <w:rStyle w:val="Emphasis"/>
        </w:rPr>
        <w:t xml:space="preserve">the </w:t>
      </w:r>
      <w:r w:rsidRPr="001E0601">
        <w:rPr>
          <w:rStyle w:val="Emphasis"/>
          <w:highlight w:val="green"/>
        </w:rPr>
        <w:t>economically</w:t>
      </w:r>
      <w:r w:rsidRPr="00647805">
        <w:rPr>
          <w:rStyle w:val="Emphasis"/>
        </w:rPr>
        <w:t xml:space="preserve"> “repressed” and “mostly </w:t>
      </w:r>
      <w:r w:rsidRPr="001E0601">
        <w:rPr>
          <w:rStyle w:val="Emphasis"/>
          <w:highlight w:val="green"/>
        </w:rPr>
        <w:t>unfree” countries</w:t>
      </w:r>
      <w:r w:rsidRPr="00647805">
        <w:rPr>
          <w:rStyle w:val="Emphasis"/>
        </w:rPr>
        <w:t xml:space="preserve"> all </w:t>
      </w:r>
      <w:r w:rsidRPr="001E0601">
        <w:rPr>
          <w:rStyle w:val="Emphasis"/>
          <w:highlight w:val="green"/>
        </w:rPr>
        <w:t>score</w:t>
      </w:r>
      <w:r w:rsidRPr="00647805">
        <w:rPr>
          <w:rStyle w:val="Emphasis"/>
        </w:rPr>
        <w:t xml:space="preserve"> </w:t>
      </w:r>
      <w:r w:rsidRPr="001E0601">
        <w:rPr>
          <w:rStyle w:val="Emphasis"/>
          <w:highlight w:val="green"/>
        </w:rPr>
        <w:t>less than 50</w:t>
      </w:r>
      <w:r w:rsidRPr="00647805">
        <w:rPr>
          <w:rStyle w:val="Emphasis"/>
        </w:rPr>
        <w:t xml:space="preserve"> for environmental performance.</w:t>
      </w:r>
    </w:p>
    <w:p w:rsidR="00703B20" w:rsidRDefault="00703B20" w:rsidP="00703B20">
      <w:r>
        <w:t>Is Government The Best Solution To Environmental Problems?</w:t>
      </w:r>
    </w:p>
    <w:p w:rsidR="00703B20" w:rsidRPr="002B17A5" w:rsidRDefault="00703B20" w:rsidP="00703B20">
      <w:r w:rsidRPr="00647805">
        <w:rPr>
          <w:rStyle w:val="StyleUnderline"/>
        </w:rPr>
        <w:t>Anti-capitalists frequently claim that central government is the best solution to environmental problems</w:t>
      </w:r>
      <w:r>
        <w:t xml:space="preserve">. And </w:t>
      </w:r>
      <w:r w:rsidRPr="00647805">
        <w:rPr>
          <w:rStyle w:val="StyleUnderline"/>
        </w:rPr>
        <w:t xml:space="preserve">there is no doubt that state </w:t>
      </w:r>
      <w:r w:rsidRPr="002B17A5">
        <w:rPr>
          <w:rStyle w:val="StyleUnderline"/>
        </w:rPr>
        <w:t>regulations to safeguard the environment are important</w:t>
      </w:r>
      <w:r w:rsidRPr="002B17A5">
        <w:t xml:space="preserve">. </w:t>
      </w:r>
      <w:r w:rsidRPr="002B17A5">
        <w:rPr>
          <w:rStyle w:val="Emphasis"/>
        </w:rPr>
        <w:t>But state regulations</w:t>
      </w:r>
      <w:r w:rsidRPr="002B17A5">
        <w:t>, cited by anti-capitalists as a panacea for environmental issues, o</w:t>
      </w:r>
      <w:r w:rsidRPr="002B17A5">
        <w:rPr>
          <w:rStyle w:val="Emphasis"/>
        </w:rPr>
        <w:t>ften achieve the opposite of what they were intended to do.</w:t>
      </w:r>
      <w:r w:rsidRPr="002B17A5">
        <w:t xml:space="preserve"> </w:t>
      </w:r>
      <w:r w:rsidRPr="002B17A5">
        <w:rPr>
          <w:rStyle w:val="StyleUnderline"/>
        </w:rPr>
        <w:t>Hardly any other country in the world touts its green credentials as much as Germany</w:t>
      </w:r>
      <w:r w:rsidRPr="002B17A5">
        <w:t>. According to even the most conservative estimates, Germany’s so-called “energy transition” is set to cost a total of almost €500 billion by 2025.</w:t>
      </w:r>
    </w:p>
    <w:p w:rsidR="00703B20" w:rsidRPr="002B17A5" w:rsidRDefault="00703B20" w:rsidP="00703B20">
      <w:r w:rsidRPr="002B17A5">
        <w:t xml:space="preserve">But </w:t>
      </w:r>
      <w:r w:rsidRPr="002B17A5">
        <w:rPr>
          <w:rStyle w:val="StyleUnderline"/>
        </w:rPr>
        <w:t>the results of this massive investment is sobering</w:t>
      </w:r>
      <w:r w:rsidRPr="002B17A5">
        <w:t>, as an analysis by McKinsey reveals, “</w:t>
      </w:r>
      <w:r w:rsidRPr="002B17A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rsidRPr="002B17A5">
        <w:t>.”</w:t>
      </w:r>
    </w:p>
    <w:p w:rsidR="00703B20" w:rsidRPr="002B17A5" w:rsidRDefault="00703B20" w:rsidP="00703B20">
      <w:pPr>
        <w:rPr>
          <w:rStyle w:val="Emphasis"/>
        </w:rPr>
      </w:pPr>
      <w:r w:rsidRPr="002B17A5">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2B17A5">
        <w:rPr>
          <w:rStyle w:val="Emphasis"/>
        </w:rPr>
        <w:t>Germany’s energy policy has been described as the dumbest in the world.</w:t>
      </w:r>
    </w:p>
    <w:p w:rsidR="00703B20" w:rsidRDefault="00703B20" w:rsidP="00703B20">
      <w:r w:rsidRPr="002B17A5">
        <w:t>The latest generation of nuclear power plants are much safer than their predecessors. Despite what environmentalists might</w:t>
      </w:r>
      <w:r>
        <w:t xml:space="preserve">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rsidR="00703B20" w:rsidRDefault="00703B20" w:rsidP="00703B20">
      <w:r w:rsidRPr="001E0601">
        <w:rPr>
          <w:rStyle w:val="Emphasis"/>
          <w:highlight w:val="green"/>
        </w:rPr>
        <w:t>It is</w:t>
      </w:r>
      <w:r>
        <w:t xml:space="preserve"> also </w:t>
      </w:r>
      <w:r w:rsidRPr="001E0601">
        <w:rPr>
          <w:rStyle w:val="Emphasis"/>
          <w:highlight w:val="green"/>
        </w:rPr>
        <w:t>wrong to think</w:t>
      </w:r>
      <w:r>
        <w:t xml:space="preserve"> that </w:t>
      </w:r>
      <w:r w:rsidRPr="001E0601">
        <w:rPr>
          <w:rStyle w:val="Emphasis"/>
          <w:highlight w:val="green"/>
        </w:rPr>
        <w:t>capitalism</w:t>
      </w:r>
      <w:r>
        <w:t xml:space="preserve"> necessarily </w:t>
      </w:r>
      <w:r w:rsidRPr="001E0601">
        <w:rPr>
          <w:rStyle w:val="Emphasis"/>
          <w:highlight w:val="green"/>
        </w:rPr>
        <w:t>leads to</w:t>
      </w:r>
      <w:r>
        <w:t xml:space="preserve"> ever greater </w:t>
      </w:r>
      <w:r w:rsidRPr="001E0601">
        <w:rPr>
          <w:rStyle w:val="Emphasis"/>
          <w:highlight w:val="green"/>
        </w:rPr>
        <w:t>waste of</w:t>
      </w:r>
      <w:r w:rsidRPr="00B46D49">
        <w:rPr>
          <w:rStyle w:val="Emphasis"/>
        </w:rPr>
        <w:t xml:space="preserve"> limited natural </w:t>
      </w:r>
      <w:r w:rsidRPr="001E0601">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rsidR="00703B20" w:rsidRDefault="00703B20" w:rsidP="00703B20">
      <w:pPr>
        <w:rPr>
          <w:rStyle w:val="StyleUnderline"/>
        </w:rPr>
      </w:pPr>
      <w:r w:rsidRPr="001E0601">
        <w:rPr>
          <w:rStyle w:val="Emphasis"/>
          <w:highlight w:val="green"/>
        </w:rPr>
        <w:t>Those who call for “system change</w:t>
      </w:r>
      <w:r w:rsidRPr="00B46D49">
        <w:rPr>
          <w:rStyle w:val="Emphasis"/>
        </w:rPr>
        <w:t xml:space="preserve">” instead of “climate change” </w:t>
      </w:r>
      <w:r w:rsidRPr="001E0601">
        <w:rPr>
          <w:rStyle w:val="Emphasis"/>
          <w:highlight w:val="green"/>
        </w:rPr>
        <w:t>do not usually say</w:t>
      </w:r>
      <w:r w:rsidRPr="00B46D49">
        <w:rPr>
          <w:rStyle w:val="Emphasis"/>
        </w:rPr>
        <w:t xml:space="preserve"> </w:t>
      </w:r>
      <w:r w:rsidRPr="001E0601">
        <w:rPr>
          <w:rStyle w:val="Emphasis"/>
          <w:highlight w:val="green"/>
        </w:rPr>
        <w:t>which system they</w:t>
      </w:r>
      <w:r w:rsidRPr="00B46D49">
        <w:rPr>
          <w:rStyle w:val="Emphasis"/>
        </w:rPr>
        <w:t xml:space="preserve"> would </w:t>
      </w:r>
      <w:r w:rsidRPr="001E0601">
        <w:rPr>
          <w:rStyle w:val="Emphasis"/>
          <w:highlight w:val="green"/>
        </w:rPr>
        <w:t>prefer</w:t>
      </w:r>
      <w:r>
        <w:t xml:space="preserve">. All they are really sure of is that any new system should not be </w:t>
      </w:r>
      <w:r>
        <w:lastRenderedPageBreak/>
        <w:t xml:space="preserve">based on free market economics and that the state should play the decisive role. </w:t>
      </w:r>
      <w:r w:rsidRPr="00B46D49">
        <w:rPr>
          <w:rStyle w:val="Emphasis"/>
        </w:rPr>
        <w:t xml:space="preserve">The simple fact is </w:t>
      </w:r>
      <w:r w:rsidRPr="002B17A5">
        <w:rPr>
          <w:rStyle w:val="Emphasis"/>
        </w:rPr>
        <w:t xml:space="preserve">that </w:t>
      </w:r>
      <w:r w:rsidRPr="001E0601">
        <w:rPr>
          <w:rStyle w:val="Emphasis"/>
          <w:highlight w:val="green"/>
        </w:rPr>
        <w:t>socialism has failed</w:t>
      </w:r>
      <w:r w:rsidRPr="00B46D49">
        <w:rPr>
          <w:rStyle w:val="Emphasis"/>
        </w:rPr>
        <w:t xml:space="preserve"> in every country every time it has been tried</w:t>
      </w:r>
      <w:r>
        <w:t>—</w:t>
      </w:r>
      <w:r w:rsidRPr="002B17A5">
        <w:rPr>
          <w:rStyle w:val="StyleUnderline"/>
        </w:rPr>
        <w:t xml:space="preserve">and </w:t>
      </w:r>
      <w:r w:rsidRPr="001E0601">
        <w:rPr>
          <w:rStyle w:val="StyleUnderline"/>
          <w:highlight w:val="green"/>
        </w:rPr>
        <w:t>socialism has damaged the environment more than any capitalist system.</w:t>
      </w:r>
      <w:r>
        <w:t xml:space="preserve">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2B17A5">
        <w:rPr>
          <w:rStyle w:val="Emphasis"/>
        </w:rPr>
        <w:t>non-capitalist system was responsible for the greatest environmental destruction</w:t>
      </w:r>
      <w:r w:rsidRPr="00B46D49">
        <w:rPr>
          <w:rStyle w:val="Emphasis"/>
        </w:rPr>
        <w:t xml:space="preserve"> in history</w:t>
      </w:r>
      <w:r>
        <w:t xml:space="preserve">. Anti-capitalists may well reply that they do not want a system like the Soviet Union. And yet, </w:t>
      </w:r>
      <w:r w:rsidRPr="002B17A5">
        <w:rPr>
          <w:rStyle w:val="StyleUnderline"/>
        </w:rPr>
        <w:t>they cannot name a single real-world system—at any time in the history of mankind—that provides better environmental solutions than capitalism.</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0179E7"/>
    <w:multiLevelType w:val="hybridMultilevel"/>
    <w:tmpl w:val="7284C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402FAC"/>
    <w:multiLevelType w:val="hybridMultilevel"/>
    <w:tmpl w:val="4508D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FF3961"/>
    <w:multiLevelType w:val="hybridMultilevel"/>
    <w:tmpl w:val="034CD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3763EB"/>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6"/>
  </w:num>
  <w:num w:numId="15">
    <w:abstractNumId w:val="13"/>
  </w:num>
  <w:num w:numId="16">
    <w:abstractNumId w:val="17"/>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67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49F4"/>
    <w:rsid w:val="001761FC"/>
    <w:rsid w:val="00182655"/>
    <w:rsid w:val="001840F2"/>
    <w:rsid w:val="00185134"/>
    <w:rsid w:val="001856C6"/>
    <w:rsid w:val="00191B5F"/>
    <w:rsid w:val="00192487"/>
    <w:rsid w:val="00193416"/>
    <w:rsid w:val="00195073"/>
    <w:rsid w:val="0019668D"/>
    <w:rsid w:val="001A25FD"/>
    <w:rsid w:val="001A5371"/>
    <w:rsid w:val="001A72C7"/>
    <w:rsid w:val="001B215E"/>
    <w:rsid w:val="001B73E3"/>
    <w:rsid w:val="001C22C9"/>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81E"/>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1EF"/>
    <w:rsid w:val="0055633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B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7BB"/>
    <w:rsid w:val="008C0FA2"/>
    <w:rsid w:val="008C2342"/>
    <w:rsid w:val="008C77B6"/>
    <w:rsid w:val="008D1B91"/>
    <w:rsid w:val="008D724A"/>
    <w:rsid w:val="008E7A3E"/>
    <w:rsid w:val="008F41FD"/>
    <w:rsid w:val="008F4479"/>
    <w:rsid w:val="008F4BA0"/>
    <w:rsid w:val="00901726"/>
    <w:rsid w:val="009101A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E6C"/>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6ED5"/>
    <w:rsid w:val="00C57075"/>
    <w:rsid w:val="00C72AFE"/>
    <w:rsid w:val="00C81619"/>
    <w:rsid w:val="00CA013C"/>
    <w:rsid w:val="00CA642D"/>
    <w:rsid w:val="00CA6D6D"/>
    <w:rsid w:val="00CC7A4E"/>
    <w:rsid w:val="00CD1359"/>
    <w:rsid w:val="00CD4C83"/>
    <w:rsid w:val="00CF422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CE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756"/>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6CDCB"/>
  <w14:defaultImageDpi w14:val="300"/>
  <w15:docId w15:val="{697E13FD-9728-3544-9A0D-B542E2814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01A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101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01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101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101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01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01A3"/>
  </w:style>
  <w:style w:type="character" w:customStyle="1" w:styleId="Heading1Char">
    <w:name w:val="Heading 1 Char"/>
    <w:aliases w:val="Pocket Char"/>
    <w:basedOn w:val="DefaultParagraphFont"/>
    <w:link w:val="Heading1"/>
    <w:uiPriority w:val="9"/>
    <w:rsid w:val="009101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01A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101A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101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01A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9101A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101A3"/>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9101A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101A3"/>
    <w:rPr>
      <w:color w:val="auto"/>
      <w:u w:val="none"/>
    </w:rPr>
  </w:style>
  <w:style w:type="paragraph" w:styleId="DocumentMap">
    <w:name w:val="Document Map"/>
    <w:basedOn w:val="Normal"/>
    <w:link w:val="DocumentMapChar"/>
    <w:uiPriority w:val="99"/>
    <w:semiHidden/>
    <w:unhideWhenUsed/>
    <w:rsid w:val="009101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01A3"/>
    <w:rPr>
      <w:rFonts w:ascii="Lucida Grande" w:hAnsi="Lucida Grande" w:cs="Lucida Grande"/>
    </w:rPr>
  </w:style>
  <w:style w:type="paragraph" w:customStyle="1" w:styleId="Emphasis1">
    <w:name w:val="Emphasis1"/>
    <w:basedOn w:val="Normal"/>
    <w:link w:val="Emphasis"/>
    <w:autoRedefine/>
    <w:uiPriority w:val="20"/>
    <w:qFormat/>
    <w:rsid w:val="00F5675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F5675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Dont use"/>
    <w:basedOn w:val="Heading1"/>
    <w:link w:val="Hyperlink"/>
    <w:autoRedefine/>
    <w:uiPriority w:val="99"/>
    <w:qFormat/>
    <w:rsid w:val="00F567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37481E"/>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37481E"/>
    <w:rPr>
      <w:u w:val="single"/>
    </w:rPr>
  </w:style>
  <w:style w:type="paragraph" w:styleId="Title">
    <w:name w:val="Title"/>
    <w:aliases w:val="title,UNDERLINE,Cites and Cards,Bold Underlined,Read This,Block Heading"/>
    <w:basedOn w:val="Normal"/>
    <w:next w:val="Normal"/>
    <w:link w:val="TitleChar"/>
    <w:uiPriority w:val="6"/>
    <w:qFormat/>
    <w:rsid w:val="0037481E"/>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37481E"/>
    <w:rPr>
      <w:rFonts w:asciiTheme="majorHAnsi" w:eastAsiaTheme="majorEastAsia" w:hAnsiTheme="majorHAnsi" w:cstheme="majorBidi"/>
      <w:spacing w:val="-10"/>
      <w:kern w:val="28"/>
      <w:sz w:val="56"/>
      <w:szCs w:val="56"/>
    </w:rPr>
  </w:style>
  <w:style w:type="paragraph" w:customStyle="1" w:styleId="AnalyticTag">
    <w:name w:val="Analytic Tag"/>
    <w:basedOn w:val="Heading4"/>
    <w:link w:val="AnalyticTagChar"/>
    <w:uiPriority w:val="4"/>
    <w:qFormat/>
    <w:rsid w:val="00F04CE9"/>
    <w:rPr>
      <w:rFonts w:eastAsia="Times New Roman" w:cs="Times New Roman"/>
      <w:szCs w:val="22"/>
    </w:rPr>
  </w:style>
  <w:style w:type="character" w:customStyle="1" w:styleId="AnalyticTagChar">
    <w:name w:val="Analytic Tag Char"/>
    <w:link w:val="AnalyticTag"/>
    <w:uiPriority w:val="4"/>
    <w:rsid w:val="00F04CE9"/>
    <w:rPr>
      <w:rFonts w:ascii="Calibri" w:eastAsia="Times New Roman" w:hAnsi="Calibri" w:cs="Times New Roman"/>
      <w:b/>
      <w:b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ashingtonpost.com/news/volokh-conspiracy/wp/2017/11/07/lessons-from-a-century-of-commu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23</Pages>
  <Words>9555</Words>
  <Characters>54467</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12</cp:revision>
  <dcterms:created xsi:type="dcterms:W3CDTF">2022-02-12T21:05:00Z</dcterms:created>
  <dcterms:modified xsi:type="dcterms:W3CDTF">2022-02-12T22:31:00Z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