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655A4" w:rsidRPr="00404AEA" w:rsidRDefault="007655A4" w:rsidP="007655A4"/>
    <w:p w:rsidR="00BB1E80" w:rsidRDefault="00BB1E80" w:rsidP="00BB1E80">
      <w:pPr>
        <w:pStyle w:val="Heading1"/>
      </w:pPr>
      <w:r>
        <w:lastRenderedPageBreak/>
        <w:t>1NC vc Taft EL</w:t>
      </w:r>
    </w:p>
    <w:p w:rsidR="006C21FD" w:rsidRDefault="006C21FD" w:rsidP="006C21FD">
      <w:pPr>
        <w:pStyle w:val="Heading2"/>
      </w:pPr>
      <w:r>
        <w:lastRenderedPageBreak/>
        <w:t>1NC – Off</w:t>
      </w:r>
    </w:p>
    <w:p w:rsidR="00D57E8B" w:rsidRPr="00F67B6E" w:rsidRDefault="00D57E8B" w:rsidP="00D57E8B">
      <w:pPr>
        <w:pStyle w:val="Heading4"/>
      </w:pPr>
      <w:r w:rsidRPr="00F67B6E">
        <w:rPr>
          <w:rFonts w:cs="Calibri"/>
        </w:rPr>
        <w:t xml:space="preserve">Interpretation: </w:t>
      </w:r>
      <w:r w:rsidRPr="00F67B6E">
        <w:t>outer space consists of regions outside the atmospheres of celestial bodies</w:t>
      </w:r>
    </w:p>
    <w:p w:rsidR="00D57E8B" w:rsidRPr="00F67B6E" w:rsidRDefault="00D57E8B" w:rsidP="00D57E8B">
      <w:pPr>
        <w:rPr>
          <w:rStyle w:val="Style13ptBold"/>
          <w:b w:val="0"/>
        </w:rPr>
      </w:pPr>
      <w:r w:rsidRPr="00F67B6E">
        <w:rPr>
          <w:rStyle w:val="Style13ptBold"/>
        </w:rPr>
        <w:t xml:space="preserve">Tanabe 19 </w:t>
      </w:r>
      <w:r w:rsidRPr="00F67B6E">
        <w:rPr>
          <w:rStyle w:val="Style13ptBold"/>
          <w:b w:val="0"/>
          <w:bCs/>
          <w:sz w:val="16"/>
          <w:szCs w:val="16"/>
        </w:rPr>
        <w:t>[(Rosie, updater and writer at NWE) “</w:t>
      </w:r>
      <w:r w:rsidRPr="00F67B6E">
        <w:rPr>
          <w:szCs w:val="16"/>
        </w:rPr>
        <w:t>Outer space,” New World Encyclopedia, 1/8/2019] JL</w:t>
      </w:r>
    </w:p>
    <w:p w:rsidR="00D57E8B" w:rsidRDefault="00D57E8B" w:rsidP="00D57E8B">
      <w:pPr>
        <w:rPr>
          <w:sz w:val="12"/>
        </w:rPr>
      </w:pPr>
      <w:r w:rsidRPr="00F67B6E">
        <w:rPr>
          <w:rStyle w:val="StyleUnderline"/>
          <w:highlight w:val="green"/>
        </w:rPr>
        <w:t>Outer space</w:t>
      </w:r>
      <w:r w:rsidRPr="00F67B6E">
        <w:rPr>
          <w:rStyle w:val="StyleUnderline"/>
        </w:rPr>
        <w:t xml:space="preserve"> (often called space) </w:t>
      </w:r>
      <w:r w:rsidRPr="00F67B6E">
        <w:rPr>
          <w:rStyle w:val="StyleUnderline"/>
          <w:highlight w:val="green"/>
        </w:rPr>
        <w:t>consists of</w:t>
      </w:r>
      <w:r w:rsidRPr="00F67B6E">
        <w:rPr>
          <w:rStyle w:val="StyleUnderline"/>
        </w:rPr>
        <w:t xml:space="preserve"> the </w:t>
      </w:r>
      <w:r w:rsidRPr="00F67B6E">
        <w:rPr>
          <w:rStyle w:val="Emphasis"/>
          <w:highlight w:val="green"/>
        </w:rPr>
        <w:t>relatively empty regions</w:t>
      </w:r>
      <w:r w:rsidRPr="00F67B6E">
        <w:rPr>
          <w:rStyle w:val="StyleUnderline"/>
        </w:rPr>
        <w:t xml:space="preserve"> of the universe </w:t>
      </w:r>
      <w:r w:rsidRPr="00F67B6E">
        <w:rPr>
          <w:rStyle w:val="Emphasis"/>
          <w:highlight w:val="green"/>
        </w:rPr>
        <w:t>outside the </w:t>
      </w:r>
      <w:hyperlink r:id="rId9" w:tooltip="Atmosphere" w:history="1">
        <w:r w:rsidRPr="00F67B6E">
          <w:rPr>
            <w:rStyle w:val="Emphasis"/>
            <w:highlight w:val="green"/>
          </w:rPr>
          <w:t>atmospheres</w:t>
        </w:r>
      </w:hyperlink>
      <w:r w:rsidRPr="00F67B6E">
        <w:rPr>
          <w:rStyle w:val="Emphasis"/>
          <w:highlight w:val="green"/>
        </w:rPr>
        <w:t> of celestial bodies</w:t>
      </w:r>
      <w:r w:rsidRPr="00F67B6E">
        <w:rPr>
          <w:sz w:val="12"/>
        </w:rPr>
        <w:t>. </w:t>
      </w:r>
      <w:r w:rsidRPr="00F67B6E">
        <w:rPr>
          <w:i/>
          <w:iCs/>
          <w:sz w:val="12"/>
        </w:rPr>
        <w:t>Outer</w:t>
      </w:r>
      <w:r w:rsidRPr="00F67B6E">
        <w:rPr>
          <w:sz w:val="12"/>
        </w:rPr>
        <w:t xml:space="preserve"> space is </w:t>
      </w:r>
      <w:r w:rsidRPr="00F67B6E">
        <w:rPr>
          <w:rStyle w:val="StyleUnderline"/>
        </w:rPr>
        <w:t>used to distinguish it from airspace and terrestrial locations</w:t>
      </w:r>
      <w:r w:rsidRPr="00F67B6E">
        <w:rPr>
          <w:sz w:val="12"/>
        </w:rPr>
        <w:t>. There is no clear boundary between </w:t>
      </w:r>
      <w:hyperlink r:id="rId10" w:tooltip="Earth's atmosphere" w:history="1">
        <w:r w:rsidRPr="00F67B6E">
          <w:rPr>
            <w:rStyle w:val="Hyperlink"/>
            <w:sz w:val="12"/>
          </w:rPr>
          <w:t>Earth's atmosphere</w:t>
        </w:r>
      </w:hyperlink>
      <w:r w:rsidRPr="00F67B6E">
        <w:rPr>
          <w:sz w:val="12"/>
        </w:rPr>
        <w:t> and space, as the </w:t>
      </w:r>
      <w:hyperlink r:id="rId11" w:tooltip="Density" w:history="1">
        <w:r w:rsidRPr="00F67B6E">
          <w:rPr>
            <w:rStyle w:val="Hyperlink"/>
            <w:sz w:val="12"/>
          </w:rPr>
          <w:t>density</w:t>
        </w:r>
      </w:hyperlink>
      <w:r w:rsidRPr="00F67B6E">
        <w:rPr>
          <w:sz w:val="12"/>
        </w:rPr>
        <w:t> of the atmosphere gradually decreases as the altitude increases.</w:t>
      </w:r>
    </w:p>
    <w:p w:rsidR="00D57E8B" w:rsidRDefault="00D57E8B" w:rsidP="00D57E8B">
      <w:pPr>
        <w:rPr>
          <w:sz w:val="12"/>
        </w:rPr>
      </w:pPr>
    </w:p>
    <w:p w:rsidR="00D57E8B" w:rsidRPr="00F67B6E" w:rsidRDefault="008372EC" w:rsidP="00D57E8B">
      <w:pPr>
        <w:pStyle w:val="Heading4"/>
      </w:pPr>
      <w:r>
        <w:t>Violaition—</w:t>
      </w:r>
      <w:r w:rsidR="00D57E8B" w:rsidRPr="00F67B6E">
        <w:t>The moon has an atmosphere</w:t>
      </w:r>
    </w:p>
    <w:p w:rsidR="00D57E8B" w:rsidRPr="00F67B6E" w:rsidRDefault="00D57E8B" w:rsidP="00D57E8B">
      <w:r w:rsidRPr="00F67B6E">
        <w:rPr>
          <w:rStyle w:val="Style13ptBold"/>
        </w:rPr>
        <w:t>Siegal 21</w:t>
      </w:r>
      <w:r w:rsidRPr="00F67B6E">
        <w:t>[(Ethan, a Ph.D. astrophysicist and author of "Starts with a Bang!" He is a science communicator, who professes physics and astronomy at various colleges. He has won numerous awards for science writing since 2008 for his blog, including the award for best science blog by the Institute of Physics.)  “</w:t>
      </w:r>
      <w:r w:rsidRPr="00F67B6E">
        <w:rPr>
          <w:rStyle w:val="Emphasis"/>
        </w:rPr>
        <w:t>The “airless” Moon really does have an atmosphere, after all,</w:t>
      </w:r>
      <w:r w:rsidRPr="00F67B6E">
        <w:t xml:space="preserve">” Big Think, November 17, 2021. </w:t>
      </w:r>
      <w:hyperlink r:id="rId12" w:history="1">
        <w:r w:rsidRPr="00F67B6E">
          <w:rPr>
            <w:rStyle w:val="Hyperlink"/>
          </w:rPr>
          <w:t>https://bigthink.com/starts-with-a-bang/airless-moon-atmosphere/</w:t>
        </w:r>
      </w:hyperlink>
      <w:r w:rsidRPr="00F67B6E">
        <w:t>] RR</w:t>
      </w:r>
    </w:p>
    <w:p w:rsidR="00D57E8B" w:rsidRPr="00F67B6E" w:rsidRDefault="00D57E8B" w:rsidP="00D57E8B">
      <w:r w:rsidRPr="00F67B6E">
        <w:t xml:space="preserve">And yet, </w:t>
      </w:r>
      <w:r w:rsidRPr="00F67B6E">
        <w:rPr>
          <w:rStyle w:val="StyleUnderline"/>
          <w:highlight w:val="green"/>
        </w:rPr>
        <w:t>the Moon</w:t>
      </w:r>
      <w:r w:rsidRPr="00F67B6E">
        <w:rPr>
          <w:rStyle w:val="StyleUnderline"/>
        </w:rPr>
        <w:t xml:space="preserve"> actually does </w:t>
      </w:r>
      <w:r w:rsidRPr="00F67B6E">
        <w:rPr>
          <w:rStyle w:val="StyleUnderline"/>
          <w:highlight w:val="green"/>
        </w:rPr>
        <w:t>have an atmosphere</w:t>
      </w:r>
      <w:r w:rsidRPr="00F67B6E">
        <w:rPr>
          <w:rStyle w:val="StyleUnderline"/>
        </w:rPr>
        <w:t xml:space="preserve">: one </w:t>
      </w:r>
      <w:r w:rsidRPr="00F67B6E">
        <w:rPr>
          <w:rStyle w:val="StyleUnderline"/>
          <w:highlight w:val="green"/>
        </w:rPr>
        <w:t xml:space="preserve">that’s </w:t>
      </w:r>
      <w:r w:rsidRPr="00F67B6E">
        <w:rPr>
          <w:rStyle w:val="Emphasis"/>
          <w:highlight w:val="green"/>
        </w:rPr>
        <w:t>measurable and detectable</w:t>
      </w:r>
      <w:r w:rsidRPr="00F67B6E">
        <w:t>. In addition, it has something even better than an atmosphere: an atmospheric “tail” made of sodium atoms. Here’s the fascinating science behind our lunar companion’s tenuous, but nonnegligible, atmosphere, which we mustn’t ignore any longer.</w:t>
      </w:r>
    </w:p>
    <w:p w:rsidR="00D57E8B" w:rsidRPr="00F67B6E" w:rsidRDefault="00D57E8B" w:rsidP="00D57E8B"/>
    <w:p w:rsidR="00D57E8B" w:rsidRPr="00F67B6E" w:rsidRDefault="00D57E8B" w:rsidP="00D57E8B">
      <w:pPr>
        <w:pStyle w:val="Heading4"/>
        <w:rPr>
          <w:rFonts w:cs="Calibri"/>
        </w:rPr>
      </w:pPr>
      <w:r w:rsidRPr="00F67B6E">
        <w:rPr>
          <w:rFonts w:cs="Calibri"/>
        </w:rPr>
        <w:t>Standards:</w:t>
      </w:r>
    </w:p>
    <w:p w:rsidR="00D57E8B" w:rsidRPr="00F67B6E" w:rsidRDefault="00D57E8B" w:rsidP="00D57E8B">
      <w:pPr>
        <w:pStyle w:val="Heading4"/>
        <w:numPr>
          <w:ilvl w:val="0"/>
          <w:numId w:val="12"/>
        </w:numPr>
        <w:tabs>
          <w:tab w:val="num" w:pos="360"/>
        </w:tabs>
        <w:ind w:left="0" w:firstLine="0"/>
        <w:rPr>
          <w:rFonts w:cs="Calibri"/>
        </w:rPr>
      </w:pPr>
      <w:r w:rsidRPr="00F67B6E">
        <w:rPr>
          <w:rFonts w:cs="Calibri"/>
        </w:rPr>
        <w:t xml:space="preserve">Limits – their interpretation </w:t>
      </w:r>
      <w:r>
        <w:rPr>
          <w:rFonts w:cs="Calibri"/>
        </w:rPr>
        <w:t xml:space="preserve">allows for </w:t>
      </w:r>
      <w:r w:rsidRPr="00F67B6E">
        <w:rPr>
          <w:rFonts w:cs="Calibri"/>
        </w:rPr>
        <w:t xml:space="preserve">the elimination of private appropriation on </w:t>
      </w:r>
      <w:r>
        <w:rPr>
          <w:rFonts w:cs="Calibri"/>
        </w:rPr>
        <w:t>E</w:t>
      </w:r>
      <w:r w:rsidRPr="00F67B6E">
        <w:rPr>
          <w:rFonts w:cs="Calibri"/>
        </w:rPr>
        <w:t xml:space="preserve">arth, </w:t>
      </w:r>
      <w:r>
        <w:rPr>
          <w:rFonts w:cs="Calibri"/>
        </w:rPr>
        <w:t>Mars</w:t>
      </w:r>
      <w:r w:rsidRPr="00F67B6E">
        <w:rPr>
          <w:rFonts w:cs="Calibri"/>
        </w:rPr>
        <w:t>, comets</w:t>
      </w:r>
      <w:r>
        <w:rPr>
          <w:rFonts w:cs="Calibri"/>
        </w:rPr>
        <w:t xml:space="preserve">, moons, </w:t>
      </w:r>
      <w:r w:rsidRPr="00F67B6E">
        <w:rPr>
          <w:rFonts w:cs="Calibri"/>
        </w:rPr>
        <w:t xml:space="preserve">etc.  </w:t>
      </w:r>
      <w:r>
        <w:rPr>
          <w:rFonts w:cs="Calibri"/>
        </w:rPr>
        <w:t xml:space="preserve">Given the amount of celestial bodies, that would destroy neg prep </w:t>
      </w:r>
      <w:r w:rsidRPr="00F67B6E">
        <w:rPr>
          <w:rFonts w:cs="Calibri"/>
        </w:rPr>
        <w:t>burdens since outer space activity is so vague – no generics exist to answer both the earth and the moon aff, so affs would just win with a tiny impact every round</w:t>
      </w:r>
      <w:r>
        <w:rPr>
          <w:rFonts w:cs="Calibri"/>
        </w:rPr>
        <w:t>.</w:t>
      </w:r>
    </w:p>
    <w:p w:rsidR="00D57E8B" w:rsidRPr="00F67B6E" w:rsidRDefault="00D57E8B" w:rsidP="00D57E8B">
      <w:pPr>
        <w:pStyle w:val="Heading4"/>
        <w:numPr>
          <w:ilvl w:val="0"/>
          <w:numId w:val="12"/>
        </w:numPr>
        <w:tabs>
          <w:tab w:val="num" w:pos="360"/>
        </w:tabs>
        <w:ind w:left="0" w:firstLine="0"/>
        <w:rPr>
          <w:rFonts w:cs="Calibri"/>
        </w:rPr>
      </w:pPr>
      <w:r w:rsidRPr="00F67B6E">
        <w:rPr>
          <w:rFonts w:cs="Calibri"/>
        </w:rPr>
        <w:t>Ground –</w:t>
      </w:r>
      <w:r>
        <w:rPr>
          <w:rFonts w:cs="Calibri"/>
        </w:rPr>
        <w:t xml:space="preserve"> </w:t>
      </w:r>
      <w:r w:rsidRPr="00F67B6E">
        <w:rPr>
          <w:rFonts w:cs="Calibri"/>
        </w:rPr>
        <w:t xml:space="preserve">debates about celestial bodies denies the neg links to core generics </w:t>
      </w:r>
      <w:r>
        <w:rPr>
          <w:rFonts w:cs="Calibri"/>
        </w:rPr>
        <w:t xml:space="preserve">that utilize the LEO </w:t>
      </w:r>
      <w:r w:rsidRPr="00F67B6E">
        <w:rPr>
          <w:rFonts w:cs="Calibri"/>
        </w:rPr>
        <w:t xml:space="preserve">like </w:t>
      </w:r>
      <w:r>
        <w:rPr>
          <w:rFonts w:cs="Calibri"/>
        </w:rPr>
        <w:t>debris good, satellites good</w:t>
      </w:r>
      <w:r w:rsidRPr="00F67B6E">
        <w:rPr>
          <w:rFonts w:cs="Calibri"/>
        </w:rPr>
        <w:t xml:space="preserve">, </w:t>
      </w:r>
      <w:r>
        <w:rPr>
          <w:rFonts w:cs="Calibri"/>
        </w:rPr>
        <w:t xml:space="preserve">water wars DA, </w:t>
      </w:r>
      <w:r w:rsidRPr="00F67B6E">
        <w:rPr>
          <w:rFonts w:cs="Calibri"/>
        </w:rPr>
        <w:t xml:space="preserve">etc. – that kills clash by forcing negatives to the fringes of argumentation that disagree with everything and kills fairness by giving the aff a major prep advantage since they only need to frontline the few negative arguments that link to their aff. </w:t>
      </w:r>
    </w:p>
    <w:p w:rsidR="00D57E8B" w:rsidRPr="00F67B6E" w:rsidRDefault="00D57E8B" w:rsidP="00D57E8B"/>
    <w:p w:rsidR="00D57E8B" w:rsidRPr="00F67B6E" w:rsidRDefault="00D57E8B" w:rsidP="00D57E8B">
      <w:pPr>
        <w:pStyle w:val="Heading4"/>
        <w:rPr>
          <w:rFonts w:cs="Calibri"/>
        </w:rPr>
      </w:pPr>
      <w:r w:rsidRPr="00F67B6E">
        <w:rPr>
          <w:rFonts w:cs="Calibri"/>
        </w:rPr>
        <w:lastRenderedPageBreak/>
        <w:t>Fairness and education are voters – debate’s a game, and fairness is necessary to determine the winner of the game, and education is the reason why schools fund debate.</w:t>
      </w:r>
    </w:p>
    <w:p w:rsidR="00D57E8B" w:rsidRPr="00F67B6E" w:rsidRDefault="00D57E8B" w:rsidP="00D57E8B">
      <w:pPr>
        <w:pStyle w:val="Heading4"/>
        <w:rPr>
          <w:rFonts w:cs="Calibri"/>
        </w:rPr>
      </w:pPr>
      <w:r w:rsidRPr="00F67B6E">
        <w:rPr>
          <w:rFonts w:cs="Calibri"/>
        </w:rPr>
        <w:t xml:space="preserve">Drop the debater – dropping the argument doesn’t rectify abuse since winning T proves why we don’t have the burden of rejoinder against their aff. </w:t>
      </w:r>
    </w:p>
    <w:p w:rsidR="00D57E8B" w:rsidRPr="00F67B6E" w:rsidRDefault="00D57E8B" w:rsidP="00D57E8B">
      <w:pPr>
        <w:pStyle w:val="Heading4"/>
        <w:rPr>
          <w:rFonts w:cs="Calibri"/>
        </w:rPr>
      </w:pPr>
      <w:r w:rsidRPr="00F67B6E">
        <w:rPr>
          <w:rFonts w:cs="Calibri"/>
        </w:rPr>
        <w:t xml:space="preserve">Use competing interps – reasonability invites arbitrary judge intervention since there’s no consensus as to what’s reasonable. </w:t>
      </w:r>
    </w:p>
    <w:p w:rsidR="00D57E8B" w:rsidRPr="00C80D3E" w:rsidRDefault="00D57E8B" w:rsidP="00D57E8B">
      <w:pPr>
        <w:pStyle w:val="Heading4"/>
        <w:rPr>
          <w:rFonts w:cs="Calibri"/>
        </w:rPr>
      </w:pPr>
      <w:r w:rsidRPr="00F67B6E">
        <w:rPr>
          <w:rFonts w:cs="Calibri"/>
        </w:rPr>
        <w:t>No RVIs – fairness and education are logical litmus tests and they incentivize baiting theory and prepping it out which turns substance crowdout</w:t>
      </w:r>
    </w:p>
    <w:p w:rsidR="001A596B" w:rsidRDefault="001A596B" w:rsidP="001A596B">
      <w:pPr>
        <w:pStyle w:val="Heading2"/>
      </w:pPr>
      <w:r>
        <w:lastRenderedPageBreak/>
        <w:t>1NC – Off</w:t>
      </w:r>
    </w:p>
    <w:p w:rsidR="001A596B" w:rsidRPr="00C32179" w:rsidRDefault="001A596B" w:rsidP="001A596B">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rsidR="001A596B" w:rsidRPr="00C32179" w:rsidRDefault="001A596B" w:rsidP="001A596B">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sz w:val="16"/>
          <w:szCs w:val="16"/>
        </w:rPr>
        <w:t xml:space="preserve">[(Laurence, </w:t>
      </w:r>
      <w:r w:rsidRPr="00C32179">
        <w:rPr>
          <w:szCs w:val="16"/>
        </w:rPr>
        <w:t>deputy bureau chief at Dow Jones Newswires and The Wall Street Journal based in London</w:t>
      </w:r>
      <w:r w:rsidRPr="00C32179">
        <w:rPr>
          <w:rStyle w:val="Style13ptBold"/>
          <w:b w:val="0"/>
          <w:bCs/>
          <w:sz w:val="16"/>
          <w:szCs w:val="16"/>
        </w:rPr>
        <w:t>) “</w:t>
      </w:r>
      <w:r w:rsidRPr="00C32179">
        <w:rPr>
          <w:szCs w:val="16"/>
        </w:rPr>
        <w:t>Russia Softens Iran Demands, Re-Opening Way for Nuclear Deal,” The Wall Street Journal, 3/15/2022] JL</w:t>
      </w:r>
    </w:p>
    <w:p w:rsidR="001A596B" w:rsidRPr="004C2C1E" w:rsidRDefault="001A596B" w:rsidP="001A596B">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rsidR="001A596B" w:rsidRPr="004C2C1E" w:rsidRDefault="001A596B" w:rsidP="001A596B">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xml:space="preserve">, both Mr. Lavrov and Hossein Amir-Abdollahian said </w:t>
      </w:r>
      <w:r w:rsidRPr="004C2C1E">
        <w:rPr>
          <w:rStyle w:val="StyleUnderline"/>
        </w:rPr>
        <w:t>Russia wasn’t standing in the way of the accord</w:t>
      </w:r>
      <w:r w:rsidRPr="004C2C1E">
        <w:rPr>
          <w:sz w:val="12"/>
        </w:rPr>
        <w:t>.</w:t>
      </w:r>
    </w:p>
    <w:p w:rsidR="001A596B" w:rsidRPr="004C2C1E" w:rsidRDefault="001A596B" w:rsidP="001A596B">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rsidR="001A596B" w:rsidRPr="004C2C1E" w:rsidRDefault="001A596B" w:rsidP="001A596B">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rsidR="001A596B" w:rsidRPr="004C2C1E" w:rsidRDefault="001A596B" w:rsidP="001A596B">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rsidR="001A596B" w:rsidRPr="004C2C1E" w:rsidRDefault="001A596B" w:rsidP="001A596B">
      <w:pPr>
        <w:rPr>
          <w:sz w:val="12"/>
        </w:rPr>
      </w:pPr>
      <w:r w:rsidRPr="004C2C1E">
        <w:rPr>
          <w:sz w:val="12"/>
        </w:rPr>
        <w:t>“</w:t>
      </w:r>
      <w:r w:rsidRPr="004C2C1E">
        <w:rPr>
          <w:rStyle w:val="StyleUnderline"/>
        </w:rPr>
        <w:t>Russia says happy with guarantees on nuclear projects and not asking for anything else</w:t>
      </w:r>
      <w:r w:rsidRPr="004C2C1E">
        <w:rPr>
          <w:sz w:val="12"/>
        </w:rPr>
        <w:t xml:space="preserve">,” said the diplomat, who asked to remain unidentified because of the sensitive nature of the talks. “So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rsidR="001A596B" w:rsidRPr="004C2C1E" w:rsidRDefault="001A596B" w:rsidP="001A596B">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rsidR="001A596B" w:rsidRPr="004C2C1E" w:rsidRDefault="001A596B" w:rsidP="001A596B">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rsidR="001A596B" w:rsidRPr="004C2C1E" w:rsidRDefault="001A596B" w:rsidP="001A596B">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rsidR="001A596B" w:rsidRPr="004C2C1E" w:rsidRDefault="001A596B" w:rsidP="001A596B">
      <w:pPr>
        <w:rPr>
          <w:sz w:val="12"/>
          <w:szCs w:val="12"/>
        </w:rPr>
      </w:pPr>
      <w:r w:rsidRPr="004C2C1E">
        <w:rPr>
          <w:sz w:val="12"/>
          <w:szCs w:val="12"/>
        </w:rPr>
        <w:t>Iran says its nuclear program is purely peaceful and U.S. officials have said there is no evidence Iran has decided to build a nuclear weapon.</w:t>
      </w:r>
    </w:p>
    <w:p w:rsidR="001A596B" w:rsidRPr="004C2C1E" w:rsidRDefault="001A596B" w:rsidP="001A596B">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rsidR="001A596B" w:rsidRPr="004C2C1E" w:rsidRDefault="001A596B" w:rsidP="001A596B">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rsidR="001A596B" w:rsidRPr="004C2C1E" w:rsidRDefault="001A596B" w:rsidP="001A596B">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rsidR="001A596B" w:rsidRPr="004C2C1E" w:rsidRDefault="001A596B" w:rsidP="001A596B">
      <w:pPr>
        <w:rPr>
          <w:sz w:val="12"/>
        </w:rPr>
      </w:pPr>
      <w:r w:rsidRPr="004C2C1E">
        <w:rPr>
          <w:rStyle w:val="StyleUnderline"/>
        </w:rPr>
        <w:lastRenderedPageBreak/>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rsidR="001A596B" w:rsidRPr="004C2C1E" w:rsidRDefault="001A596B" w:rsidP="001A596B">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rsidR="001A596B" w:rsidRPr="004C2C1E" w:rsidRDefault="001A596B" w:rsidP="001A596B">
      <w:pPr>
        <w:rPr>
          <w:sz w:val="12"/>
        </w:rPr>
      </w:pPr>
      <w:r w:rsidRPr="004C2C1E">
        <w:rPr>
          <w:sz w:val="12"/>
        </w:rPr>
        <w:t xml:space="preserve">European diplomats in particular have warned that </w:t>
      </w:r>
      <w:r w:rsidRPr="004C2C1E">
        <w:rPr>
          <w:rStyle w:val="StyleUnderline"/>
        </w:rPr>
        <w:t xml:space="preserve">with the war in Ukraine becoming ever-deadlier,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rsidR="001A596B" w:rsidRPr="00C32179" w:rsidRDefault="001A596B" w:rsidP="001A596B"/>
    <w:p w:rsidR="001A596B" w:rsidRPr="00C32179" w:rsidRDefault="001A596B" w:rsidP="001A596B">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rsidR="001A596B" w:rsidRPr="00C32179" w:rsidRDefault="001A596B" w:rsidP="001A596B">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rsidR="001A596B" w:rsidRPr="00C32179" w:rsidRDefault="001A596B" w:rsidP="001A596B">
      <w:pPr>
        <w:rPr>
          <w:rStyle w:val="Style13ptBold"/>
          <w:b w:val="0"/>
          <w:sz w:val="16"/>
        </w:rPr>
      </w:pPr>
      <w:r w:rsidRPr="00C32179">
        <w:t> *The plan is legislated in the AVC (same bureau of the State Department that’s concerned with the JCPOA)</w:t>
      </w:r>
    </w:p>
    <w:p w:rsidR="001A596B" w:rsidRPr="00C32179" w:rsidRDefault="001A596B" w:rsidP="001A596B">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35 to be active participants and leaders in all of these issues.</w:t>
      </w:r>
    </w:p>
    <w:p w:rsidR="001A596B" w:rsidRPr="00C32179" w:rsidRDefault="001A596B" w:rsidP="001A596B">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rsidR="001A596B" w:rsidRPr="00C32179" w:rsidRDefault="001A596B" w:rsidP="001A596B">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rsidR="001A596B" w:rsidRPr="00C32179" w:rsidRDefault="001A596B" w:rsidP="001A596B">
      <w:r w:rsidRPr="00C32179">
        <w:t xml:space="preserve">• </w:t>
      </w:r>
      <w:r w:rsidRPr="00C32179">
        <w:rPr>
          <w:rStyle w:val="StyleUnderline"/>
        </w:rPr>
        <w:t>Develop policy and strategy for a domain that is increasingly congested, competitive, and contested</w:t>
      </w:r>
    </w:p>
    <w:p w:rsidR="001A596B" w:rsidRPr="00C32179" w:rsidRDefault="001A596B" w:rsidP="001A596B">
      <w:pPr>
        <w:rPr>
          <w:sz w:val="12"/>
          <w:szCs w:val="12"/>
        </w:rPr>
      </w:pPr>
      <w:r w:rsidRPr="00C32179">
        <w:rPr>
          <w:sz w:val="12"/>
          <w:szCs w:val="12"/>
        </w:rPr>
        <w:lastRenderedPageBreak/>
        <w:t>• Implement across DoD — plans, programs, doctrine, operations — and with the IC and other agencies</w:t>
      </w:r>
    </w:p>
    <w:p w:rsidR="001A596B" w:rsidRPr="00C32179" w:rsidRDefault="001A596B" w:rsidP="001A596B">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rsidR="001A596B" w:rsidRPr="00C32179" w:rsidRDefault="001A596B" w:rsidP="001A596B">
      <w:pPr>
        <w:rPr>
          <w:sz w:val="12"/>
        </w:rPr>
      </w:pPr>
      <w:r w:rsidRPr="00C32179">
        <w:rPr>
          <w:sz w:val="12"/>
        </w:rPr>
        <w:t xml:space="preserve">The breadth of those responsibilities, which includes reviewing space acquisitions, means that </w:t>
      </w:r>
      <w:r w:rsidRPr="00C32179">
        <w:rPr>
          <w:rStyle w:val="Emphasis"/>
          <w:highlight w:val="green"/>
        </w:rPr>
        <w:t>there may be only a handful of individuals actually engaged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rsidR="00D57E8B" w:rsidRPr="00D57E8B" w:rsidRDefault="001A596B" w:rsidP="00D57E8B">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multilateral diplomacy, can be timeconsuming,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rsidR="001A596B" w:rsidRPr="00C32179" w:rsidRDefault="001A596B" w:rsidP="001A596B">
      <w:pPr>
        <w:pStyle w:val="Heading4"/>
        <w:rPr>
          <w:rFonts w:cs="Calibri"/>
        </w:rPr>
      </w:pPr>
      <w:r w:rsidRPr="00C32179">
        <w:rPr>
          <w:rFonts w:cs="Calibri"/>
        </w:rPr>
        <w:t>Iranian proliferation goes nuclear – causes regional war and spurs proliferation cascades across the Middle East</w:t>
      </w:r>
    </w:p>
    <w:p w:rsidR="001A596B" w:rsidRPr="00C32179" w:rsidRDefault="001A596B" w:rsidP="001A596B">
      <w:r w:rsidRPr="00C32179">
        <w:rPr>
          <w:rStyle w:val="Style13ptBold"/>
        </w:rPr>
        <w:t>Chilton and Hoshovsky 20</w:t>
      </w:r>
      <w:r w:rsidRPr="00C3217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https://www.defensenews.com/opinion/commentary/2020/02/13/avoiding-a-nuclear-arms-race-in-the-middle-east/] TDI</w:t>
      </w:r>
    </w:p>
    <w:p w:rsidR="001A596B" w:rsidRPr="00C32179" w:rsidRDefault="001A596B" w:rsidP="001A596B">
      <w:r w:rsidRPr="00C32179">
        <w:t xml:space="preserve">This raises two immediate concerns. First, </w:t>
      </w:r>
      <w:r w:rsidRPr="00C32179">
        <w:rPr>
          <w:b/>
          <w:bCs/>
          <w:szCs w:val="22"/>
          <w:u w:val="single"/>
        </w:rPr>
        <w:t>should Iran race for the bomb</w:t>
      </w:r>
      <w:r w:rsidRPr="00C32179">
        <w:rPr>
          <w:b/>
          <w:bCs/>
          <w:szCs w:val="22"/>
        </w:rPr>
        <w:t xml:space="preserve">, </w:t>
      </w:r>
      <w:r w:rsidRPr="00C32179">
        <w:rPr>
          <w:b/>
          <w:bCs/>
          <w:szCs w:val="22"/>
          <w:u w:val="single"/>
        </w:rPr>
        <w:t>it is</w:t>
      </w:r>
      <w:r w:rsidRPr="00C32179">
        <w:rPr>
          <w:u w:val="single"/>
        </w:rPr>
        <w:t xml:space="preserve"> </w:t>
      </w:r>
      <w:r w:rsidRPr="00C32179">
        <w:rPr>
          <w:rStyle w:val="Emphasis"/>
        </w:rPr>
        <w:t xml:space="preserve">almost inevitable that the </w:t>
      </w:r>
      <w:r w:rsidRPr="00C32179">
        <w:rPr>
          <w:rStyle w:val="Emphasis"/>
          <w:highlight w:val="green"/>
        </w:rPr>
        <w:t>United States and</w:t>
      </w:r>
      <w:r w:rsidRPr="00C32179">
        <w:rPr>
          <w:rStyle w:val="Emphasis"/>
        </w:rPr>
        <w:t xml:space="preserve">/or </w:t>
      </w:r>
      <w:r w:rsidRPr="00C32179">
        <w:rPr>
          <w:rStyle w:val="Emphasis"/>
          <w:highlight w:val="green"/>
        </w:rPr>
        <w:t>Israel</w:t>
      </w:r>
      <w:r w:rsidRPr="00C32179">
        <w:rPr>
          <w:rStyle w:val="Emphasis"/>
        </w:rPr>
        <w:t xml:space="preserve"> will take </w:t>
      </w:r>
      <w:r w:rsidRPr="00C32179">
        <w:rPr>
          <w:rStyle w:val="Emphasis"/>
          <w:highlight w:val="green"/>
        </w:rPr>
        <w:t>preventative military action</w:t>
      </w:r>
      <w:r w:rsidRPr="00C32179">
        <w:rPr>
          <w:u w:val="single"/>
        </w:rPr>
        <w:t xml:space="preserve"> </w:t>
      </w:r>
      <w:r w:rsidRPr="00C32179">
        <w:rPr>
          <w:b/>
          <w:bCs/>
          <w:szCs w:val="22"/>
          <w:u w:val="single"/>
        </w:rPr>
        <w:t>to stop it from crossing that fateful threshold</w:t>
      </w:r>
      <w:r w:rsidRPr="00C32179">
        <w:t xml:space="preserve">. </w:t>
      </w:r>
      <w:r w:rsidRPr="00C32179">
        <w:rPr>
          <w:rStyle w:val="StyleUnderline"/>
        </w:rPr>
        <w:t xml:space="preserve">This </w:t>
      </w:r>
      <w:r w:rsidRPr="00C32179">
        <w:rPr>
          <w:rStyle w:val="StyleUnderline"/>
          <w:highlight w:val="green"/>
        </w:rPr>
        <w:t xml:space="preserve">could easily </w:t>
      </w:r>
      <w:r w:rsidRPr="00C32179">
        <w:rPr>
          <w:rStyle w:val="Emphasis"/>
          <w:highlight w:val="green"/>
        </w:rPr>
        <w:t>spiral into a regional war</w:t>
      </w:r>
      <w:r w:rsidRPr="00C32179">
        <w:rPr>
          <w:rStyle w:val="StyleUnderline"/>
          <w:highlight w:val="green"/>
        </w:rPr>
        <w:t xml:space="preserve"> as Iran activates</w:t>
      </w:r>
      <w:r w:rsidRPr="00C32179">
        <w:rPr>
          <w:rStyle w:val="StyleUnderline"/>
        </w:rPr>
        <w:t xml:space="preserve"> its various </w:t>
      </w:r>
      <w:r w:rsidRPr="00C32179">
        <w:rPr>
          <w:rStyle w:val="StyleUnderline"/>
          <w:highlight w:val="green"/>
        </w:rPr>
        <w:t xml:space="preserve">proxy forces </w:t>
      </w:r>
      <w:r w:rsidRPr="00C32179">
        <w:rPr>
          <w:rStyle w:val="StyleUnderline"/>
        </w:rPr>
        <w:t>against the United States and its allies</w:t>
      </w:r>
      <w:r w:rsidRPr="00C32179">
        <w:t>.</w:t>
      </w:r>
    </w:p>
    <w:p w:rsidR="001A596B" w:rsidRPr="00C32179" w:rsidRDefault="001A596B" w:rsidP="001A596B">
      <w:pPr>
        <w:rPr>
          <w:b/>
          <w:bCs/>
          <w:szCs w:val="22"/>
        </w:rPr>
      </w:pPr>
      <w:r w:rsidRPr="00C32179">
        <w:t xml:space="preserve">Second, </w:t>
      </w:r>
      <w:r w:rsidRPr="00C32179">
        <w:rPr>
          <w:b/>
          <w:bCs/>
          <w:szCs w:val="22"/>
          <w:u w:val="single"/>
        </w:rPr>
        <w:t xml:space="preserve">an Iranian </w:t>
      </w:r>
      <w:r w:rsidRPr="00C32179">
        <w:rPr>
          <w:b/>
          <w:bCs/>
          <w:szCs w:val="22"/>
          <w:highlight w:val="green"/>
          <w:u w:val="single"/>
        </w:rPr>
        <w:t>nuclear breakout</w:t>
      </w:r>
      <w:r w:rsidRPr="00C32179">
        <w:rPr>
          <w:b/>
          <w:bCs/>
          <w:szCs w:val="22"/>
          <w:u w:val="single"/>
        </w:rPr>
        <w:t xml:space="preserve"> attempt </w:t>
      </w:r>
      <w:r w:rsidRPr="00C32179">
        <w:rPr>
          <w:b/>
          <w:bCs/>
          <w:szCs w:val="22"/>
          <w:highlight w:val="green"/>
          <w:u w:val="single"/>
        </w:rPr>
        <w:t>could</w:t>
      </w:r>
      <w:r w:rsidRPr="00C32179">
        <w:rPr>
          <w:highlight w:val="green"/>
          <w:u w:val="single"/>
        </w:rPr>
        <w:t xml:space="preserve"> </w:t>
      </w:r>
      <w:r w:rsidRPr="00C32179">
        <w:rPr>
          <w:rStyle w:val="Emphasis"/>
          <w:highlight w:val="green"/>
        </w:rPr>
        <w:t>spur</w:t>
      </w:r>
      <w:r w:rsidRPr="00C32179">
        <w:rPr>
          <w:rStyle w:val="Emphasis"/>
        </w:rPr>
        <w:t xml:space="preserve"> </w:t>
      </w:r>
      <w:r w:rsidRPr="00C32179">
        <w:rPr>
          <w:rStyle w:val="Emphasis"/>
          <w:highlight w:val="green"/>
        </w:rPr>
        <w:t>a proliferation cascade throughout the Middle East</w:t>
      </w:r>
      <w:r w:rsidRPr="00C32179">
        <w:t xml:space="preserve">, </w:t>
      </w:r>
      <w:r w:rsidRPr="00C32179">
        <w:rPr>
          <w:b/>
          <w:bCs/>
          <w:szCs w:val="22"/>
          <w:u w:val="single"/>
        </w:rPr>
        <w:t>beginning with Saudi Arabia</w:t>
      </w:r>
      <w:r w:rsidRPr="00C32179">
        <w:rPr>
          <w:b/>
          <w:bCs/>
          <w:szCs w:val="22"/>
        </w:rPr>
        <w:t>.</w:t>
      </w:r>
    </w:p>
    <w:p w:rsidR="001A596B" w:rsidRPr="00C32179" w:rsidRDefault="001A596B" w:rsidP="001A596B">
      <w:r w:rsidRPr="00C32179">
        <w:t xml:space="preserve">Mohammed bin Salman, </w:t>
      </w:r>
      <w:r w:rsidRPr="00C32179">
        <w:rPr>
          <w:b/>
          <w:bCs/>
          <w:szCs w:val="22"/>
          <w:u w:val="single"/>
        </w:rPr>
        <w:t>the Saudi crown prince</w:t>
      </w:r>
      <w:r w:rsidRPr="00C32179">
        <w:rPr>
          <w:b/>
          <w:bCs/>
          <w:szCs w:val="22"/>
        </w:rPr>
        <w:t xml:space="preserve">, </w:t>
      </w:r>
      <w:r w:rsidRPr="00C32179">
        <w:rPr>
          <w:b/>
          <w:bCs/>
          <w:szCs w:val="22"/>
          <w:u w:val="single"/>
        </w:rPr>
        <w:t xml:space="preserve">openly stated in 2018 that </w:t>
      </w:r>
      <w:r w:rsidRPr="00C32179">
        <w:rPr>
          <w:b/>
          <w:bCs/>
          <w:szCs w:val="22"/>
          <w:highlight w:val="green"/>
          <w:u w:val="single"/>
        </w:rPr>
        <w:t>if Iran developed nuclear weapons</w:t>
      </w:r>
      <w:r w:rsidRPr="00C32179">
        <w:rPr>
          <w:highlight w:val="green"/>
        </w:rPr>
        <w:t xml:space="preserve">, </w:t>
      </w:r>
      <w:r w:rsidRPr="00C32179">
        <w:rPr>
          <w:rStyle w:val="Emphasis"/>
          <w:highlight w:val="green"/>
        </w:rPr>
        <w:t>Riyadh would quickly “follow suit.”</w:t>
      </w:r>
      <w:r w:rsidRPr="00C32179">
        <w:t xml:space="preserve"> </w:t>
      </w:r>
      <w:r w:rsidRPr="00C32179">
        <w:rPr>
          <w:b/>
          <w:bCs/>
          <w:szCs w:val="22"/>
          <w:u w:val="single"/>
        </w:rPr>
        <w:t xml:space="preserve">One suggested approach would see </w:t>
      </w:r>
      <w:r w:rsidRPr="00C32179">
        <w:rPr>
          <w:b/>
          <w:bCs/>
          <w:szCs w:val="22"/>
          <w:highlight w:val="green"/>
          <w:u w:val="single"/>
        </w:rPr>
        <w:t xml:space="preserve">Saudi Arabia purchase a nuclear </w:t>
      </w:r>
      <w:r w:rsidRPr="00C32179">
        <w:rPr>
          <w:b/>
          <w:bCs/>
          <w:szCs w:val="22"/>
          <w:u w:val="single"/>
        </w:rPr>
        <w:t xml:space="preserve">power </w:t>
      </w:r>
      <w:r w:rsidRPr="00C32179">
        <w:rPr>
          <w:b/>
          <w:bCs/>
          <w:szCs w:val="22"/>
          <w:highlight w:val="green"/>
          <w:u w:val="single"/>
        </w:rPr>
        <w:t xml:space="preserve">reactor from a major supplier </w:t>
      </w:r>
      <w:r w:rsidRPr="00C32179">
        <w:rPr>
          <w:b/>
          <w:bCs/>
          <w:szCs w:val="22"/>
          <w:u w:val="single"/>
        </w:rPr>
        <w:t xml:space="preserve">like South Korea </w:t>
      </w:r>
      <w:r w:rsidRPr="00C32179">
        <w:rPr>
          <w:b/>
          <w:bCs/>
          <w:szCs w:val="22"/>
          <w:highlight w:val="green"/>
          <w:u w:val="single"/>
        </w:rPr>
        <w:t>and then build a reprocessing plant that would yield</w:t>
      </w:r>
      <w:r w:rsidRPr="00C32179">
        <w:rPr>
          <w:b/>
          <w:bCs/>
          <w:szCs w:val="22"/>
          <w:u w:val="single"/>
        </w:rPr>
        <w:t xml:space="preserve"> enough </w:t>
      </w:r>
      <w:r w:rsidRPr="00C32179">
        <w:rPr>
          <w:b/>
          <w:bCs/>
          <w:szCs w:val="22"/>
          <w:highlight w:val="green"/>
          <w:u w:val="single"/>
        </w:rPr>
        <w:t>weapons-grade plutonium</w:t>
      </w:r>
      <w:r w:rsidRPr="00C32179">
        <w:rPr>
          <w:b/>
          <w:bCs/>
          <w:szCs w:val="22"/>
          <w:u w:val="single"/>
        </w:rPr>
        <w:t xml:space="preserve"> in five years</w:t>
      </w:r>
      <w:r w:rsidRPr="00C32179">
        <w:t>.</w:t>
      </w:r>
    </w:p>
    <w:p w:rsidR="001A596B" w:rsidRPr="00C32179" w:rsidRDefault="001A596B" w:rsidP="001A596B">
      <w:pPr>
        <w:rPr>
          <w:szCs w:val="16"/>
        </w:rPr>
      </w:pPr>
      <w:r w:rsidRPr="00C32179">
        <w:rPr>
          <w:szCs w:val="16"/>
        </w:rPr>
        <w:t>A half-decade delay isn’t optimal, however, when the goal is achieving nuclear deterrence quickly. Thus, there is the so-called Islamabad option.</w:t>
      </w:r>
    </w:p>
    <w:p w:rsidR="001A596B" w:rsidRPr="00C32179" w:rsidRDefault="001A596B" w:rsidP="001A596B">
      <w:pPr>
        <w:rPr>
          <w:b/>
          <w:bCs/>
          <w:szCs w:val="22"/>
        </w:rPr>
      </w:pPr>
      <w:r w:rsidRPr="00C32179">
        <w:lastRenderedPageBreak/>
        <w:t xml:space="preserve">This refers to Riyadh’s role in financing Pakistan’s nuclear weapons program and an alleged commitment from Islamabad that it would repay the favor. While </w:t>
      </w:r>
      <w:r w:rsidRPr="00C32179">
        <w:rPr>
          <w:rStyle w:val="StyleUnderline"/>
        </w:rPr>
        <w:t>Pakistan</w:t>
      </w:r>
      <w:r w:rsidRPr="00C32179">
        <w:t xml:space="preserve">i </w:t>
      </w:r>
      <w:r w:rsidRPr="00C32179">
        <w:rPr>
          <w:rStyle w:val="StyleUnderline"/>
        </w:rPr>
        <w:t>and Saudi</w:t>
      </w:r>
      <w:r w:rsidRPr="00C32179">
        <w:t xml:space="preserve"> officials have denied any such understanding, </w:t>
      </w:r>
      <w:r w:rsidRPr="00C32179">
        <w:rPr>
          <w:b/>
          <w:bCs/>
          <w:szCs w:val="22"/>
          <w:u w:val="single"/>
        </w:rPr>
        <w:t xml:space="preserve">there is the possibility that the two could work out an arrangement where </w:t>
      </w:r>
      <w:r w:rsidRPr="00C32179">
        <w:rPr>
          <w:b/>
          <w:bCs/>
          <w:szCs w:val="22"/>
          <w:highlight w:val="green"/>
          <w:u w:val="single"/>
        </w:rPr>
        <w:t xml:space="preserve">Islamabad could deploy some of its nuclear arsenal on Saudi soil </w:t>
      </w:r>
      <w:r w:rsidRPr="00C32179">
        <w:rPr>
          <w:b/>
          <w:bCs/>
          <w:szCs w:val="22"/>
          <w:u w:val="single"/>
        </w:rPr>
        <w:t>following a successful Iranian breakout</w:t>
      </w:r>
      <w:r w:rsidRPr="00C32179">
        <w:rPr>
          <w:b/>
          <w:bCs/>
          <w:szCs w:val="22"/>
        </w:rPr>
        <w:t>.</w:t>
      </w:r>
    </w:p>
    <w:p w:rsidR="001A596B" w:rsidRPr="00C32179" w:rsidRDefault="001A596B" w:rsidP="001A596B">
      <w:pPr>
        <w:rPr>
          <w:szCs w:val="16"/>
        </w:rPr>
      </w:pPr>
      <w:r w:rsidRPr="00C3217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rsidR="001A596B" w:rsidRPr="00C32179" w:rsidRDefault="001A596B" w:rsidP="001A596B">
      <w:r w:rsidRPr="00C32179">
        <w:rPr>
          <w:b/>
          <w:bCs/>
          <w:szCs w:val="22"/>
          <w:u w:val="single"/>
        </w:rPr>
        <w:t>If Saudi Arabia acquires nuclear weapons</w:t>
      </w:r>
      <w:r w:rsidRPr="00C32179">
        <w:t xml:space="preserve">, </w:t>
      </w:r>
      <w:r w:rsidRPr="00C32179">
        <w:rPr>
          <w:rStyle w:val="Emphasis"/>
        </w:rPr>
        <w:t xml:space="preserve">many believe </w:t>
      </w:r>
      <w:r w:rsidRPr="00C32179">
        <w:rPr>
          <w:rStyle w:val="Emphasis"/>
          <w:highlight w:val="green"/>
        </w:rPr>
        <w:t>Turkey would follow suit</w:t>
      </w:r>
      <w:r w:rsidRPr="00C32179">
        <w:t xml:space="preserve">. Last September, Turkish President Recep Tayyip </w:t>
      </w:r>
      <w:r w:rsidRPr="00C32179">
        <w:rPr>
          <w:b/>
          <w:bCs/>
          <w:szCs w:val="22"/>
          <w:highlight w:val="green"/>
          <w:u w:val="single"/>
        </w:rPr>
        <w:t>Erdogan declared that he “cannot accept” the argument from Western nations that Turkey should not be allowed to attain nuclear weapons</w:t>
      </w:r>
      <w:r w:rsidRPr="00C32179">
        <w:rPr>
          <w:b/>
          <w:bCs/>
          <w:szCs w:val="22"/>
        </w:rPr>
        <w:t>.</w:t>
      </w:r>
      <w:r w:rsidRPr="00C3217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rsidR="001A596B" w:rsidRPr="00C32179" w:rsidRDefault="001A596B" w:rsidP="001A596B"/>
    <w:p w:rsidR="001A596B" w:rsidRPr="00C32179" w:rsidRDefault="001A596B" w:rsidP="001A596B">
      <w:pPr>
        <w:pStyle w:val="Heading4"/>
        <w:rPr>
          <w:rFonts w:cs="Calibri"/>
        </w:rPr>
      </w:pPr>
      <w:r w:rsidRPr="00C32179">
        <w:rPr>
          <w:rFonts w:cs="Calibri"/>
        </w:rPr>
        <w:t>Prolif cascades undermine deterrence and cause nuclear war – this is predictive of what a multi-nuclear Middle East would look like</w:t>
      </w:r>
    </w:p>
    <w:p w:rsidR="001A596B" w:rsidRPr="00C32179" w:rsidRDefault="001A596B" w:rsidP="001A596B">
      <w:r w:rsidRPr="00C32179">
        <w:rPr>
          <w:rStyle w:val="Style13ptBold"/>
        </w:rPr>
        <w:t>Krepinevich 13</w:t>
      </w:r>
      <w:r w:rsidRPr="00C32179">
        <w:t xml:space="preserve"> – [(Dr. Andrew F, the President of the Center for Strategic and Budgetary Assessments) “Critical Mass: Nuclear Proliferation in the Middle East,” 2013, https://csbaonline.org/uploads/documents/Nuclear-Proliferation-in-the-Middle-East.pdf] TDI</w:t>
      </w:r>
    </w:p>
    <w:p w:rsidR="001A596B" w:rsidRPr="00C32179" w:rsidRDefault="001A596B" w:rsidP="001A596B">
      <w:r w:rsidRPr="00C32179">
        <w:t xml:space="preserve">As more countries over time develop nuclear capabilities and build up their nuclear arsenals, </w:t>
      </w:r>
      <w:r w:rsidRPr="00C32179">
        <w:rPr>
          <w:rStyle w:val="StyleUnderline"/>
        </w:rPr>
        <w:t xml:space="preserve">the </w:t>
      </w:r>
      <w:r w:rsidRPr="00C32179">
        <w:rPr>
          <w:rStyle w:val="StyleUnderline"/>
          <w:highlight w:val="green"/>
        </w:rPr>
        <w:t>competition will evolve</w:t>
      </w:r>
      <w:r w:rsidRPr="00C32179">
        <w:rPr>
          <w:rStyle w:val="StyleUnderline"/>
        </w:rPr>
        <w:t xml:space="preserve"> from an Israeli-Iranian affair </w:t>
      </w:r>
      <w:r w:rsidRPr="00C32179">
        <w:rPr>
          <w:rStyle w:val="StyleUnderline"/>
          <w:highlight w:val="green"/>
        </w:rPr>
        <w:t xml:space="preserve">to a </w:t>
      </w:r>
      <w:r w:rsidRPr="00C32179">
        <w:rPr>
          <w:rStyle w:val="Emphasis"/>
          <w:highlight w:val="green"/>
        </w:rPr>
        <w:t>multi-state rivalry</w:t>
      </w:r>
      <w:r w:rsidRPr="00C32179">
        <w:t xml:space="preserve">. For illustrative purposes </w:t>
      </w:r>
      <w:r w:rsidRPr="00C32179">
        <w:rPr>
          <w:b/>
          <w:bCs/>
          <w:szCs w:val="22"/>
          <w:u w:val="single"/>
        </w:rPr>
        <w:t xml:space="preserve">we will </w:t>
      </w:r>
      <w:r w:rsidRPr="00C32179">
        <w:rPr>
          <w:b/>
          <w:bCs/>
          <w:szCs w:val="22"/>
          <w:highlight w:val="green"/>
          <w:u w:val="single"/>
        </w:rPr>
        <w:t>assume that</w:t>
      </w:r>
      <w:r w:rsidRPr="00C32179">
        <w:rPr>
          <w:b/>
          <w:bCs/>
          <w:szCs w:val="22"/>
          <w:highlight w:val="green"/>
        </w:rPr>
        <w:t xml:space="preserve"> </w:t>
      </w:r>
      <w:r w:rsidRPr="00C32179">
        <w:t xml:space="preserve">in the 2025-2030 timeframe, </w:t>
      </w:r>
      <w:r w:rsidRPr="00C32179">
        <w:rPr>
          <w:b/>
          <w:bCs/>
          <w:szCs w:val="22"/>
          <w:highlight w:val="green"/>
          <w:u w:val="single"/>
        </w:rPr>
        <w:t>Iran</w:t>
      </w:r>
      <w:r w:rsidRPr="00C32179">
        <w:rPr>
          <w:highlight w:val="green"/>
        </w:rPr>
        <w:t xml:space="preserve">, </w:t>
      </w:r>
      <w:r w:rsidRPr="00C32179">
        <w:rPr>
          <w:b/>
          <w:bCs/>
          <w:szCs w:val="22"/>
          <w:highlight w:val="green"/>
          <w:u w:val="single"/>
        </w:rPr>
        <w:t>Saudi Arabia</w:t>
      </w:r>
      <w:r w:rsidRPr="00C32179">
        <w:rPr>
          <w:b/>
          <w:bCs/>
          <w:szCs w:val="22"/>
          <w:highlight w:val="green"/>
        </w:rPr>
        <w:t xml:space="preserve">, </w:t>
      </w:r>
      <w:r w:rsidRPr="00C32179">
        <w:rPr>
          <w:b/>
          <w:bCs/>
          <w:szCs w:val="22"/>
          <w:highlight w:val="green"/>
          <w:u w:val="single"/>
        </w:rPr>
        <w:t>Turkey</w:t>
      </w:r>
      <w:r w:rsidRPr="00C32179">
        <w:rPr>
          <w:b/>
          <w:bCs/>
          <w:szCs w:val="22"/>
          <w:highlight w:val="green"/>
        </w:rPr>
        <w:t xml:space="preserve">, </w:t>
      </w:r>
      <w:r w:rsidRPr="00C32179">
        <w:rPr>
          <w:b/>
          <w:bCs/>
          <w:szCs w:val="22"/>
          <w:highlight w:val="green"/>
          <w:u w:val="single"/>
        </w:rPr>
        <w:t>and perhaps Egypt</w:t>
      </w:r>
      <w:r w:rsidRPr="00C32179">
        <w:rPr>
          <w:highlight w:val="green"/>
        </w:rPr>
        <w:t xml:space="preserve"> </w:t>
      </w:r>
      <w:r w:rsidRPr="00C32179">
        <w:t xml:space="preserve">and/or Iraq </w:t>
      </w:r>
      <w:r w:rsidRPr="00C32179">
        <w:rPr>
          <w:b/>
          <w:bCs/>
          <w:szCs w:val="22"/>
          <w:highlight w:val="green"/>
          <w:u w:val="single"/>
        </w:rPr>
        <w:t>have nuclear arsenals</w:t>
      </w:r>
      <w:r w:rsidRPr="00C32179">
        <w:rPr>
          <w:highlight w:val="green"/>
        </w:rPr>
        <w:t xml:space="preserve"> </w:t>
      </w:r>
      <w:r w:rsidRPr="00C3217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rsidR="001A596B" w:rsidRPr="00C32179" w:rsidRDefault="001A596B" w:rsidP="001A596B">
      <w:r w:rsidRPr="00C3217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C32179">
        <w:rPr>
          <w:b/>
          <w:bCs/>
          <w:szCs w:val="22"/>
          <w:u w:val="single"/>
        </w:rPr>
        <w:t xml:space="preserve">many </w:t>
      </w:r>
      <w:r w:rsidRPr="00C32179">
        <w:rPr>
          <w:rStyle w:val="Emphasis"/>
          <w:highlight w:val="green"/>
        </w:rPr>
        <w:t>Cold War-era metrics</w:t>
      </w:r>
      <w:r w:rsidRPr="00C32179">
        <w:rPr>
          <w:u w:val="single"/>
        </w:rPr>
        <w:t xml:space="preserve"> </w:t>
      </w:r>
      <w:r w:rsidRPr="00C32179">
        <w:rPr>
          <w:b/>
          <w:bCs/>
          <w:szCs w:val="22"/>
          <w:u w:val="single"/>
        </w:rPr>
        <w:t xml:space="preserve">for assessing the competition and gauging where it might be headed </w:t>
      </w:r>
      <w:r w:rsidRPr="00C32179">
        <w:rPr>
          <w:rStyle w:val="Emphasis"/>
        </w:rPr>
        <w:t>appear to be of little utility</w:t>
      </w:r>
      <w:r w:rsidRPr="00C32179">
        <w:t xml:space="preserve">; in fact, </w:t>
      </w:r>
      <w:r w:rsidRPr="00C32179">
        <w:rPr>
          <w:b/>
          <w:bCs/>
          <w:szCs w:val="22"/>
          <w:u w:val="single"/>
        </w:rPr>
        <w:t xml:space="preserve">they may actually </w:t>
      </w:r>
      <w:r w:rsidRPr="00C32179">
        <w:rPr>
          <w:b/>
          <w:bCs/>
          <w:szCs w:val="22"/>
          <w:highlight w:val="green"/>
          <w:u w:val="single"/>
        </w:rPr>
        <w:t>prove misleading and dangerous</w:t>
      </w:r>
      <w:r w:rsidRPr="00C32179">
        <w:t xml:space="preserve">. The same can be said of those looking to apply Cold War-era arms control metrics as a way of keeping the peace in general and avoiding nuclear use in particular. </w:t>
      </w:r>
    </w:p>
    <w:p w:rsidR="001A596B" w:rsidRPr="00C32179" w:rsidRDefault="001A596B" w:rsidP="001A596B">
      <w:r w:rsidRPr="00C32179">
        <w:rPr>
          <w:b/>
          <w:bCs/>
          <w:szCs w:val="22"/>
          <w:u w:val="single"/>
        </w:rPr>
        <w:t>During the Cold War</w:t>
      </w:r>
      <w:r w:rsidRPr="00C32179">
        <w:rPr>
          <w:b/>
          <w:bCs/>
          <w:szCs w:val="22"/>
        </w:rPr>
        <w:t xml:space="preserve">, </w:t>
      </w:r>
      <w:r w:rsidRPr="00C32179">
        <w:rPr>
          <w:b/>
          <w:bCs/>
          <w:szCs w:val="22"/>
          <w:u w:val="single"/>
        </w:rPr>
        <w:t>many nuclear strategists came to view nuclear parity</w:t>
      </w:r>
      <w:r w:rsidRPr="00C32179">
        <w:rPr>
          <w:b/>
          <w:bCs/>
          <w:szCs w:val="22"/>
        </w:rPr>
        <w:t xml:space="preserve"> </w:t>
      </w:r>
      <w:r w:rsidRPr="00C32179">
        <w:t xml:space="preserve">(the possession of roughly equivalent arsenals capable of inflicting roughly equivalent levels of destruction) </w:t>
      </w:r>
      <w:r w:rsidRPr="00C32179">
        <w:rPr>
          <w:b/>
          <w:bCs/>
          <w:szCs w:val="22"/>
          <w:u w:val="single"/>
        </w:rPr>
        <w:t>between the United States and the Soviet Union as stabilizing</w:t>
      </w:r>
      <w:r w:rsidRPr="00C32179">
        <w:t xml:space="preserve">. The perception of these </w:t>
      </w:r>
      <w:r w:rsidRPr="00C32179">
        <w:lastRenderedPageBreak/>
        <w:t xml:space="preserve">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rsidR="001A596B" w:rsidRPr="00C32179" w:rsidRDefault="001A596B" w:rsidP="001A596B">
      <w:pPr>
        <w:rPr>
          <w:b/>
          <w:bCs/>
          <w:szCs w:val="22"/>
        </w:rPr>
      </w:pPr>
      <w:r w:rsidRPr="00C32179">
        <w:rPr>
          <w:b/>
          <w:bCs/>
          <w:szCs w:val="22"/>
          <w:u w:val="single"/>
        </w:rPr>
        <w:t>In a Middle Eastern “n-player” competition</w:t>
      </w:r>
      <w:r w:rsidRPr="00C32179">
        <w:rPr>
          <w:b/>
          <w:bCs/>
          <w:szCs w:val="22"/>
        </w:rPr>
        <w:t xml:space="preserve">, </w:t>
      </w:r>
      <w:r w:rsidRPr="00C32179">
        <w:rPr>
          <w:b/>
          <w:bCs/>
          <w:szCs w:val="22"/>
          <w:u w:val="single"/>
        </w:rPr>
        <w:t xml:space="preserve">all nuclear powers would be </w:t>
      </w:r>
      <w:r w:rsidRPr="00C32179">
        <w:rPr>
          <w:rStyle w:val="Emphasis"/>
        </w:rPr>
        <w:t>challenged to establish an “assured destruction” capability</w:t>
      </w:r>
      <w:r w:rsidRPr="00C32179">
        <w:rPr>
          <w:u w:val="single"/>
        </w:rPr>
        <w:t xml:space="preserve"> </w:t>
      </w:r>
      <w:r w:rsidRPr="00C32179">
        <w:rPr>
          <w:b/>
          <w:bCs/>
          <w:szCs w:val="22"/>
          <w:u w:val="single"/>
        </w:rPr>
        <w:t>against all the other regional nuclear powers</w:t>
      </w:r>
      <w:r w:rsidRPr="00C32179">
        <w:t xml:space="preserve">, another Cold War desideratum, </w:t>
      </w:r>
      <w:r w:rsidRPr="00C32179">
        <w:rPr>
          <w:b/>
          <w:bCs/>
          <w:szCs w:val="22"/>
          <w:u w:val="single"/>
        </w:rPr>
        <w:t>given their relatively modest economies</w:t>
      </w:r>
      <w:r w:rsidRPr="00C32179">
        <w:rPr>
          <w:b/>
          <w:bCs/>
          <w:szCs w:val="22"/>
        </w:rPr>
        <w:t xml:space="preserve">. </w:t>
      </w:r>
      <w:r w:rsidRPr="00C32179">
        <w:rPr>
          <w:b/>
          <w:bCs/>
          <w:szCs w:val="22"/>
          <w:u w:val="single"/>
        </w:rPr>
        <w:t xml:space="preserve">An “assured destruction” capability in </w:t>
      </w:r>
      <w:r w:rsidRPr="00C32179">
        <w:rPr>
          <w:b/>
          <w:bCs/>
          <w:szCs w:val="22"/>
          <w:highlight w:val="green"/>
          <w:u w:val="single"/>
        </w:rPr>
        <w:t xml:space="preserve">an n-state competition would require that each state have weapons sufficient to survive an initial attack by all potential rivals and still be able to devastate </w:t>
      </w:r>
      <w:r w:rsidRPr="00C32179">
        <w:rPr>
          <w:b/>
          <w:bCs/>
          <w:szCs w:val="22"/>
          <w:u w:val="single"/>
        </w:rPr>
        <w:t xml:space="preserve">the countries of all </w:t>
      </w:r>
      <w:r w:rsidRPr="00C32179">
        <w:rPr>
          <w:b/>
          <w:bCs/>
          <w:szCs w:val="22"/>
          <w:highlight w:val="green"/>
          <w:u w:val="single"/>
        </w:rPr>
        <w:t>attackers</w:t>
      </w:r>
      <w:r w:rsidRPr="00C3217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C32179">
        <w:rPr>
          <w:b/>
          <w:bCs/>
          <w:szCs w:val="22"/>
          <w:u w:val="single"/>
        </w:rPr>
        <w:t>A decapitation strike could preclude an “assured destruction” retaliatory strike even if sufficient weapons survive to execute one</w:t>
      </w:r>
      <w:r w:rsidRPr="00C32179">
        <w:rPr>
          <w:b/>
          <w:bCs/>
          <w:szCs w:val="22"/>
        </w:rPr>
        <w:t xml:space="preserve">. </w:t>
      </w:r>
    </w:p>
    <w:p w:rsidR="001A596B" w:rsidRPr="00C32179" w:rsidRDefault="001A596B" w:rsidP="001A596B">
      <w:pPr>
        <w:rPr>
          <w:b/>
          <w:bCs/>
          <w:szCs w:val="22"/>
        </w:rPr>
      </w:pPr>
      <w:r w:rsidRPr="00C32179">
        <w:rPr>
          <w:b/>
          <w:bCs/>
          <w:szCs w:val="22"/>
          <w:highlight w:val="green"/>
          <w:u w:val="single"/>
        </w:rPr>
        <w:t>This</w:t>
      </w:r>
      <w:r w:rsidRPr="00C32179">
        <w:rPr>
          <w:b/>
          <w:bCs/>
          <w:szCs w:val="22"/>
          <w:highlight w:val="green"/>
        </w:rPr>
        <w:t>,</w:t>
      </w:r>
      <w:r w:rsidRPr="00C32179">
        <w:rPr>
          <w:b/>
          <w:bCs/>
          <w:szCs w:val="22"/>
        </w:rPr>
        <w:t xml:space="preserve"> </w:t>
      </w:r>
      <w:r w:rsidRPr="00C32179">
        <w:rPr>
          <w:b/>
          <w:bCs/>
          <w:szCs w:val="22"/>
          <w:u w:val="single"/>
        </w:rPr>
        <w:t>in turn</w:t>
      </w:r>
      <w:r w:rsidRPr="00C32179">
        <w:rPr>
          <w:b/>
          <w:bCs/>
          <w:szCs w:val="22"/>
        </w:rPr>
        <w:t xml:space="preserve">, </w:t>
      </w:r>
      <w:r w:rsidRPr="00C32179">
        <w:rPr>
          <w:rStyle w:val="Emphasis"/>
          <w:highlight w:val="green"/>
        </w:rPr>
        <w:t>raises the possibility of a “catalytic” war</w:t>
      </w:r>
      <w:r w:rsidRPr="00C32179">
        <w:rPr>
          <w:b/>
          <w:bCs/>
          <w:szCs w:val="22"/>
        </w:rPr>
        <w:t>—</w:t>
      </w:r>
      <w:r w:rsidRPr="00C32179">
        <w:rPr>
          <w:b/>
          <w:bCs/>
          <w:szCs w:val="22"/>
          <w:u w:val="single"/>
        </w:rPr>
        <w:t xml:space="preserve">one that is </w:t>
      </w:r>
      <w:r w:rsidRPr="00C32179">
        <w:rPr>
          <w:b/>
          <w:bCs/>
          <w:szCs w:val="22"/>
          <w:highlight w:val="green"/>
          <w:u w:val="single"/>
        </w:rPr>
        <w:t>initiated</w:t>
      </w:r>
      <w:r w:rsidRPr="00C32179">
        <w:rPr>
          <w:b/>
          <w:bCs/>
          <w:szCs w:val="22"/>
          <w:u w:val="single"/>
        </w:rPr>
        <w:t xml:space="preserve"> between two states </w:t>
      </w:r>
      <w:r w:rsidRPr="00C32179">
        <w:rPr>
          <w:b/>
          <w:bCs/>
          <w:szCs w:val="22"/>
          <w:highlight w:val="green"/>
          <w:u w:val="single"/>
        </w:rPr>
        <w:t>by a third party</w:t>
      </w:r>
      <w:r w:rsidRPr="00C32179">
        <w:rPr>
          <w:b/>
          <w:bCs/>
          <w:szCs w:val="22"/>
          <w:highlight w:val="green"/>
        </w:rPr>
        <w:t>.</w:t>
      </w:r>
      <w:r w:rsidRPr="00C32179">
        <w:rPr>
          <w:b/>
          <w:bCs/>
          <w:szCs w:val="22"/>
        </w:rPr>
        <w:t xml:space="preserve"> </w:t>
      </w:r>
      <w:r w:rsidRPr="00C32179">
        <w:rPr>
          <w:b/>
          <w:bCs/>
          <w:szCs w:val="22"/>
          <w:u w:val="single"/>
        </w:rPr>
        <w:t>Given a proliferated Middle East as described above</w:t>
      </w:r>
      <w:r w:rsidRPr="00C32179">
        <w:rPr>
          <w:b/>
          <w:bCs/>
          <w:szCs w:val="22"/>
        </w:rPr>
        <w:t xml:space="preserve">, </w:t>
      </w:r>
      <w:r w:rsidRPr="00C32179">
        <w:rPr>
          <w:b/>
          <w:bCs/>
          <w:szCs w:val="22"/>
          <w:u w:val="single"/>
        </w:rPr>
        <w:t xml:space="preserve">the chances that </w:t>
      </w:r>
      <w:r w:rsidRPr="00C32179">
        <w:rPr>
          <w:b/>
          <w:bCs/>
          <w:szCs w:val="22"/>
          <w:highlight w:val="green"/>
          <w:u w:val="single"/>
        </w:rPr>
        <w:t>a regime would incorrectly attribute the source of an attack</w:t>
      </w:r>
      <w:r w:rsidRPr="00C32179">
        <w:rPr>
          <w:b/>
          <w:bCs/>
          <w:szCs w:val="22"/>
          <w:u w:val="single"/>
        </w:rPr>
        <w:t xml:space="preserve"> cannot be easily dismissed</w:t>
      </w:r>
      <w:r w:rsidRPr="00C32179">
        <w:rPr>
          <w:b/>
          <w:bCs/>
          <w:szCs w:val="22"/>
        </w:rPr>
        <w:t xml:space="preserve">. </w:t>
      </w:r>
      <w:r w:rsidRPr="00C32179">
        <w:rPr>
          <w:b/>
          <w:bCs/>
          <w:szCs w:val="22"/>
          <w:u w:val="single"/>
        </w:rPr>
        <w:t xml:space="preserve">To the extent </w:t>
      </w:r>
      <w:r w:rsidRPr="00C32179">
        <w:rPr>
          <w:rStyle w:val="Emphasis"/>
          <w:highlight w:val="green"/>
        </w:rPr>
        <w:t>cyber weapons</w:t>
      </w:r>
      <w:r w:rsidRPr="00C32179">
        <w:rPr>
          <w:rStyle w:val="Emphasis"/>
        </w:rPr>
        <w:t xml:space="preserve"> can </w:t>
      </w:r>
      <w:r w:rsidRPr="00C32179">
        <w:rPr>
          <w:rStyle w:val="Emphasis"/>
          <w:highlight w:val="green"/>
        </w:rPr>
        <w:t>introduce false information</w:t>
      </w:r>
      <w:r w:rsidRPr="00C32179">
        <w:rPr>
          <w:highlight w:val="green"/>
          <w:u w:val="single"/>
        </w:rPr>
        <w:t xml:space="preserve"> </w:t>
      </w:r>
      <w:r w:rsidRPr="00C32179">
        <w:rPr>
          <w:b/>
          <w:bCs/>
          <w:szCs w:val="22"/>
          <w:u w:val="single"/>
        </w:rPr>
        <w:t>into a state’s decision-making process</w:t>
      </w:r>
      <w:r w:rsidRPr="00C32179">
        <w:rPr>
          <w:b/>
          <w:bCs/>
          <w:szCs w:val="22"/>
        </w:rPr>
        <w:t xml:space="preserve">, </w:t>
      </w:r>
      <w:r w:rsidRPr="00C32179">
        <w:rPr>
          <w:b/>
          <w:bCs/>
          <w:szCs w:val="22"/>
          <w:u w:val="single"/>
        </w:rPr>
        <w:t>the risks of catalytic war only increase</w:t>
      </w:r>
      <w:r w:rsidRPr="00C32179">
        <w:rPr>
          <w:b/>
          <w:bCs/>
          <w:szCs w:val="22"/>
        </w:rPr>
        <w:t xml:space="preserve">. </w:t>
      </w:r>
    </w:p>
    <w:p w:rsidR="001A596B" w:rsidRPr="00C32179" w:rsidRDefault="001A596B" w:rsidP="001A596B">
      <w:r w:rsidRPr="00C32179">
        <w:t xml:space="preserve">Further complicating matters, </w:t>
      </w:r>
      <w:r w:rsidRPr="00C32179">
        <w:rPr>
          <w:b/>
          <w:bCs/>
          <w:szCs w:val="22"/>
          <w:highlight w:val="green"/>
          <w:u w:val="single"/>
        </w:rPr>
        <w:t>the early warning requiremen</w:t>
      </w:r>
      <w:r w:rsidRPr="00C32179">
        <w:rPr>
          <w:b/>
          <w:bCs/>
          <w:szCs w:val="22"/>
          <w:u w:val="single"/>
        </w:rPr>
        <w:t>t following a proliferation cascade could be multidirectional</w:t>
      </w:r>
      <w:r w:rsidRPr="00C32179">
        <w:rPr>
          <w:b/>
          <w:bCs/>
          <w:szCs w:val="22"/>
        </w:rPr>
        <w:t xml:space="preserve">, </w:t>
      </w:r>
      <w:r w:rsidRPr="00C32179">
        <w:rPr>
          <w:b/>
          <w:bCs/>
          <w:szCs w:val="22"/>
          <w:u w:val="single"/>
        </w:rPr>
        <w:t>and at some point perhaps 360 degrees</w:t>
      </w:r>
      <w:r w:rsidRPr="00C32179">
        <w:t xml:space="preserve">, especially if nuclear rivals begin deploying a portion of their nuclear forces at sea. </w:t>
      </w:r>
      <w:r w:rsidRPr="00C32179">
        <w:rPr>
          <w:b/>
          <w:bCs/>
          <w:szCs w:val="22"/>
          <w:u w:val="single"/>
        </w:rPr>
        <w:t xml:space="preserve">Early warning requirements </w:t>
      </w:r>
      <w:r w:rsidRPr="00C32179">
        <w:rPr>
          <w:b/>
          <w:bCs/>
          <w:szCs w:val="22"/>
          <w:highlight w:val="green"/>
          <w:u w:val="single"/>
        </w:rPr>
        <w:t>would be stressed</w:t>
      </w:r>
      <w:r w:rsidRPr="00C32179">
        <w:rPr>
          <w:b/>
          <w:bCs/>
          <w:szCs w:val="22"/>
          <w:u w:val="single"/>
        </w:rPr>
        <w:t xml:space="preserve"> even further</w:t>
      </w:r>
      <w:r w:rsidRPr="00C32179">
        <w:rPr>
          <w:b/>
          <w:bCs/>
          <w:szCs w:val="22"/>
        </w:rPr>
        <w:t xml:space="preserve"> </w:t>
      </w:r>
      <w:r w:rsidRPr="00C32179">
        <w:t xml:space="preserve">(and the costs of such a system increase correspondingly) </w:t>
      </w:r>
      <w:r w:rsidRPr="00C32179">
        <w:rPr>
          <w:b/>
          <w:bCs/>
          <w:szCs w:val="22"/>
          <w:u w:val="single"/>
        </w:rPr>
        <w:t>if a neighboring state</w:t>
      </w:r>
      <w:r w:rsidRPr="00C32179">
        <w:rPr>
          <w:b/>
          <w:bCs/>
          <w:szCs w:val="22"/>
        </w:rPr>
        <w:t xml:space="preserve"> </w:t>
      </w:r>
      <w:r w:rsidRPr="00C32179">
        <w:t xml:space="preserve">(e.g., Iran in the case of Turkey or Iraq; Turkey in the case of Israel; etc.) </w:t>
      </w:r>
      <w:r w:rsidRPr="00C32179">
        <w:rPr>
          <w:b/>
          <w:bCs/>
          <w:szCs w:val="22"/>
          <w:u w:val="single"/>
        </w:rPr>
        <w:t>were to acquire nuclear weapons</w:t>
      </w:r>
      <w:r w:rsidRPr="00C32179">
        <w:t xml:space="preserve">. In this case warning times would be even more compressed than in an Israeli-Iranian competition. Owing to its proximity to Iran, </w:t>
      </w:r>
      <w:r w:rsidRPr="00C32179">
        <w:rPr>
          <w:b/>
          <w:bCs/>
          <w:szCs w:val="22"/>
          <w:highlight w:val="green"/>
          <w:u w:val="single"/>
        </w:rPr>
        <w:t>Saudi Arabia</w:t>
      </w:r>
      <w:r w:rsidRPr="00C32179">
        <w:t xml:space="preserve">, for example, </w:t>
      </w:r>
      <w:r w:rsidRPr="00C32179">
        <w:rPr>
          <w:b/>
          <w:bCs/>
          <w:szCs w:val="22"/>
          <w:highlight w:val="green"/>
          <w:u w:val="single"/>
        </w:rPr>
        <w:t xml:space="preserve">could have less than five minutes to react to an Iranian ballistic missile attack </w:t>
      </w:r>
      <w:r w:rsidRPr="00C32179">
        <w:rPr>
          <w:b/>
          <w:bCs/>
          <w:szCs w:val="22"/>
          <w:u w:val="single"/>
        </w:rPr>
        <w:t>no matter how advanced its early warning and command and control systems are</w:t>
      </w:r>
      <w:r w:rsidRPr="00C32179">
        <w:rPr>
          <w:b/>
          <w:bCs/>
          <w:szCs w:val="22"/>
        </w:rPr>
        <w:t xml:space="preserve">. </w:t>
      </w:r>
    </w:p>
    <w:p w:rsidR="001A596B" w:rsidRPr="00C32179" w:rsidRDefault="001A596B" w:rsidP="001A596B">
      <w:r w:rsidRPr="00C32179">
        <w:lastRenderedPageBreak/>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C32179">
        <w:rPr>
          <w:b/>
          <w:bCs/>
          <w:szCs w:val="22"/>
          <w:highlight w:val="green"/>
          <w:u w:val="single"/>
        </w:rPr>
        <w:t>States</w:t>
      </w:r>
      <w:r w:rsidRPr="00C32179">
        <w:rPr>
          <w:b/>
          <w:bCs/>
          <w:szCs w:val="22"/>
          <w:u w:val="single"/>
        </w:rPr>
        <w:t xml:space="preserve"> might be tempted to </w:t>
      </w:r>
      <w:r w:rsidRPr="00C32179">
        <w:rPr>
          <w:b/>
          <w:bCs/>
          <w:szCs w:val="22"/>
          <w:highlight w:val="green"/>
          <w:u w:val="single"/>
        </w:rPr>
        <w:t>adopt a launch-on-warning posture</w:t>
      </w:r>
      <w:r w:rsidRPr="00C3217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C32179">
        <w:rPr>
          <w:b/>
          <w:bCs/>
          <w:szCs w:val="22"/>
          <w:u w:val="single"/>
        </w:rPr>
        <w:t>Absent a highly resilient command and control system</w:t>
      </w:r>
      <w:r w:rsidRPr="00C32179">
        <w:rPr>
          <w:b/>
          <w:bCs/>
          <w:szCs w:val="22"/>
        </w:rPr>
        <w:t xml:space="preserve">, </w:t>
      </w:r>
      <w:r w:rsidRPr="00C32179">
        <w:rPr>
          <w:rStyle w:val="StyleUnderline"/>
          <w:highlight w:val="green"/>
        </w:rPr>
        <w:t>a state’s ability to launch a retaliatory</w:t>
      </w:r>
      <w:r w:rsidRPr="00C32179">
        <w:rPr>
          <w:b/>
          <w:bCs/>
          <w:szCs w:val="22"/>
          <w:u w:val="single"/>
        </w:rPr>
        <w:t xml:space="preserve"> nuclear </w:t>
      </w:r>
      <w:r w:rsidRPr="00C32179">
        <w:rPr>
          <w:b/>
          <w:bCs/>
          <w:szCs w:val="22"/>
          <w:highlight w:val="green"/>
          <w:u w:val="single"/>
        </w:rPr>
        <w:t xml:space="preserve">strike </w:t>
      </w:r>
      <w:r w:rsidRPr="00C32179">
        <w:rPr>
          <w:rStyle w:val="Emphasis"/>
          <w:highlight w:val="green"/>
        </w:rPr>
        <w:t>may require nuclear release authority to be diffused to lower-level commanders</w:t>
      </w:r>
      <w:r w:rsidRPr="00C32179">
        <w:t xml:space="preserve">. But again, absent an effective early warning system it may not be possible to determine the attack source with confidence in a region with multiple nuclear powers. </w:t>
      </w:r>
    </w:p>
    <w:p w:rsidR="001A596B" w:rsidRDefault="001A596B" w:rsidP="001A596B"/>
    <w:p w:rsidR="006C21FD" w:rsidRPr="00C32179" w:rsidRDefault="006C21FD" w:rsidP="006C21FD">
      <w:pPr>
        <w:pStyle w:val="Heading4"/>
        <w:rPr>
          <w:rFonts w:cs="Calibri"/>
        </w:rPr>
      </w:pPr>
      <w:r>
        <w:rPr>
          <w:rFonts w:cs="Calibri"/>
        </w:rPr>
        <w:t>AND—</w:t>
      </w:r>
      <w:r w:rsidRPr="00C32179">
        <w:rPr>
          <w:rFonts w:cs="Calibri"/>
        </w:rPr>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rsidR="006C21FD" w:rsidRPr="00C32179" w:rsidRDefault="006C21FD" w:rsidP="006C21FD">
      <w:pPr>
        <w:rPr>
          <w:rStyle w:val="Style13ptBold"/>
        </w:rPr>
      </w:pPr>
      <w:r w:rsidRPr="00C32179">
        <w:rPr>
          <w:rStyle w:val="Style13ptBold"/>
        </w:rPr>
        <w:t xml:space="preserve">Shokri 3/3 </w:t>
      </w:r>
      <w:r w:rsidRPr="00C32179">
        <w:rPr>
          <w:rStyle w:val="Style13ptBold"/>
          <w:b w:val="0"/>
          <w:bCs/>
          <w:sz w:val="16"/>
          <w:szCs w:val="16"/>
        </w:rPr>
        <w:t xml:space="preserve">[(Omid, </w:t>
      </w:r>
      <w:r w:rsidRPr="00C32179">
        <w:rPr>
          <w:rFonts w:eastAsiaTheme="majorEastAsia"/>
          <w:szCs w:val="16"/>
        </w:rPr>
        <w:t>visiting research scholar at the School of Policy and Government at George Mason University and is an analyst at Gulf State Analytics (GSA) who specializes in energy security</w:t>
      </w:r>
      <w:r w:rsidRPr="00C32179">
        <w:rPr>
          <w:szCs w:val="16"/>
        </w:rPr>
        <w:t>,</w:t>
      </w:r>
      <w:r w:rsidRPr="00C32179">
        <w:rPr>
          <w:rFonts w:eastAsiaTheme="majorEastAsia"/>
          <w:szCs w:val="16"/>
        </w:rPr>
        <w:t xml:space="preserve"> author of US</w:t>
      </w:r>
      <w:r w:rsidRPr="00C32179">
        <w:rPr>
          <w:szCs w:val="16"/>
        </w:rPr>
        <w:t> Energy Diplomacy in the Caspian Sea Basin: Changing Trends Since 2001</w:t>
      </w:r>
      <w:r w:rsidRPr="00C32179">
        <w:rPr>
          <w:rStyle w:val="Style13ptBold"/>
          <w:b w:val="0"/>
          <w:bCs/>
          <w:sz w:val="16"/>
          <w:szCs w:val="16"/>
        </w:rPr>
        <w:t>) “</w:t>
      </w:r>
      <w:r w:rsidRPr="00C32179">
        <w:rPr>
          <w:rStyle w:val="StyleUnderline"/>
          <w:highlight w:val="green"/>
        </w:rPr>
        <w:t>Can Iranian oil stabilize a volatile market</w:t>
      </w:r>
      <w:r w:rsidRPr="00C32179">
        <w:rPr>
          <w:szCs w:val="16"/>
        </w:rPr>
        <w:t>?” Atlantic Council, 3/3/2022] JL</w:t>
      </w:r>
    </w:p>
    <w:p w:rsidR="006C21FD" w:rsidRPr="00ED0BEB" w:rsidRDefault="006C21FD" w:rsidP="006C21FD">
      <w:r w:rsidRPr="00ED0BEB">
        <w:rPr>
          <w:rStyle w:val="StyleUnderline"/>
          <w:highlight w:val="green"/>
        </w:rPr>
        <w:t>As</w:t>
      </w:r>
      <w:r w:rsidRPr="00ED0BEB">
        <w:rPr>
          <w:rStyle w:val="StyleUnderline"/>
        </w:rPr>
        <w:t xml:space="preserve"> </w:t>
      </w:r>
      <w:r w:rsidRPr="00ED0BEB">
        <w:rPr>
          <w:rStyle w:val="Emphasis"/>
        </w:rPr>
        <w:t xml:space="preserve">fuel </w:t>
      </w:r>
      <w:r w:rsidRPr="00ED0BEB">
        <w:rPr>
          <w:rStyle w:val="Emphasis"/>
          <w:highlight w:val="green"/>
        </w:rPr>
        <w:t>prices skyrocket following the Russian invasion</w:t>
      </w:r>
      <w:r w:rsidRPr="00ED0BEB">
        <w:rPr>
          <w:rStyle w:val="Emphasis"/>
        </w:rPr>
        <w:t xml:space="preserve"> of Ukraine, another major supplier of oil and natural gas is poised to play an important role</w:t>
      </w:r>
      <w:r w:rsidRPr="00ED0BEB">
        <w:t>.</w:t>
      </w:r>
    </w:p>
    <w:p w:rsidR="006C21FD" w:rsidRPr="00ED0BEB" w:rsidRDefault="006C21FD" w:rsidP="006C21FD">
      <w:pPr>
        <w:rPr>
          <w:sz w:val="12"/>
        </w:rPr>
      </w:pPr>
      <w:r w:rsidRPr="00ED0BEB">
        <w:rPr>
          <w:rStyle w:val="StyleUnderline"/>
        </w:rPr>
        <w:t>Before Donald </w:t>
      </w:r>
      <w:r w:rsidRPr="00ED0BEB">
        <w:rPr>
          <w:rStyle w:val="StyleUnderline"/>
          <w:rFonts w:eastAsiaTheme="majorEastAsia"/>
        </w:rPr>
        <w:t>Trump</w:t>
      </w:r>
      <w:r w:rsidRPr="00ED0BEB">
        <w:rPr>
          <w:rStyle w:val="StyleUnderline"/>
        </w:rPr>
        <w:t>‘s withdrawal from the 2015 nuclear deal</w:t>
      </w:r>
      <w:r w:rsidRPr="00ED0BEB">
        <w:rPr>
          <w:sz w:val="12"/>
        </w:rPr>
        <w:t xml:space="preserve"> and the imposition of sanctions on Iran’s oil exports, </w:t>
      </w:r>
      <w:r w:rsidRPr="00ED0BEB">
        <w:rPr>
          <w:rStyle w:val="StyleUnderline"/>
        </w:rPr>
        <w:t>Iran produced 3.8 million barrels of oil per day</w:t>
      </w:r>
      <w:r w:rsidRPr="00ED0BEB">
        <w:rPr>
          <w:sz w:val="12"/>
        </w:rPr>
        <w:t>. Afterwards, this dropped as low as 1.9 million barrels and currently it is about 2.4 million barrels. It will take time for the country’s production to return to </w:t>
      </w:r>
      <w:r w:rsidRPr="00ED0BEB">
        <w:rPr>
          <w:rFonts w:eastAsiaTheme="majorEastAsia"/>
          <w:sz w:val="12"/>
        </w:rPr>
        <w:t>pre-sanction levels</w:t>
      </w:r>
      <w:r w:rsidRPr="00ED0BEB">
        <w:rPr>
          <w:sz w:val="12"/>
        </w:rPr>
        <w:t xml:space="preserve"> due to this significant drop as well as low levels of investment in recent years. However, </w:t>
      </w:r>
      <w:r w:rsidRPr="00ED0BEB">
        <w:rPr>
          <w:rStyle w:val="StyleUnderline"/>
        </w:rPr>
        <w:t>Iran’s oil and gas condensate reserves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rsidR="006C21FD" w:rsidRPr="00ED0BEB" w:rsidRDefault="006C21FD" w:rsidP="006C21FD">
      <w:pPr>
        <w:rPr>
          <w:sz w:val="12"/>
        </w:rPr>
      </w:pPr>
      <w:r w:rsidRPr="00ED0BEB">
        <w:rPr>
          <w:sz w:val="12"/>
        </w:rPr>
        <w:t xml:space="preserve">All of </w:t>
      </w:r>
      <w:r w:rsidRPr="00ED0BEB">
        <w:rPr>
          <w:rStyle w:val="Emphasis"/>
          <w:highlight w:val="green"/>
        </w:rPr>
        <w:t>this assumes that</w:t>
      </w:r>
      <w:r w:rsidRPr="00ED0BEB">
        <w:rPr>
          <w:rStyle w:val="Emphasis"/>
        </w:rPr>
        <w:t xml:space="preserve"> current </w:t>
      </w:r>
      <w:r w:rsidRPr="00ED0BEB">
        <w:rPr>
          <w:rStyle w:val="Emphasis"/>
          <w:highlight w:val="green"/>
        </w:rPr>
        <w:t>talks</w:t>
      </w:r>
      <w:r w:rsidRPr="00ED0BEB">
        <w:rPr>
          <w:rStyle w:val="Emphasis"/>
        </w:rPr>
        <w:t xml:space="preserve"> in Vienna </w:t>
      </w:r>
      <w:r w:rsidRPr="00ED0BEB">
        <w:rPr>
          <w:rStyle w:val="Emphasis"/>
          <w:highlight w:val="green"/>
        </w:rPr>
        <w:t>on</w:t>
      </w:r>
      <w:r w:rsidRPr="00ED0BEB">
        <w:rPr>
          <w:rStyle w:val="Emphasis"/>
        </w:rPr>
        <w:t xml:space="preserve"> reviving </w:t>
      </w:r>
      <w:r w:rsidRPr="00ED0BEB">
        <w:rPr>
          <w:rStyle w:val="Emphasis"/>
          <w:highlight w:val="green"/>
        </w:rPr>
        <w:t>the</w:t>
      </w:r>
      <w:r w:rsidRPr="00ED0BEB">
        <w:rPr>
          <w:rStyle w:val="Emphasis"/>
        </w:rPr>
        <w:t xml:space="preserve"> Joint Comprehensive Plan of Action (</w:t>
      </w:r>
      <w:r w:rsidRPr="00ED0BEB">
        <w:rPr>
          <w:rStyle w:val="Emphasis"/>
          <w:highlight w:val="green"/>
        </w:rPr>
        <w:t>JCPOA) are successful. 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As reported by </w:t>
      </w:r>
      <w:r w:rsidRPr="00ED0BEB">
        <w:rPr>
          <w:rFonts w:eastAsiaTheme="majorEastAsia"/>
          <w:sz w:val="12"/>
        </w:rPr>
        <w:t>GasBuddy</w:t>
      </w:r>
      <w:r w:rsidRPr="00ED0BEB">
        <w:rPr>
          <w:b/>
          <w:bCs/>
          <w:sz w:val="12"/>
        </w:rPr>
        <w:t>,</w:t>
      </w:r>
      <w:r w:rsidRPr="00ED0BEB">
        <w:rPr>
          <w:sz w:val="12"/>
        </w:rPr>
        <w:t> </w:t>
      </w:r>
      <w:r w:rsidRPr="00ED0BEB">
        <w:rPr>
          <w:rStyle w:val="StyleUnderline"/>
          <w:highlight w:val="green"/>
        </w:rPr>
        <w:t>the U</w:t>
      </w:r>
      <w:r w:rsidRPr="00ED0BEB">
        <w:rPr>
          <w:rStyle w:val="StyleUnderline"/>
        </w:rPr>
        <w:t xml:space="preserve">nited </w:t>
      </w:r>
      <w:r w:rsidRPr="00ED0BEB">
        <w:rPr>
          <w:rStyle w:val="StyleUnderline"/>
          <w:highlight w:val="green"/>
        </w:rPr>
        <w:t>S</w:t>
      </w:r>
      <w:r w:rsidRPr="00ED0BEB">
        <w:rPr>
          <w:rStyle w:val="StyleUnderline"/>
        </w:rPr>
        <w:t xml:space="preserve">tates </w:t>
      </w:r>
      <w:r w:rsidRPr="00ED0BEB">
        <w:rPr>
          <w:rStyle w:val="StyleUnderline"/>
          <w:highlight w:val="green"/>
        </w:rPr>
        <w:t>is</w:t>
      </w:r>
      <w:r w:rsidRPr="00ED0BEB">
        <w:rPr>
          <w:rStyle w:val="StyleUnderline"/>
        </w:rPr>
        <w:t xml:space="preserve"> already </w:t>
      </w:r>
      <w:r w:rsidRPr="00ED0BEB">
        <w:rPr>
          <w:rStyle w:val="StyleUnderline"/>
          <w:highlight w:val="green"/>
        </w:rPr>
        <w:t>struggling</w:t>
      </w:r>
      <w:r w:rsidRPr="00ED0BEB">
        <w:rPr>
          <w:rStyle w:val="StyleUnderline"/>
        </w:rPr>
        <w:t xml:space="preserve"> to cope </w:t>
      </w:r>
      <w:r w:rsidRPr="00ED0BEB">
        <w:rPr>
          <w:rStyle w:val="StyleUnderline"/>
          <w:highlight w:val="green"/>
        </w:rPr>
        <w:t>with</w:t>
      </w:r>
      <w:r w:rsidRPr="00ED0BEB">
        <w:rPr>
          <w:rStyle w:val="StyleUnderline"/>
        </w:rPr>
        <w:t xml:space="preserve"> its highest level of </w:t>
      </w:r>
      <w:r w:rsidRPr="00ED0BEB">
        <w:rPr>
          <w:rStyle w:val="StyleUnderline"/>
          <w:highlight w:val="green"/>
        </w:rPr>
        <w:t>inflation</w:t>
      </w:r>
      <w:r w:rsidRPr="00ED0BEB">
        <w:rPr>
          <w:rStyle w:val="StyleUnderline"/>
        </w:rPr>
        <w:t xml:space="preserve"> in four decades. The price of gasoline has risen about $4 a gallon in many parts of the country since the Ukraine crisis began</w:t>
      </w:r>
      <w:r w:rsidRPr="00ED0BEB">
        <w:rPr>
          <w:sz w:val="12"/>
        </w:rPr>
        <w:t>.</w:t>
      </w:r>
    </w:p>
    <w:p w:rsidR="006C21FD" w:rsidRPr="00ED0BEB" w:rsidRDefault="006C21FD" w:rsidP="006C21FD">
      <w:pPr>
        <w:rPr>
          <w:sz w:val="12"/>
        </w:rPr>
      </w:pPr>
      <w:r w:rsidRPr="00ED0BEB">
        <w:rPr>
          <w:rStyle w:val="StyleUnderline"/>
          <w:rFonts w:eastAsiaTheme="majorEastAsia"/>
          <w:highlight w:val="green"/>
        </w:rPr>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Europe and Asia. In February, </w:t>
      </w:r>
      <w:r w:rsidRPr="00ED0BEB">
        <w:rPr>
          <w:rStyle w:val="StyleUnderline"/>
          <w:highlight w:val="green"/>
        </w:rPr>
        <w:t>officials</w:t>
      </w:r>
      <w:r w:rsidRPr="00ED0BEB">
        <w:rPr>
          <w:rStyle w:val="StyleUnderline"/>
        </w:rPr>
        <w:t xml:space="preserve"> from </w:t>
      </w:r>
      <w:r w:rsidRPr="00ED0BEB">
        <w:rPr>
          <w:rStyle w:val="StyleUnderline"/>
        </w:rPr>
        <w:lastRenderedPageBreak/>
        <w:t xml:space="preserve">the National Iranian Oil Company (NIOC) </w:t>
      </w:r>
      <w:r w:rsidRPr="00ED0BEB">
        <w:rPr>
          <w:rStyle w:val="StyleUnderline"/>
          <w:highlight w:val="green"/>
        </w:rPr>
        <w:t>traveled to</w:t>
      </w:r>
      <w:r w:rsidRPr="00ED0BEB">
        <w:rPr>
          <w:rStyle w:val="StyleUnderline"/>
        </w:rPr>
        <w:t xml:space="preserve"> Seoul, the capital of </w:t>
      </w:r>
      <w:r w:rsidRPr="00ED0BEB">
        <w:rPr>
          <w:rStyle w:val="StyleUnderline"/>
          <w:highlight w:val="green"/>
        </w:rPr>
        <w:t>South Korea, to</w:t>
      </w:r>
      <w:r w:rsidRPr="00ED0BEB">
        <w:rPr>
          <w:rStyle w:val="StyleUnderline"/>
        </w:rPr>
        <w:t xml:space="preserve"> hold talks with several refineries on the prospects for </w:t>
      </w:r>
      <w:r w:rsidRPr="00ED0BEB">
        <w:rPr>
          <w:rStyle w:val="StyleUnderline"/>
          <w:highlight w:val="green"/>
        </w:rPr>
        <w:t>resum</w:t>
      </w:r>
      <w:r w:rsidRPr="00ED0BEB">
        <w:rPr>
          <w:rStyle w:val="StyleUnderline"/>
        </w:rPr>
        <w:t xml:space="preserve">ing oil </w:t>
      </w:r>
      <w:r w:rsidRPr="00ED0BEB">
        <w:rPr>
          <w:rStyle w:val="StyleUnderline"/>
          <w:highlight w:val="green"/>
        </w:rPr>
        <w:t>deliverie</w:t>
      </w:r>
      <w:r w:rsidRPr="00ED0BEB">
        <w:rPr>
          <w:rStyle w:val="StyleUnderline"/>
        </w:rPr>
        <w:t>s</w:t>
      </w:r>
      <w:r w:rsidRPr="00ED0BEB">
        <w:rPr>
          <w:sz w:val="12"/>
        </w:rPr>
        <w:t>.</w:t>
      </w:r>
    </w:p>
    <w:p w:rsidR="006C21FD" w:rsidRPr="00ED0BEB" w:rsidRDefault="006C21FD" w:rsidP="006C21FD">
      <w:pPr>
        <w:rPr>
          <w:sz w:val="12"/>
        </w:rPr>
      </w:pPr>
      <w:r w:rsidRPr="00ED0BEB">
        <w:rPr>
          <w:sz w:val="12"/>
        </w:rPr>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2022, stating that </w:t>
      </w:r>
      <w:r w:rsidRPr="00ED0BEB">
        <w:rPr>
          <w:rStyle w:val="StyleUnderline"/>
          <w:highlight w:val="green"/>
        </w:rPr>
        <w:t>global demand for oil will increase</w:t>
      </w:r>
      <w:r w:rsidRPr="00ED0BEB">
        <w:rPr>
          <w:rStyle w:val="StyleUnderline"/>
        </w:rPr>
        <w:t xml:space="preserve"> by 3.2 million barrels per day this year </w:t>
      </w:r>
      <w:r w:rsidRPr="00ED0BEB">
        <w:rPr>
          <w:rStyle w:val="StyleUnderline"/>
          <w:highlight w:val="green"/>
        </w:rPr>
        <w:t>to a record 100.6 million b</w:t>
      </w:r>
      <w:r w:rsidRPr="00ED0BEB">
        <w:rPr>
          <w:rStyle w:val="StyleUnderline"/>
        </w:rPr>
        <w:t xml:space="preserve">arrels </w:t>
      </w:r>
      <w:r w:rsidRPr="00ED0BEB">
        <w:rPr>
          <w:rStyle w:val="StyleUnderline"/>
          <w:highlight w:val="green"/>
        </w:rPr>
        <w:t>p</w:t>
      </w:r>
      <w:r w:rsidRPr="00ED0BEB">
        <w:rPr>
          <w:rStyle w:val="StyleUnderline"/>
        </w:rPr>
        <w:t xml:space="preserve">er </w:t>
      </w:r>
      <w:r w:rsidRPr="00ED0BEB">
        <w:rPr>
          <w:rStyle w:val="StyleUnderline"/>
          <w:highlight w:val="green"/>
        </w:rPr>
        <w:t>d</w:t>
      </w:r>
      <w:r w:rsidRPr="00ED0BEB">
        <w:rPr>
          <w:rStyle w:val="StyleUnderline"/>
        </w:rPr>
        <w:t>ay</w:t>
      </w:r>
      <w:r w:rsidRPr="00ED0BEB">
        <w:rPr>
          <w:sz w:val="12"/>
        </w:rPr>
        <w:t xml:space="preserve">. These forecasts show that </w:t>
      </w:r>
      <w:r w:rsidRPr="00ED0BEB">
        <w:rPr>
          <w:rStyle w:val="Emphasis"/>
          <w:highlight w:val="green"/>
        </w:rPr>
        <w:t>there is a market for more</w:t>
      </w:r>
      <w:r w:rsidRPr="00ED0BEB">
        <w:rPr>
          <w:rStyle w:val="Emphasis"/>
        </w:rPr>
        <w:t xml:space="preserve"> oil</w:t>
      </w:r>
      <w:r w:rsidRPr="00ED0BEB">
        <w:rPr>
          <w:rStyle w:val="StyleUnderline"/>
        </w:rPr>
        <w:t xml:space="preserve"> and that this is an opportunity for producers to increase oil sales and export revenues</w:t>
      </w:r>
      <w:r w:rsidRPr="00ED0BEB">
        <w:rPr>
          <w:sz w:val="12"/>
        </w:rPr>
        <w:t>.</w:t>
      </w:r>
    </w:p>
    <w:p w:rsidR="006C21FD" w:rsidRPr="00ED0BEB" w:rsidRDefault="006C21FD" w:rsidP="006C21FD">
      <w:pPr>
        <w:rPr>
          <w:sz w:val="12"/>
        </w:rPr>
      </w:pPr>
      <w:r w:rsidRPr="00ED0BEB">
        <w:rPr>
          <w:rStyle w:val="StyleUnderline"/>
        </w:rPr>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rsidR="006C21FD" w:rsidRPr="00ED0BEB" w:rsidRDefault="006C21FD" w:rsidP="006C21FD">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rsidR="006C21FD" w:rsidRPr="00ED0BEB" w:rsidRDefault="006C21FD" w:rsidP="006C21FD">
      <w:pPr>
        <w:rPr>
          <w:sz w:val="12"/>
        </w:rPr>
      </w:pPr>
      <w:r w:rsidRPr="00ED0BEB">
        <w:rPr>
          <w:rStyle w:val="StyleUnderline"/>
        </w:rPr>
        <w:t>After sanctions were reimposed following the US withdrawal from the JCPOA in 2018, Iran stored oil in tankers</w:t>
      </w:r>
      <w:r w:rsidRPr="00ED0BEB">
        <w:rPr>
          <w:sz w:val="12"/>
        </w:rPr>
        <w:t>. It is estimated that </w:t>
      </w:r>
      <w:r w:rsidRPr="00ED0BEB">
        <w:rPr>
          <w:rStyle w:val="Emphasis"/>
          <w:rFonts w:eastAsiaTheme="majorEastAsia"/>
          <w:highlight w:val="green"/>
        </w:rPr>
        <w:t>Iran</w:t>
      </w:r>
      <w:r w:rsidRPr="00ED0BEB">
        <w:rPr>
          <w:rStyle w:val="Emphasis"/>
          <w:highlight w:val="green"/>
        </w:rPr>
        <w:t> has stored</w:t>
      </w:r>
      <w:r w:rsidRPr="00ED0BEB">
        <w:rPr>
          <w:rStyle w:val="Emphasis"/>
        </w:rPr>
        <w:t xml:space="preserve"> more than </w:t>
      </w:r>
      <w:r w:rsidRPr="00ED0BEB">
        <w:rPr>
          <w:rStyle w:val="Emphasis"/>
          <w:highlight w:val="green"/>
        </w:rPr>
        <w:t>85 million barrels</w:t>
      </w:r>
      <w:r w:rsidRPr="00ED0BEB">
        <w:rPr>
          <w:rStyle w:val="Emphasis"/>
        </w:rPr>
        <w:t xml:space="preserve"> of oil and gas condensate </w:t>
      </w:r>
      <w:r w:rsidRPr="00ED0BEB">
        <w:rPr>
          <w:rStyle w:val="Emphasis"/>
          <w:highlight w:val="green"/>
        </w:rPr>
        <w:t>at sea. These</w:t>
      </w:r>
      <w:r w:rsidRPr="00ED0BEB">
        <w:rPr>
          <w:rStyle w:val="Emphasis"/>
        </w:rPr>
        <w:t xml:space="preserve"> supplies </w:t>
      </w:r>
      <w:r w:rsidRPr="00ED0BEB">
        <w:rPr>
          <w:rStyle w:val="Emphasis"/>
          <w:highlight w:val="green"/>
        </w:rPr>
        <w:t>can be exported rapidly</w:t>
      </w:r>
      <w:r w:rsidRPr="00ED0BEB">
        <w:rPr>
          <w:rStyle w:val="Emphasis"/>
        </w:rPr>
        <w:t xml:space="preserve"> if sanctions are lifted</w:t>
      </w:r>
      <w:r w:rsidRPr="00ED0BEB">
        <w:rPr>
          <w:sz w:val="12"/>
        </w:rPr>
        <w:t>.</w:t>
      </w:r>
    </w:p>
    <w:p w:rsidR="006C21FD" w:rsidRPr="00ED0BEB" w:rsidRDefault="006C21FD" w:rsidP="006C21FD">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rsidR="006C21FD" w:rsidRPr="00C32179" w:rsidRDefault="006C21FD" w:rsidP="006C21FD"/>
    <w:p w:rsidR="006C21FD" w:rsidRPr="00C32179" w:rsidRDefault="006C21FD" w:rsidP="006C21FD">
      <w:pPr>
        <w:pStyle w:val="Heading4"/>
        <w:rPr>
          <w:rFonts w:cs="Calibri"/>
          <w:u w:val="single"/>
        </w:rPr>
      </w:pPr>
      <w:r w:rsidRPr="00C32179">
        <w:rPr>
          <w:rFonts w:cs="Calibri"/>
        </w:rPr>
        <w:t xml:space="preserve">High oil prices and volatility cause </w:t>
      </w:r>
      <w:r w:rsidRPr="00C32179">
        <w:rPr>
          <w:rFonts w:cs="Calibri"/>
          <w:u w:val="single"/>
        </w:rPr>
        <w:t>nuclear war</w:t>
      </w:r>
    </w:p>
    <w:p w:rsidR="006C21FD" w:rsidRPr="00C32179" w:rsidRDefault="006C21FD" w:rsidP="006C21FD">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rsidR="006C21FD" w:rsidRPr="006C21FD" w:rsidRDefault="006C21FD" w:rsidP="006C21FD">
      <w:pPr>
        <w:rPr>
          <w:sz w:val="14"/>
          <w:szCs w:val="20"/>
        </w:rPr>
      </w:pPr>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the </w:t>
      </w:r>
      <w:r w:rsidRPr="00C32179">
        <w:rPr>
          <w:rStyle w:val="Emphasis"/>
          <w:szCs w:val="20"/>
        </w:rPr>
        <w:t>most alarming prospects</w:t>
      </w:r>
      <w:r w:rsidRPr="00C32179">
        <w:rPr>
          <w:rStyle w:val="StyleUnderline"/>
          <w:szCs w:val="20"/>
        </w:rPr>
        <w:t xml:space="preserve"> facing the current world system</w:t>
      </w:r>
      <w:r w:rsidRPr="00C32179">
        <w:rPr>
          <w:sz w:val="14"/>
          <w:szCs w:val="20"/>
        </w:rPr>
        <w:t xml:space="preserve">.”7 Mr. Russell figures among </w:t>
      </w:r>
      <w:r w:rsidRPr="00C32179">
        <w:rPr>
          <w:rStyle w:val="Emphasis"/>
          <w:szCs w:val="20"/>
        </w:rPr>
        <w:t xml:space="preserve">a growing pool of </w:t>
      </w:r>
      <w:r w:rsidRPr="00C32179">
        <w:rPr>
          <w:rStyle w:val="Emphasis"/>
          <w:szCs w:val="20"/>
          <w:highlight w:val="green"/>
        </w:rPr>
        <w:t>analysts</w:t>
      </w:r>
      <w:r w:rsidRPr="00C32179">
        <w:rPr>
          <w:sz w:val="14"/>
          <w:szCs w:val="20"/>
        </w:rPr>
        <w:t xml:space="preserve"> who </w:t>
      </w:r>
      <w:r w:rsidRPr="00C32179">
        <w:rPr>
          <w:rStyle w:val="StyleUnderline"/>
          <w:szCs w:val="20"/>
          <w:highlight w:val="green"/>
        </w:rPr>
        <w:t>worry</w:t>
      </w:r>
      <w:r w:rsidRPr="00C32179">
        <w:rPr>
          <w:sz w:val="14"/>
          <w:szCs w:val="20"/>
        </w:rPr>
        <w:t xml:space="preserve"> in particular </w:t>
      </w:r>
      <w:r w:rsidRPr="00C32179">
        <w:rPr>
          <w:rStyle w:val="StyleUnderline"/>
          <w:szCs w:val="20"/>
          <w:highlight w:val="green"/>
        </w:rPr>
        <w:t>about the</w:t>
      </w:r>
      <w:r w:rsidRPr="00C32179">
        <w:rPr>
          <w:rStyle w:val="StyleUnderline"/>
          <w:szCs w:val="20"/>
        </w:rPr>
        <w:t xml:space="preserve"> psychological </w:t>
      </w:r>
      <w:r w:rsidRPr="00C32179">
        <w:rPr>
          <w:rStyle w:val="StyleUnderline"/>
          <w:szCs w:val="20"/>
          <w:highlight w:val="green"/>
        </w:rPr>
        <w:t xml:space="preserve">readiness of 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 xml:space="preserve">to </w:t>
      </w:r>
      <w:r w:rsidRPr="00C32179">
        <w:rPr>
          <w:rStyle w:val="Emphasis"/>
          <w:szCs w:val="20"/>
          <w:highlight w:val="green"/>
        </w:rPr>
        <w:t>deal rationally</w:t>
      </w:r>
      <w:r w:rsidRPr="00C32179">
        <w:rPr>
          <w:rStyle w:val="StyleUnderline"/>
          <w:szCs w:val="20"/>
          <w:highlight w:val="green"/>
        </w:rPr>
        <w:t xml:space="preserve"> with a </w:t>
      </w:r>
      <w:r w:rsidRPr="00C32179">
        <w:rPr>
          <w:rStyle w:val="Emphasis"/>
          <w:szCs w:val="20"/>
          <w:highlight w:val="green"/>
        </w:rPr>
        <w:t>sustained oil shock</w:t>
      </w:r>
      <w:r w:rsidRPr="00C32179">
        <w:rPr>
          <w:sz w:val="14"/>
          <w:szCs w:val="20"/>
        </w:rPr>
        <w:t xml:space="preserve">. Particularly troubling is the increasing </w:t>
      </w:r>
      <w:r w:rsidRPr="00C32179">
        <w:rPr>
          <w:sz w:val="14"/>
          <w:szCs w:val="20"/>
        </w:rPr>
        <w:lastRenderedPageBreak/>
        <w:t xml:space="preserve">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is able to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 d very vast again. Oceans will reemerge as a hindrance to trade, instead of the conduit they have been for so long. </w:t>
      </w:r>
      <w:r w:rsidRPr="00C32179">
        <w:rPr>
          <w:rStyle w:val="StyleUnderline"/>
          <w:szCs w:val="20"/>
          <w:highlight w:val="green"/>
        </w:rPr>
        <w:t>An energy</w:t>
      </w:r>
      <w:r w:rsidRPr="00C32179">
        <w:rPr>
          <w:rStyle w:val="StyleUnderline"/>
          <w:szCs w:val="20"/>
        </w:rPr>
        <w:t xml:space="preserve">-born </w:t>
      </w:r>
      <w:r w:rsidRPr="00C32179">
        <w:rPr>
          <w:rStyle w:val="StyleUnderline"/>
          <w:szCs w:val="20"/>
          <w:highlight w:val="green"/>
        </w:rPr>
        <w:t>jolt</w:t>
      </w:r>
      <w:r w:rsidRPr="00C32179">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C32179">
        <w:rPr>
          <w:rStyle w:val="StyleUnderline"/>
          <w:szCs w:val="20"/>
          <w:highlight w:val="green"/>
        </w:rPr>
        <w:t>could sweep across</w:t>
      </w:r>
      <w:r w:rsidRPr="00C32179">
        <w:rPr>
          <w:rStyle w:val="StyleUnderline"/>
          <w:szCs w:val="20"/>
        </w:rPr>
        <w:t xml:space="preserve"> many of the smallest and poorest countries in </w:t>
      </w:r>
      <w:r w:rsidRPr="00C32179">
        <w:rPr>
          <w:rStyle w:val="StyleUnderline"/>
          <w:szCs w:val="20"/>
          <w:highlight w:val="green"/>
        </w:rPr>
        <w:t>Africa, Asia, and Latin America, reversing many</w:t>
      </w:r>
      <w:r w:rsidRPr="00C32179">
        <w:rPr>
          <w:rStyle w:val="StyleUnderline"/>
          <w:szCs w:val="20"/>
        </w:rPr>
        <w:t xml:space="preserve"> of the tentative </w:t>
      </w:r>
      <w:r w:rsidRPr="00C32179">
        <w:rPr>
          <w:rStyle w:val="StyleUnderline"/>
          <w:szCs w:val="20"/>
          <w:highlight w:val="green"/>
        </w:rPr>
        <w:t xml:space="preserve">gains in those regions and stirring </w:t>
      </w:r>
      <w:r w:rsidRPr="00C32179">
        <w:rPr>
          <w:rStyle w:val="Emphasis"/>
          <w:szCs w:val="20"/>
          <w:highlight w:val="green"/>
        </w:rPr>
        <w:t>deep social unrest</w:t>
      </w:r>
      <w:r w:rsidRPr="00C32179">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could end up giving</w:t>
      </w:r>
      <w:r w:rsidRPr="00C32179">
        <w:rPr>
          <w:rStyle w:val="StyleUnderline"/>
          <w:szCs w:val="20"/>
        </w:rPr>
        <w:t xml:space="preserve"> the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So on top of the strains caused by scarce fossil fuels, the world may also have to grapple with the destabilizing effects of more rapid desertification, dwindling fisheries, and strained food supplies. </w:t>
      </w:r>
      <w:r w:rsidRPr="00C32179">
        <w:rPr>
          <w:rStyle w:val="StyleUnderline"/>
          <w:szCs w:val="20"/>
          <w:highlight w:val="green"/>
        </w:rPr>
        <w:t>An oil-constricted world will</w:t>
      </w:r>
      <w:r w:rsidRPr="00C32179">
        <w:rPr>
          <w:sz w:val="14"/>
          <w:szCs w:val="20"/>
          <w:highlight w:val="green"/>
        </w:rPr>
        <w:t xml:space="preserve"> also </w:t>
      </w:r>
      <w:r w:rsidRPr="00C32179">
        <w:rPr>
          <w:rStyle w:val="Emphasis"/>
          <w:szCs w:val="20"/>
          <w:highlight w:val="green"/>
        </w:rPr>
        <w:t>stir perilous frictions</w:t>
      </w:r>
      <w:r w:rsidRPr="00C32179">
        <w:rPr>
          <w:rStyle w:val="StyleUnderline"/>
          <w:szCs w:val="20"/>
        </w:rPr>
        <w:t xml:space="preserve"> between haves and have-nots</w:t>
      </w:r>
      <w:r w:rsidRPr="00C32179">
        <w:rPr>
          <w:sz w:val="14"/>
          <w:szCs w:val="20"/>
        </w:rPr>
        <w:t xml:space="preserve">. The vast majority of all the world’s known oil reserves is now in the hands of national oil companies, largely in countries with corrupt and autocratic governments. Many of these </w:t>
      </w:r>
      <w:r w:rsidRPr="004131F9">
        <w:rPr>
          <w:sz w:val="14"/>
          <w:szCs w:val="14"/>
        </w:rPr>
        <w:t>governments—Iran and Venezuela top the list—are now seen as antagonists of the United States. Tightened oil supplies will substantially boost these countries’ political leverage, but that enhanced</w:t>
      </w:r>
      <w:r w:rsidRPr="00C32179">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spawns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w:t>
      </w:r>
      <w:r w:rsidRPr="00C32179">
        <w:rPr>
          <w:sz w:val="14"/>
          <w:szCs w:val="20"/>
        </w:rPr>
        <w:lastRenderedPageBreak/>
        <w:t xml:space="preserve">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rsidR="006C21FD" w:rsidRDefault="006C21FD" w:rsidP="001A596B"/>
    <w:p w:rsidR="00D57E8B" w:rsidRDefault="00D57E8B" w:rsidP="00D57E8B">
      <w:pPr>
        <w:pStyle w:val="Heading2"/>
      </w:pPr>
      <w:r>
        <w:lastRenderedPageBreak/>
        <w:t>1NC – Off</w:t>
      </w:r>
    </w:p>
    <w:p w:rsidR="00D57E8B" w:rsidRPr="000F5856" w:rsidRDefault="00D57E8B" w:rsidP="00D57E8B">
      <w:pPr>
        <w:pStyle w:val="Heading4"/>
        <w:rPr>
          <w:rFonts w:cs="Calibri"/>
        </w:rPr>
      </w:pPr>
      <w:r w:rsidRPr="009811A7">
        <w:rPr>
          <w:rFonts w:cs="Calibri"/>
        </w:rPr>
        <w:t xml:space="preserve">Interpretation: The aff may not defend that </w:t>
      </w:r>
      <w:r>
        <w:rPr>
          <w:rFonts w:cs="Calibri"/>
        </w:rPr>
        <w:t xml:space="preserve">a subset of appropriation </w:t>
      </w:r>
      <w:r w:rsidR="00291B19">
        <w:rPr>
          <w:rFonts w:cs="Calibri"/>
        </w:rPr>
        <w:t>should ban</w:t>
      </w:r>
    </w:p>
    <w:p w:rsidR="00D57E8B" w:rsidRPr="00EC66C6" w:rsidRDefault="00D57E8B" w:rsidP="00D57E8B">
      <w:pPr>
        <w:pStyle w:val="Heading4"/>
        <w:numPr>
          <w:ilvl w:val="0"/>
          <w:numId w:val="13"/>
        </w:numPr>
        <w:tabs>
          <w:tab w:val="num" w:pos="720"/>
        </w:tabs>
        <w:rPr>
          <w:rFonts w:cs="Calibri"/>
        </w:rPr>
      </w:pPr>
      <w:r w:rsidRPr="009811A7">
        <w:rPr>
          <w:rFonts w:cs="Calibri"/>
        </w:rPr>
        <w:t xml:space="preserve">Limits – there are countless affs accounting for </w:t>
      </w:r>
      <w:r>
        <w:rPr>
          <w:rFonts w:cs="Calibri"/>
        </w:rPr>
        <w:t xml:space="preserve">every subset of space actors, like nations and companies </w:t>
      </w:r>
      <w:r w:rsidRPr="009811A7">
        <w:rPr>
          <w:rFonts w:cs="Calibri"/>
        </w:rPr>
        <w:t>– unlimited topics incentivize obscure affs that negs won’t have prep on – limits are key to reciprocal prep burden – potential abuse doesn’t justify foregoing the topic and 1AR theory checks PICs</w:t>
      </w:r>
    </w:p>
    <w:p w:rsidR="00D57E8B" w:rsidRPr="000F5856" w:rsidRDefault="00D57E8B" w:rsidP="00D57E8B">
      <w:pPr>
        <w:pStyle w:val="Heading4"/>
        <w:numPr>
          <w:ilvl w:val="0"/>
          <w:numId w:val="13"/>
        </w:numPr>
        <w:tabs>
          <w:tab w:val="num" w:pos="720"/>
        </w:tabs>
        <w:rPr>
          <w:rFonts w:cs="Calibri"/>
        </w:rPr>
      </w:pPr>
      <w:r w:rsidRPr="009811A7">
        <w:rPr>
          <w:rFonts w:cs="Calibri"/>
        </w:rPr>
        <w:t xml:space="preserve">Ground – spec guts core generics like </w:t>
      </w:r>
      <w:r>
        <w:rPr>
          <w:rFonts w:cs="Calibri"/>
        </w:rPr>
        <w:t xml:space="preserve">space col good, the heg DA, </w:t>
      </w:r>
      <w:r w:rsidR="006C21FD">
        <w:rPr>
          <w:rFonts w:cs="Calibri"/>
        </w:rPr>
        <w:t xml:space="preserve">Xi DA, </w:t>
      </w:r>
      <w:r>
        <w:rPr>
          <w:rFonts w:cs="Calibri"/>
        </w:rPr>
        <w:t xml:space="preserve">and the NewSpace econ DA, because the link is premised on reducing space privatization across the board </w:t>
      </w:r>
      <w:r w:rsidRPr="009811A7">
        <w:rPr>
          <w:rFonts w:cs="Calibri"/>
        </w:rPr>
        <w:t>– also means there is no universal DA to spec affs</w:t>
      </w:r>
    </w:p>
    <w:p w:rsidR="00D57E8B" w:rsidRPr="009811A7" w:rsidRDefault="00D57E8B" w:rsidP="00D57E8B">
      <w:pPr>
        <w:pStyle w:val="Heading4"/>
        <w:numPr>
          <w:ilvl w:val="0"/>
          <w:numId w:val="13"/>
        </w:numPr>
        <w:tabs>
          <w:tab w:val="num" w:pos="720"/>
        </w:tabs>
        <w:rPr>
          <w:rFonts w:cs="Calibri"/>
        </w:rPr>
      </w:pPr>
      <w:r w:rsidRPr="009811A7">
        <w:rPr>
          <w:rFonts w:cs="Calibri"/>
        </w:rPr>
        <w:t>TVA solves – read as an advantage to whole rez</w:t>
      </w:r>
    </w:p>
    <w:p w:rsidR="00D57E8B" w:rsidRPr="009811A7" w:rsidRDefault="00D57E8B" w:rsidP="00D57E8B">
      <w:pPr>
        <w:pStyle w:val="Heading4"/>
      </w:pPr>
      <w:r>
        <w:t xml:space="preserve">Violation—they only defend </w:t>
      </w:r>
      <w:r w:rsidR="008372EC">
        <w:t>lunar mining</w:t>
      </w:r>
    </w:p>
    <w:p w:rsidR="00D57E8B" w:rsidRPr="00550098" w:rsidRDefault="00D57E8B" w:rsidP="00D57E8B">
      <w:pPr>
        <w:pStyle w:val="Heading4"/>
        <w:rPr>
          <w:rFonts w:cs="Calibri"/>
        </w:rPr>
      </w:pPr>
      <w:r w:rsidRPr="009811A7">
        <w:rPr>
          <w:rFonts w:cs="Calibri"/>
        </w:rPr>
        <w:t>Paradigm issues</w:t>
      </w:r>
      <w:r>
        <w:rPr>
          <w:rFonts w:cs="Calibri"/>
        </w:rPr>
        <w:t xml:space="preserve"> – cx from above </w:t>
      </w:r>
    </w:p>
    <w:p w:rsidR="00D57E8B" w:rsidRDefault="00D57E8B" w:rsidP="001A596B"/>
    <w:p w:rsidR="00D57E8B" w:rsidRPr="00F601E6" w:rsidRDefault="000F70FE" w:rsidP="000F70FE">
      <w:pPr>
        <w:pStyle w:val="Heading2"/>
      </w:pPr>
      <w:r>
        <w:lastRenderedPageBreak/>
        <w:t>Case</w:t>
      </w:r>
    </w:p>
    <w:p w:rsidR="00D57E8B" w:rsidRPr="00384806" w:rsidRDefault="000F70FE" w:rsidP="00D57E8B">
      <w:pPr>
        <w:pStyle w:val="Heading3"/>
      </w:pPr>
      <w:r>
        <w:lastRenderedPageBreak/>
        <w:t>Proper</w:t>
      </w:r>
    </w:p>
    <w:p w:rsidR="00D57E8B" w:rsidRDefault="00D57E8B" w:rsidP="00D57E8B">
      <w:pPr>
        <w:pStyle w:val="Heading4"/>
      </w:pPr>
      <w:r w:rsidRPr="00F67B6E">
        <w:t xml:space="preserve">No private sector— your ev is about NASA sponsored projects, means the aff can’t solve. </w:t>
      </w:r>
    </w:p>
    <w:p w:rsidR="00D57E8B" w:rsidRDefault="002F4D6B" w:rsidP="003E22DC">
      <w:pPr>
        <w:pStyle w:val="Heading4"/>
        <w:rPr>
          <w:rStyle w:val="Emphasis"/>
        </w:rPr>
      </w:pPr>
      <w:r>
        <w:t xml:space="preserve">Private sector thumps—no ev on how privates are key only that they have more </w:t>
      </w:r>
      <w:r w:rsidR="004766A3">
        <w:t>incentives</w:t>
      </w:r>
      <w:r>
        <w:t xml:space="preserve"> but if country do want as much resources as possible they </w:t>
      </w:r>
      <w:r w:rsidR="00D44132">
        <w:t>can circumvent</w:t>
      </w:r>
    </w:p>
    <w:p w:rsidR="000F70FE" w:rsidRDefault="000F70FE" w:rsidP="000F70FE">
      <w:pPr>
        <w:pStyle w:val="Heading3"/>
      </w:pPr>
      <w:r>
        <w:lastRenderedPageBreak/>
        <w:t>Resource Wars</w:t>
      </w:r>
    </w:p>
    <w:p w:rsidR="000F70FE" w:rsidRPr="000F70FE" w:rsidRDefault="000F70FE" w:rsidP="000F70FE">
      <w:pPr>
        <w:pStyle w:val="Heading4"/>
      </w:pPr>
      <w:r>
        <w:t>No resource conflicts</w:t>
      </w:r>
      <w:r w:rsidR="006C21FD">
        <w:t xml:space="preserve"> in space</w:t>
      </w:r>
      <w:r>
        <w:t>—communication in squo solves</w:t>
      </w:r>
    </w:p>
    <w:p w:rsidR="000F70FE" w:rsidRPr="008958C7" w:rsidRDefault="000F70FE" w:rsidP="000F70FE">
      <w:pPr>
        <w:rPr>
          <w:rStyle w:val="Style13ptBold"/>
        </w:rPr>
      </w:pPr>
      <w:r>
        <w:rPr>
          <w:rStyle w:val="Style13ptBold"/>
        </w:rPr>
        <w:t xml:space="preserve">Hickman 07 </w:t>
      </w:r>
      <w:r w:rsidRPr="008958C7">
        <w:rPr>
          <w:rStyle w:val="Style13ptBold"/>
          <w:b w:val="0"/>
          <w:bCs/>
          <w:sz w:val="16"/>
          <w:szCs w:val="16"/>
        </w:rPr>
        <w:t xml:space="preserve">[(John, </w:t>
      </w:r>
      <w:r w:rsidRPr="008958C7">
        <w:rPr>
          <w:szCs w:val="16"/>
        </w:rPr>
        <w:t>associate professor in the Department of Government and International Studies at Berry College</w:t>
      </w:r>
      <w:r w:rsidRPr="008958C7">
        <w:rPr>
          <w:rStyle w:val="Style13ptBold"/>
          <w:b w:val="0"/>
          <w:bCs/>
          <w:sz w:val="16"/>
          <w:szCs w:val="16"/>
        </w:rPr>
        <w:t>) “</w:t>
      </w:r>
      <w:r w:rsidRPr="008958C7">
        <w:rPr>
          <w:szCs w:val="16"/>
        </w:rPr>
        <w:t xml:space="preserve">Still crazy after four decades: </w:t>
      </w:r>
      <w:r w:rsidRPr="006C21FD">
        <w:rPr>
          <w:rStyle w:val="StyleUnderline"/>
        </w:rPr>
        <w:t>The case for withdrawing from the 1967 Outer Space Treaty</w:t>
      </w:r>
      <w:r w:rsidRPr="006C21FD">
        <w:t xml:space="preserve">,” </w:t>
      </w:r>
      <w:r w:rsidRPr="006C21FD">
        <w:rPr>
          <w:rStyle w:val="Emphasis"/>
        </w:rPr>
        <w:t>Space Review</w:t>
      </w:r>
      <w:r w:rsidRPr="008958C7">
        <w:rPr>
          <w:szCs w:val="16"/>
        </w:rPr>
        <w:t>, 9/24/2007] JL</w:t>
      </w:r>
    </w:p>
    <w:p w:rsidR="000F70FE" w:rsidRPr="006C21FD" w:rsidRDefault="000F70FE" w:rsidP="000F70FE">
      <w:pPr>
        <w:rPr>
          <w:sz w:val="12"/>
        </w:rPr>
      </w:pPr>
      <w:r w:rsidRPr="00B77CE4">
        <w:rPr>
          <w:rStyle w:val="StyleUnderline"/>
          <w:highlight w:val="green"/>
        </w:rPr>
        <w:t>The</w:t>
      </w:r>
      <w:r w:rsidRPr="00B77CE4">
        <w:rPr>
          <w:rStyle w:val="StyleUnderline"/>
        </w:rPr>
        <w:t xml:space="preserve"> second </w:t>
      </w:r>
      <w:r w:rsidRPr="00B77CE4">
        <w:rPr>
          <w:rStyle w:val="StyleUnderline"/>
          <w:highlight w:val="green"/>
        </w:rPr>
        <w:t>argument</w:t>
      </w:r>
      <w:r w:rsidRPr="00B77CE4">
        <w:rPr>
          <w:rStyle w:val="StyleUnderline"/>
        </w:rPr>
        <w:t xml:space="preserve"> is </w:t>
      </w:r>
      <w:r w:rsidRPr="00B77CE4">
        <w:rPr>
          <w:rStyle w:val="StyleUnderline"/>
          <w:highlight w:val="green"/>
        </w:rPr>
        <w:t>that competition for territory</w:t>
      </w:r>
      <w:r w:rsidRPr="00B77CE4">
        <w:rPr>
          <w:rStyle w:val="StyleUnderline"/>
        </w:rPr>
        <w:t xml:space="preserve"> in space </w:t>
      </w:r>
      <w:r w:rsidRPr="00B77CE4">
        <w:rPr>
          <w:rStyle w:val="StyleUnderline"/>
          <w:highlight w:val="green"/>
        </w:rPr>
        <w:t>could cause military conflict</w:t>
      </w:r>
      <w:r w:rsidRPr="00B77CE4">
        <w:rPr>
          <w:sz w:val="12"/>
        </w:rPr>
        <w:t xml:space="preserve"> as it did competition between the powers on Earth in previous centuries. </w:t>
      </w:r>
      <w:r w:rsidRPr="00B77CE4">
        <w:rPr>
          <w:rStyle w:val="StyleUnderline"/>
        </w:rPr>
        <w:t xml:space="preserve">The argument </w:t>
      </w:r>
      <w:r w:rsidRPr="00B77CE4">
        <w:rPr>
          <w:rStyle w:val="StyleUnderline"/>
          <w:highlight w:val="green"/>
        </w:rPr>
        <w:t>misunderstands history</w:t>
      </w:r>
      <w:r w:rsidRPr="00B77CE4">
        <w:rPr>
          <w:rStyle w:val="StyleUnderline"/>
        </w:rPr>
        <w:t xml:space="preserve"> and thus makes a poor analogy</w:t>
      </w:r>
      <w:r w:rsidRPr="00B77CE4">
        <w:rPr>
          <w:sz w:val="12"/>
        </w:rPr>
        <w:t xml:space="preserve">. In fact, the </w:t>
      </w:r>
      <w:r w:rsidRPr="00B77CE4">
        <w:rPr>
          <w:rStyle w:val="Emphasis"/>
          <w:highlight w:val="green"/>
        </w:rPr>
        <w:t>gunpowder empires</w:t>
      </w:r>
      <w:r w:rsidRPr="00B77CE4">
        <w:rPr>
          <w:rStyle w:val="Emphasis"/>
        </w:rPr>
        <w:t xml:space="preserve"> found more reasons and locations to </w:t>
      </w:r>
      <w:r w:rsidRPr="00B77CE4">
        <w:rPr>
          <w:rStyle w:val="Emphasis"/>
          <w:highlight w:val="green"/>
        </w:rPr>
        <w:t>wage war close to home</w:t>
      </w:r>
      <w:r w:rsidRPr="00B77CE4">
        <w:rPr>
          <w:rStyle w:val="Emphasis"/>
        </w:rPr>
        <w:t xml:space="preserve"> </w:t>
      </w:r>
      <w:r w:rsidRPr="00B77CE4">
        <w:rPr>
          <w:rStyle w:val="StyleUnderline"/>
        </w:rPr>
        <w:t xml:space="preserve">much more often than in distant colonial possessions. </w:t>
      </w:r>
      <w:r w:rsidRPr="00B77CE4">
        <w:rPr>
          <w:rStyle w:val="Emphasis"/>
          <w:highlight w:val="green"/>
        </w:rPr>
        <w:t>Imperial competition for</w:t>
      </w:r>
      <w:r w:rsidRPr="00B77CE4">
        <w:rPr>
          <w:rStyle w:val="Emphasis"/>
        </w:rPr>
        <w:t xml:space="preserve"> vast amounts of the </w:t>
      </w:r>
      <w:r w:rsidRPr="00B77CE4">
        <w:rPr>
          <w:rStyle w:val="Emphasis"/>
          <w:highlight w:val="green"/>
        </w:rPr>
        <w:t>Earth</w:t>
      </w:r>
      <w:r w:rsidRPr="00B77CE4">
        <w:rPr>
          <w:rStyle w:val="Emphasis"/>
        </w:rPr>
        <w:t xml:space="preserve">’s surface </w:t>
      </w:r>
      <w:r w:rsidRPr="00B77CE4">
        <w:rPr>
          <w:rStyle w:val="Emphasis"/>
          <w:highlight w:val="green"/>
        </w:rPr>
        <w:t>was</w:t>
      </w:r>
      <w:r w:rsidRPr="00B77CE4">
        <w:rPr>
          <w:rStyle w:val="Emphasis"/>
        </w:rPr>
        <w:t xml:space="preserve"> often resolved </w:t>
      </w:r>
      <w:r w:rsidRPr="00B77CE4">
        <w:rPr>
          <w:rStyle w:val="Emphasis"/>
          <w:highlight w:val="green"/>
        </w:rPr>
        <w:t>peaceful</w:t>
      </w:r>
      <w:r w:rsidRPr="00B77CE4">
        <w:rPr>
          <w:rStyle w:val="Emphasis"/>
        </w:rPr>
        <w:t>ly</w:t>
      </w:r>
      <w:r w:rsidRPr="00B77CE4">
        <w:rPr>
          <w:sz w:val="12"/>
        </w:rPr>
        <w:t xml:space="preserve">. In the late 18th century and continuing into the 19th century Britain, </w:t>
      </w:r>
      <w:r w:rsidRPr="00B77CE4">
        <w:rPr>
          <w:rStyle w:val="StyleUnderline"/>
        </w:rPr>
        <w:t xml:space="preserve">the Netherlands, France, Germany, and the </w:t>
      </w:r>
      <w:r w:rsidRPr="006C21FD">
        <w:rPr>
          <w:rStyle w:val="StyleUnderline"/>
        </w:rPr>
        <w:t>United States divided Australasia and the central island Pacific without war</w:t>
      </w:r>
      <w:r w:rsidRPr="006C21FD">
        <w:rPr>
          <w:sz w:val="12"/>
        </w:rPr>
        <w:t xml:space="preserve">. Britain, the United States, and Imperial Russia successfully negotiated a resolution of their claims to northwestern North America in the mid 19th century without war. </w:t>
      </w:r>
      <w:r w:rsidRPr="006C21FD">
        <w:rPr>
          <w:rStyle w:val="StyleUnderline"/>
        </w:rPr>
        <w:t>During the “Scramble for Africa” Britain, France, Belgium, Germany, Portugal, and Italy divided sub-Saharan Africa without fighting one another, the results of which were recognized at the Congress of Berlin</w:t>
      </w:r>
      <w:r w:rsidRPr="006C21FD">
        <w:rPr>
          <w:sz w:val="12"/>
        </w:rPr>
        <w:t xml:space="preserve">. To be sure, </w:t>
      </w:r>
      <w:r w:rsidRPr="006C21FD">
        <w:rPr>
          <w:rStyle w:val="StyleUnderline"/>
        </w:rPr>
        <w:t>wars were fought in these new colonial territories but they were wars between colonizers and the colonized</w:t>
      </w:r>
      <w:r w:rsidRPr="006C21FD">
        <w:rPr>
          <w:sz w:val="12"/>
        </w:rPr>
        <w:t xml:space="preserve">. Thus, </w:t>
      </w:r>
      <w:r w:rsidRPr="006C21FD">
        <w:rPr>
          <w:rStyle w:val="StyleUnderline"/>
        </w:rPr>
        <w:t xml:space="preserve">any future competition for sovereign territory on celestial bodies is </w:t>
      </w:r>
      <w:r w:rsidRPr="006C21FD">
        <w:rPr>
          <w:rStyle w:val="Emphasis"/>
        </w:rPr>
        <w:t>highly unlikely to lead to war</w:t>
      </w:r>
      <w:r w:rsidRPr="006C21FD">
        <w:rPr>
          <w:rStyle w:val="StyleUnderline"/>
        </w:rPr>
        <w:t xml:space="preserve"> because </w:t>
      </w:r>
      <w:r w:rsidRPr="006C21FD">
        <w:rPr>
          <w:rStyle w:val="Emphasis"/>
        </w:rPr>
        <w:t>spacefaring states are capable of negotiating their different claims</w:t>
      </w:r>
      <w:r w:rsidRPr="006C21FD">
        <w:rPr>
          <w:rStyle w:val="StyleUnderline"/>
        </w:rPr>
        <w:t xml:space="preserve"> and because </w:t>
      </w:r>
      <w:r w:rsidRPr="006C21FD">
        <w:rPr>
          <w:rStyle w:val="Emphasis"/>
        </w:rPr>
        <w:t>there are no extraterrestrial natives</w:t>
      </w:r>
      <w:r w:rsidRPr="006C21FD">
        <w:rPr>
          <w:rStyle w:val="StyleUnderline"/>
        </w:rPr>
        <w:t xml:space="preserve"> anywhere else in the Solar System who might object to national appropriation</w:t>
      </w:r>
      <w:r w:rsidRPr="006C21FD">
        <w:rPr>
          <w:sz w:val="12"/>
        </w:rPr>
        <w:t>. Our solar system would be a more interesting place if Martians did exist but they are conspicuous by their absence.</w:t>
      </w:r>
    </w:p>
    <w:p w:rsidR="000F70FE" w:rsidRDefault="000F70FE" w:rsidP="000F70FE">
      <w:pPr>
        <w:pStyle w:val="Heading3"/>
      </w:pPr>
      <w:r w:rsidRPr="006C21FD">
        <w:lastRenderedPageBreak/>
        <w:t>Space War</w:t>
      </w:r>
    </w:p>
    <w:p w:rsidR="004766A3" w:rsidRDefault="004766A3" w:rsidP="004766A3">
      <w:pPr>
        <w:pStyle w:val="Heading4"/>
      </w:pPr>
      <w:r>
        <w:t>Space wars don’t cause escalation</w:t>
      </w:r>
    </w:p>
    <w:p w:rsidR="004766A3" w:rsidRDefault="004766A3" w:rsidP="004766A3">
      <w:r w:rsidRPr="00F107EC">
        <w:t xml:space="preserve">James </w:t>
      </w:r>
      <w:r w:rsidRPr="00F107EC">
        <w:rPr>
          <w:rStyle w:val="Style13ptBold"/>
        </w:rPr>
        <w:t>Pavur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Minárik, S. Alatalu, S. Biondi, M. Signoretti, I. Tolga, G. Visky (Eds.), </w:t>
      </w:r>
      <w:hyperlink r:id="rId13" w:history="1">
        <w:r w:rsidRPr="00F107EC">
          <w:t>https://ccdcoe.org/uploads/2019/06/Art_12_The-Cyber-ASAT.pdf</w:t>
        </w:r>
      </w:hyperlink>
    </w:p>
    <w:p w:rsidR="004766A3" w:rsidRDefault="004766A3" w:rsidP="004766A3">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favouring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r w:rsidRPr="002B3A08">
        <w:rPr>
          <w:rStyle w:val="Emphasis"/>
          <w:highlight w:val="cyan"/>
        </w:rPr>
        <w:t>behaviours</w:t>
      </w:r>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w:t>
      </w:r>
      <w:r w:rsidRPr="007D507D">
        <w:rPr>
          <w:rStyle w:val="StyleUnderline"/>
        </w:rPr>
        <w:lastRenderedPageBreak/>
        <w:t xml:space="preserve">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rsidR="004766A3" w:rsidRPr="00F601E6" w:rsidRDefault="004766A3" w:rsidP="004766A3"/>
    <w:p w:rsidR="004766A3" w:rsidRPr="004766A3" w:rsidRDefault="004766A3" w:rsidP="004766A3"/>
    <w:p w:rsidR="000F70FE" w:rsidRPr="00F35F0D" w:rsidRDefault="000F70FE" w:rsidP="000F70FE">
      <w:pPr>
        <w:pStyle w:val="Heading4"/>
        <w:rPr>
          <w:rFonts w:cs="Arial"/>
          <w:b w:val="0"/>
          <w:bCs w:val="0"/>
        </w:rPr>
      </w:pPr>
      <w:r w:rsidRPr="00F35F0D">
        <w:rPr>
          <w:rFonts w:cs="Arial"/>
        </w:rPr>
        <w:t xml:space="preserve">No one’s going to war over </w:t>
      </w:r>
      <w:r>
        <w:rPr>
          <w:rFonts w:cs="Arial"/>
        </w:rPr>
        <w:t>satellites</w:t>
      </w:r>
    </w:p>
    <w:p w:rsidR="000F70FE" w:rsidRPr="00F35F0D" w:rsidRDefault="000F70FE" w:rsidP="000F70FE">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rsidR="008372EC" w:rsidRDefault="000F70FE" w:rsidP="000F70FE">
      <w:pPr>
        <w:rPr>
          <w:sz w:val="16"/>
          <w:highlight w:val="yellow"/>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p>
    <w:p w:rsidR="008372EC" w:rsidRDefault="008372EC" w:rsidP="000F70FE">
      <w:pPr>
        <w:rPr>
          <w:sz w:val="16"/>
          <w:highlight w:val="yellow"/>
        </w:rPr>
      </w:pPr>
    </w:p>
    <w:p w:rsidR="000F70FE" w:rsidRDefault="000F70FE" w:rsidP="000F70FE">
      <w:pPr>
        <w:rPr>
          <w:sz w:val="16"/>
        </w:rPr>
      </w:pP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minimise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rsidR="008A5CE8" w:rsidRPr="00F601E6" w:rsidRDefault="008A5CE8" w:rsidP="00F601E6"/>
    <w:sectPr w:rsidR="008A5CE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A59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0F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96B"/>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774F3"/>
    <w:rsid w:val="002843B2"/>
    <w:rsid w:val="00284ED6"/>
    <w:rsid w:val="00290C5A"/>
    <w:rsid w:val="00290C92"/>
    <w:rsid w:val="00291B19"/>
    <w:rsid w:val="0029647A"/>
    <w:rsid w:val="00296504"/>
    <w:rsid w:val="002B5511"/>
    <w:rsid w:val="002B7ACF"/>
    <w:rsid w:val="002E0643"/>
    <w:rsid w:val="002E392E"/>
    <w:rsid w:val="002E6BBC"/>
    <w:rsid w:val="002F1BA9"/>
    <w:rsid w:val="002F4D6B"/>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0E8"/>
    <w:rsid w:val="003D5EA8"/>
    <w:rsid w:val="003D7B28"/>
    <w:rsid w:val="003E22DC"/>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6A3"/>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1F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5A4"/>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2EC"/>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CE8"/>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E80"/>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132"/>
    <w:rsid w:val="00D53072"/>
    <w:rsid w:val="00D57E8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8F3"/>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83B3A9"/>
  <w14:defaultImageDpi w14:val="300"/>
  <w15:docId w15:val="{477509D1-D34F-F64C-9EBD-B4180656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41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441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41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441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441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41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4132"/>
  </w:style>
  <w:style w:type="character" w:customStyle="1" w:styleId="Heading1Char">
    <w:name w:val="Heading 1 Char"/>
    <w:aliases w:val="Pocket Char"/>
    <w:basedOn w:val="DefaultParagraphFont"/>
    <w:link w:val="Heading1"/>
    <w:uiPriority w:val="9"/>
    <w:rsid w:val="00D441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413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4413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441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413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D44132"/>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44132"/>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D44132"/>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44132"/>
    <w:rPr>
      <w:color w:val="auto"/>
      <w:u w:val="none"/>
    </w:rPr>
  </w:style>
  <w:style w:type="paragraph" w:styleId="DocumentMap">
    <w:name w:val="Document Map"/>
    <w:basedOn w:val="Normal"/>
    <w:link w:val="DocumentMapChar"/>
    <w:uiPriority w:val="99"/>
    <w:semiHidden/>
    <w:unhideWhenUsed/>
    <w:rsid w:val="00D441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4132"/>
    <w:rPr>
      <w:rFonts w:ascii="Lucida Grande" w:hAnsi="Lucida Grande" w:cs="Lucida Grande"/>
    </w:rPr>
  </w:style>
  <w:style w:type="paragraph" w:customStyle="1" w:styleId="Emphasis1">
    <w:name w:val="Emphasis1"/>
    <w:basedOn w:val="Normal"/>
    <w:link w:val="Emphasis"/>
    <w:autoRedefine/>
    <w:uiPriority w:val="20"/>
    <w:qFormat/>
    <w:rsid w:val="001A596B"/>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textbold">
    <w:name w:val="text bold"/>
    <w:basedOn w:val="Normal"/>
    <w:uiPriority w:val="20"/>
    <w:qFormat/>
    <w:rsid w:val="001A596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tag,card"/>
    <w:basedOn w:val="Heading1"/>
    <w:link w:val="Hyperlink"/>
    <w:autoRedefine/>
    <w:uiPriority w:val="99"/>
    <w:qFormat/>
    <w:rsid w:val="00D57E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cdcoe.org/uploads/2019/06/Art_12_The-Cyber-ASA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gthink.com/starts-with-a-bang/airless-moon-atmosphe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worldencyclopedia.org/entry/Densit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ewworldencyclopedia.org/entry/Earth%27s_atmosphere" TargetMode="External"/><Relationship Id="rId4" Type="http://schemas.openxmlformats.org/officeDocument/2006/relationships/customXml" Target="../customXml/item4.xml"/><Relationship Id="rId9" Type="http://schemas.openxmlformats.org/officeDocument/2006/relationships/hyperlink" Target="https://www.newworldencyclopedia.org/entry/Atmospher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19</Pages>
  <Words>6605</Words>
  <Characters>36263</Characters>
  <Application>Microsoft Office Word</Application>
  <DocSecurity>0</DocSecurity>
  <Lines>518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2022-04-09T15:20:00Z</dcterms:created>
  <dcterms:modified xsi:type="dcterms:W3CDTF">2022-04-09T16:05:00Z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