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2E4C" w:rsidRDefault="007B2135" w:rsidP="007B2135">
      <w:pPr>
        <w:pStyle w:val="Heading1"/>
      </w:pPr>
      <w:r>
        <w:t>1NC vs Apple Valley</w:t>
      </w:r>
    </w:p>
    <w:p w:rsidR="006C25E2" w:rsidRDefault="006C25E2" w:rsidP="006C25E2">
      <w:pPr>
        <w:pStyle w:val="Heading2"/>
      </w:pPr>
      <w:r>
        <w:lastRenderedPageBreak/>
        <w:t>1NC-Off</w:t>
      </w:r>
    </w:p>
    <w:p w:rsidR="007B2135" w:rsidRDefault="007B2135" w:rsidP="007B2135">
      <w:pPr>
        <w:pStyle w:val="Heading4"/>
      </w:pPr>
      <w:r>
        <w:t>Interpretation—</w:t>
      </w:r>
      <w:r w:rsidR="006C25E2" w:rsidRPr="00F72F59">
        <w:t xml:space="preserve">: Debaters must disclose </w:t>
      </w:r>
      <w:r w:rsidR="006C25E2">
        <w:t>new affirmatives on the wiki</w:t>
      </w:r>
      <w:r w:rsidR="006C25E2" w:rsidRPr="00F72F59">
        <w:t xml:space="preserve"> </w:t>
      </w:r>
      <w:r w:rsidR="006C25E2">
        <w:t xml:space="preserve">30 minutes </w:t>
      </w:r>
      <w:r w:rsidR="006C25E2" w:rsidRPr="00F72F59">
        <w:t>before the</w:t>
      </w:r>
      <w:r w:rsidR="006C25E2">
        <w:t>y are read in round</w:t>
      </w:r>
      <w:r w:rsidR="006C25E2">
        <w:t>- d</w:t>
      </w:r>
      <w:r>
        <w:t>isclosure can occur on the wiki, over message or email.</w:t>
      </w:r>
    </w:p>
    <w:p w:rsidR="007B2135" w:rsidRDefault="007B2135" w:rsidP="007B2135">
      <w:pPr>
        <w:pStyle w:val="Heading4"/>
      </w:pPr>
      <w:r>
        <w:t>Violation—SS. Proves they didn’t</w:t>
      </w:r>
    </w:p>
    <w:p w:rsidR="007B2135" w:rsidRPr="007B2135" w:rsidRDefault="007B2135" w:rsidP="007B2135">
      <w:r>
        <w:rPr>
          <w:noProof/>
        </w:rPr>
        <w:drawing>
          <wp:inline distT="0" distB="0" distL="0" distR="0">
            <wp:extent cx="4707987" cy="3251200"/>
            <wp:effectExtent l="0" t="0" r="381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4727759" cy="3264854"/>
                    </a:xfrm>
                    <a:prstGeom prst="rect">
                      <a:avLst/>
                    </a:prstGeom>
                  </pic:spPr>
                </pic:pic>
              </a:graphicData>
            </a:graphic>
          </wp:inline>
        </w:drawing>
      </w:r>
    </w:p>
    <w:p w:rsidR="006C25E2" w:rsidRPr="00F72F59" w:rsidRDefault="006C25E2" w:rsidP="006C25E2">
      <w:pPr>
        <w:pStyle w:val="Heading4"/>
      </w:pPr>
      <w:r w:rsidRPr="00F72F59">
        <w:t>Net benefits - </w:t>
      </w:r>
    </w:p>
    <w:p w:rsidR="006C25E2" w:rsidRPr="00F72F59" w:rsidRDefault="006C25E2" w:rsidP="006C25E2">
      <w:pPr>
        <w:pStyle w:val="Heading4"/>
      </w:pPr>
      <w:r w:rsidRPr="00F72F59">
        <w:t xml:space="preserve">1 - Testing: There are </w:t>
      </w:r>
      <w:r>
        <w:t>hundreds</w:t>
      </w:r>
      <w:r w:rsidRPr="00F72F59">
        <w:t xml:space="preserve"> of </w:t>
      </w:r>
      <w:r>
        <w:t xml:space="preserve">potential </w:t>
      </w:r>
      <w:proofErr w:type="spellStart"/>
      <w:r w:rsidRPr="00F72F59">
        <w:t>aff</w:t>
      </w:r>
      <w:proofErr w:type="spellEnd"/>
      <w:r w:rsidRPr="00F72F59">
        <w:t xml:space="preserve"> positions, </w:t>
      </w:r>
      <w:r>
        <w:t xml:space="preserve">disclosure of the </w:t>
      </w:r>
      <w:proofErr w:type="spellStart"/>
      <w:r>
        <w:t>aff</w:t>
      </w:r>
      <w:proofErr w:type="spellEnd"/>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w:t>
      </w:r>
      <w:proofErr w:type="gramStart"/>
      <w:r>
        <w:t>in depth</w:t>
      </w:r>
      <w:proofErr w:type="gramEnd"/>
      <w:r>
        <w:t xml:space="preserve"> debate</w:t>
      </w:r>
      <w:r w:rsidRPr="00F72F59">
        <w:t>.</w:t>
      </w:r>
      <w:r>
        <w:t xml:space="preserve"> Their interpretation forces the negative to read frivolous theory or </w:t>
      </w:r>
      <w:proofErr w:type="spellStart"/>
      <w:r>
        <w:t>kritiks</w:t>
      </w:r>
      <w:proofErr w:type="spellEnd"/>
      <w:r>
        <w:t xml:space="preserve"> with overly broad points of disagreement with the </w:t>
      </w:r>
      <w:proofErr w:type="spellStart"/>
      <w:r>
        <w:t>aff</w:t>
      </w:r>
      <w:proofErr w:type="spellEnd"/>
      <w:r>
        <w:t xml:space="preserve">.  </w:t>
      </w:r>
    </w:p>
    <w:p w:rsidR="006C25E2" w:rsidRPr="00F72F59" w:rsidRDefault="006C25E2" w:rsidP="006C25E2"/>
    <w:p w:rsidR="006C25E2" w:rsidRPr="00F72F59" w:rsidRDefault="006C25E2" w:rsidP="006C25E2">
      <w:pPr>
        <w:pStyle w:val="Heading4"/>
      </w:pPr>
      <w:r w:rsidRPr="00F72F59">
        <w:t xml:space="preserve">2 - New does not mean better: Your </w:t>
      </w:r>
      <w:proofErr w:type="spellStart"/>
      <w:r w:rsidRPr="00F72F59">
        <w:t>interp</w:t>
      </w:r>
      <w:proofErr w:type="spellEnd"/>
      <w:r w:rsidRPr="00F72F59">
        <w:t xml:space="preserve"> encourages debaters to try to win rounds with surprise strategies as opposed to well researched positions, which kills </w:t>
      </w:r>
      <w:r>
        <w:t xml:space="preserve">predictability </w:t>
      </w:r>
      <w:r w:rsidRPr="00F72F59">
        <w:t>and iterative content mastery.</w:t>
      </w:r>
    </w:p>
    <w:p w:rsidR="007B2135" w:rsidRPr="007B2135" w:rsidRDefault="007B2135" w:rsidP="007B2135"/>
    <w:p w:rsidR="006C25E2" w:rsidRPr="009811A7" w:rsidRDefault="006C25E2" w:rsidP="006C25E2">
      <w:pPr>
        <w:pStyle w:val="Heading4"/>
        <w:rPr>
          <w:rFonts w:cs="Calibri"/>
        </w:rPr>
      </w:pPr>
      <w:r w:rsidRPr="009811A7">
        <w:rPr>
          <w:rFonts w:cs="Calibri"/>
        </w:rPr>
        <w:lastRenderedPageBreak/>
        <w:t>Paradigm issues:</w:t>
      </w:r>
    </w:p>
    <w:p w:rsidR="006C25E2" w:rsidRPr="009811A7" w:rsidRDefault="006C25E2" w:rsidP="006C25E2">
      <w:pPr>
        <w:pStyle w:val="Heading4"/>
        <w:numPr>
          <w:ilvl w:val="0"/>
          <w:numId w:val="24"/>
        </w:numPr>
        <w:rPr>
          <w:rFonts w:cs="Calibri"/>
        </w:rPr>
      </w:pPr>
      <w:r w:rsidRPr="009811A7">
        <w:rPr>
          <w:rFonts w:cs="Calibri"/>
        </w:rPr>
        <w:t xml:space="preserve">Drop the debater – their abusive advocacy skewed the debate from the start </w:t>
      </w:r>
      <w:r>
        <w:rPr>
          <w:rFonts w:cs="Calibri"/>
        </w:rPr>
        <w:t xml:space="preserve">– tournament rules </w:t>
      </w:r>
      <w:proofErr w:type="gramStart"/>
      <w:r>
        <w:rPr>
          <w:rFonts w:cs="Calibri"/>
        </w:rPr>
        <w:t>says</w:t>
      </w:r>
      <w:proofErr w:type="gramEnd"/>
      <w:r>
        <w:rPr>
          <w:rFonts w:cs="Calibri"/>
        </w:rPr>
        <w:t xml:space="preserve"> they should lose the round</w:t>
      </w:r>
      <w:r>
        <w:rPr>
          <w:noProof/>
        </w:rPr>
        <w:drawing>
          <wp:inline distT="0" distB="0" distL="0" distR="0" wp14:anchorId="2464B468" wp14:editId="4669C1CA">
            <wp:extent cx="5266944" cy="1842335"/>
            <wp:effectExtent l="0" t="0" r="3810"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0"/>
                    <a:stretch>
                      <a:fillRect/>
                    </a:stretch>
                  </pic:blipFill>
                  <pic:spPr>
                    <a:xfrm>
                      <a:off x="0" y="0"/>
                      <a:ext cx="5300167" cy="1853956"/>
                    </a:xfrm>
                    <a:prstGeom prst="rect">
                      <a:avLst/>
                    </a:prstGeom>
                  </pic:spPr>
                </pic:pic>
              </a:graphicData>
            </a:graphic>
          </wp:inline>
        </w:drawing>
      </w:r>
    </w:p>
    <w:p w:rsidR="006C25E2" w:rsidRPr="009811A7" w:rsidRDefault="006C25E2" w:rsidP="006C25E2">
      <w:pPr>
        <w:pStyle w:val="Heading4"/>
        <w:numPr>
          <w:ilvl w:val="0"/>
          <w:numId w:val="2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6C25E2" w:rsidRPr="009811A7" w:rsidRDefault="006C25E2" w:rsidP="006C25E2">
      <w:pPr>
        <w:pStyle w:val="Heading4"/>
        <w:numPr>
          <w:ilvl w:val="0"/>
          <w:numId w:val="24"/>
        </w:numPr>
        <w:rPr>
          <w:rFonts w:cs="Calibri"/>
        </w:rPr>
      </w:pPr>
      <w:r w:rsidRPr="009811A7">
        <w:rPr>
          <w:rFonts w:cs="Calibri"/>
        </w:rPr>
        <w:t xml:space="preserve">No RVIs – fairness and education are a priori burdens – and encourages baiting – outweighs because if T is frivolous, they can beat it quickly </w:t>
      </w:r>
    </w:p>
    <w:p w:rsidR="006C25E2" w:rsidRPr="009811A7" w:rsidRDefault="006C25E2" w:rsidP="006C25E2">
      <w:pPr>
        <w:pStyle w:val="Heading4"/>
        <w:numPr>
          <w:ilvl w:val="0"/>
          <w:numId w:val="24"/>
        </w:numPr>
        <w:rPr>
          <w:rFonts w:cs="Calibri"/>
        </w:rPr>
      </w:pPr>
      <w:r w:rsidRPr="009811A7">
        <w:rPr>
          <w:rFonts w:cs="Calibri"/>
        </w:rPr>
        <w:t xml:space="preserve">Fairness is a voter </w:t>
      </w:r>
      <w:r w:rsidRPr="009811A7">
        <w:rPr>
          <w:rFonts w:cs="Calibri"/>
        </w:rPr>
        <w:softHyphen/>
        <w:t>– necessary to determine the better debater</w:t>
      </w:r>
    </w:p>
    <w:p w:rsidR="002A4634" w:rsidRDefault="00304645" w:rsidP="002A4634">
      <w:pPr>
        <w:pStyle w:val="Heading2"/>
      </w:pPr>
      <w:r w:rsidRPr="00100A2B">
        <w:lastRenderedPageBreak/>
        <w:t xml:space="preserve">1NC – </w:t>
      </w:r>
      <w:r>
        <w:t>Of</w:t>
      </w:r>
      <w:r w:rsidR="002A4634">
        <w:t>f</w:t>
      </w:r>
    </w:p>
    <w:p w:rsidR="006C25E2" w:rsidRDefault="006C25E2" w:rsidP="006C25E2">
      <w:pPr>
        <w:pStyle w:val="Heading4"/>
      </w:pPr>
      <w:r>
        <w:t>Xi is consolidating unprecedented political power – that’s only possible with strong PLA support</w:t>
      </w:r>
    </w:p>
    <w:p w:rsidR="006C25E2" w:rsidRPr="00845F67" w:rsidRDefault="006C25E2" w:rsidP="006C25E2">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6C25E2" w:rsidRPr="00225479" w:rsidRDefault="006C25E2" w:rsidP="006C25E2">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rsidR="006C25E2" w:rsidRPr="00225479" w:rsidRDefault="006C25E2" w:rsidP="006C25E2">
      <w:r w:rsidRPr="00225479">
        <w:rPr>
          <w:rStyle w:val="StyleUnderline"/>
        </w:rPr>
        <w:t>Why is the People's Liberation Army making a comeback? The answer lies in succession politics</w:t>
      </w:r>
      <w:r w:rsidRPr="00225479">
        <w:t>.</w:t>
      </w:r>
    </w:p>
    <w:p w:rsidR="006C25E2" w:rsidRPr="00225479" w:rsidRDefault="006C25E2" w:rsidP="006C25E2">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6C25E2" w:rsidRPr="00225479" w:rsidRDefault="006C25E2" w:rsidP="006C25E2">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rsidR="006C25E2" w:rsidRPr="00225479" w:rsidRDefault="006C25E2" w:rsidP="006C25E2">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6C25E2" w:rsidRPr="00225479" w:rsidRDefault="006C25E2" w:rsidP="006C25E2">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6C25E2" w:rsidRPr="00225479" w:rsidRDefault="006C25E2" w:rsidP="006C25E2">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rsidR="006C25E2" w:rsidRPr="00225479" w:rsidRDefault="006C25E2" w:rsidP="006C25E2">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6C25E2" w:rsidRPr="00225479" w:rsidRDefault="006C25E2" w:rsidP="006C25E2">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6C25E2" w:rsidRPr="00225479" w:rsidRDefault="006C25E2" w:rsidP="006C25E2">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6C25E2" w:rsidRPr="00225479" w:rsidRDefault="006C25E2" w:rsidP="006C25E2">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rsidR="006C25E2" w:rsidRDefault="006C25E2" w:rsidP="006C25E2">
      <w:pPr>
        <w:pStyle w:val="Heading4"/>
      </w:pPr>
      <w:r>
        <w:t>The plan alienates the PLA – they view space dominance as the linchpin of China’s legitimacy – specifically, public-private tech development is key</w:t>
      </w:r>
    </w:p>
    <w:p w:rsidR="006C25E2" w:rsidRPr="00D25E3F" w:rsidRDefault="006C25E2" w:rsidP="006C25E2">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rsidR="006C25E2" w:rsidRPr="00A022B6" w:rsidRDefault="006C25E2" w:rsidP="006C25E2">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rsidR="006C25E2" w:rsidRPr="00A022B6" w:rsidRDefault="006C25E2" w:rsidP="006C25E2">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rsidR="006C25E2" w:rsidRPr="00A022B6" w:rsidRDefault="006C25E2" w:rsidP="006C25E2">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rsidR="006C25E2" w:rsidRPr="00A022B6" w:rsidRDefault="006C25E2" w:rsidP="006C25E2">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rsidR="006C25E2" w:rsidRPr="00A022B6" w:rsidRDefault="006C25E2" w:rsidP="006C25E2">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rsidR="006C25E2" w:rsidRPr="00A022B6" w:rsidRDefault="006C25E2" w:rsidP="006C25E2">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rsidR="006C25E2" w:rsidRPr="00A022B6" w:rsidRDefault="006C25E2" w:rsidP="006C25E2">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rsidR="006C25E2" w:rsidRPr="00A022B6" w:rsidRDefault="006C25E2" w:rsidP="006C25E2">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rsidR="006C25E2" w:rsidRPr="00A022B6" w:rsidRDefault="006C25E2" w:rsidP="006C25E2">
      <w:pPr>
        <w:rPr>
          <w:sz w:val="12"/>
          <w:szCs w:val="12"/>
        </w:rPr>
      </w:pPr>
      <w:r w:rsidRPr="00A022B6">
        <w:rPr>
          <w:sz w:val="12"/>
          <w:szCs w:val="12"/>
        </w:rPr>
        <w:lastRenderedPageBreak/>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rsidR="006C25E2" w:rsidRPr="00A022B6" w:rsidRDefault="006C25E2" w:rsidP="006C25E2">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rsidR="006C25E2" w:rsidRPr="00A022B6" w:rsidRDefault="006C25E2" w:rsidP="006C25E2">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rsidR="006C25E2" w:rsidRPr="00A022B6" w:rsidRDefault="006C25E2" w:rsidP="006C25E2">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rsidR="006C25E2" w:rsidRPr="00A022B6" w:rsidRDefault="006C25E2" w:rsidP="006C25E2">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rsidR="006C25E2" w:rsidRPr="00A022B6" w:rsidRDefault="006C25E2" w:rsidP="006C25E2">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rsidR="006C25E2" w:rsidRPr="00A022B6" w:rsidRDefault="006C25E2" w:rsidP="006C25E2">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rsidR="006C25E2" w:rsidRPr="00A022B6" w:rsidRDefault="006C25E2" w:rsidP="006C25E2">
      <w:pPr>
        <w:rPr>
          <w:sz w:val="12"/>
          <w:szCs w:val="12"/>
        </w:rPr>
      </w:pPr>
      <w:r w:rsidRPr="00A022B6">
        <w:rPr>
          <w:sz w:val="12"/>
          <w:szCs w:val="12"/>
        </w:rPr>
        <w:t>Nonetheless, the report asserted that the US still assumed a technological lead in space.</w:t>
      </w:r>
    </w:p>
    <w:p w:rsidR="006C25E2" w:rsidRPr="00ED4AF3" w:rsidRDefault="006C25E2" w:rsidP="006C25E2">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rsidR="006C25E2" w:rsidRPr="003057A9" w:rsidRDefault="006C25E2" w:rsidP="006C25E2">
      <w:pPr>
        <w:pStyle w:val="Heading4"/>
        <w:rPr>
          <w:u w:val="single"/>
        </w:rPr>
      </w:pPr>
      <w:r>
        <w:t xml:space="preserve">That factionalizes the CCP and emboldens challenges to Xi – the PLA is increasingly powerful and </w:t>
      </w:r>
      <w:r w:rsidRPr="003057A9">
        <w:rPr>
          <w:u w:val="single"/>
        </w:rPr>
        <w:t>not unconditionally subservient</w:t>
      </w:r>
    </w:p>
    <w:p w:rsidR="006C25E2" w:rsidRDefault="006C25E2" w:rsidP="006C25E2">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Defence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6C25E2" w:rsidRPr="00DF7688" w:rsidRDefault="006C25E2" w:rsidP="006C25E2">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rsidR="006C25E2" w:rsidRPr="00DF7688" w:rsidRDefault="006C25E2" w:rsidP="006C25E2">
      <w:r w:rsidRPr="00DF7688">
        <w:rPr>
          <w:rStyle w:val="StyleUnderline"/>
        </w:rPr>
        <w:lastRenderedPageBreak/>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6C25E2" w:rsidRPr="00DF7688" w:rsidRDefault="006C25E2" w:rsidP="006C25E2">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6C25E2" w:rsidRPr="00DF7688" w:rsidRDefault="006C25E2" w:rsidP="006C25E2">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6C25E2" w:rsidRPr="00DF7688" w:rsidRDefault="006C25E2" w:rsidP="006C25E2">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6C25E2" w:rsidRPr="00DF7688" w:rsidRDefault="006C25E2" w:rsidP="006C25E2">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rsidR="006C25E2" w:rsidRPr="00DF7688" w:rsidRDefault="006C25E2" w:rsidP="006C25E2">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6C25E2" w:rsidRPr="00DF7688" w:rsidRDefault="006C25E2" w:rsidP="006C25E2">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6C25E2" w:rsidRPr="00DF7688" w:rsidRDefault="006C25E2" w:rsidP="006C25E2">
      <w:pPr>
        <w:rPr>
          <w:sz w:val="12"/>
          <w:szCs w:val="12"/>
        </w:rPr>
      </w:pPr>
      <w:r w:rsidRPr="00DF7688">
        <w:rPr>
          <w:sz w:val="12"/>
          <w:szCs w:val="12"/>
        </w:rPr>
        <w:t xml:space="preserve">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w:t>
      </w:r>
      <w:r w:rsidRPr="00DF7688">
        <w:rPr>
          <w:sz w:val="12"/>
          <w:szCs w:val="12"/>
        </w:rPr>
        <w:lastRenderedPageBreak/>
        <w:t>Additionally, he focused upon foreign military security affairs (most notably, North Korea-US negotiations), which enabled him to link his personal political agenda with the military’s latest ambitions.</w:t>
      </w:r>
    </w:p>
    <w:p w:rsidR="006C25E2" w:rsidRPr="00DF7688" w:rsidRDefault="006C25E2" w:rsidP="006C25E2">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6C25E2" w:rsidRPr="00DF7688" w:rsidRDefault="006C25E2" w:rsidP="006C25E2">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rsidR="006C25E2" w:rsidRPr="00DF7688" w:rsidRDefault="006C25E2" w:rsidP="006C25E2">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6C25E2" w:rsidRPr="00DF7688" w:rsidRDefault="006C25E2" w:rsidP="006C25E2">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6C25E2" w:rsidRPr="00ED4AF3" w:rsidRDefault="006C25E2" w:rsidP="006C25E2">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rsidR="006C25E2" w:rsidRDefault="006C25E2" w:rsidP="006C25E2">
      <w:pPr>
        <w:pStyle w:val="Heading4"/>
      </w:pPr>
      <w:r>
        <w:t>CCP instability collapses the international order – extinction</w:t>
      </w:r>
    </w:p>
    <w:p w:rsidR="006C25E2" w:rsidRPr="00770553" w:rsidRDefault="006C25E2" w:rsidP="006C25E2">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6C25E2" w:rsidRPr="00770553" w:rsidRDefault="006C25E2" w:rsidP="006C25E2">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lastRenderedPageBreak/>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rsidR="006C25E2" w:rsidRPr="00770553" w:rsidRDefault="006C25E2" w:rsidP="006C25E2">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6C25E2" w:rsidRDefault="006C25E2" w:rsidP="006C25E2">
      <w:pPr>
        <w:pStyle w:val="Heading4"/>
      </w:pPr>
      <w:r>
        <w:t xml:space="preserve">Independently, </w:t>
      </w:r>
      <w:proofErr w:type="gramStart"/>
      <w:r>
        <w:t>Xi</w:t>
      </w:r>
      <w:proofErr w:type="gramEnd"/>
      <w:r>
        <w:t xml:space="preserve"> will lash out to preserve cred in the SCS – US draw-in ensures extinction </w:t>
      </w:r>
    </w:p>
    <w:p w:rsidR="006C25E2" w:rsidRPr="00B0737B" w:rsidRDefault="006C25E2" w:rsidP="006C25E2">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rsidR="006C25E2" w:rsidRPr="00F56426" w:rsidRDefault="006C25E2" w:rsidP="006C25E2">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rsidR="006C25E2" w:rsidRPr="00F56426" w:rsidRDefault="006C25E2" w:rsidP="006C25E2">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w:t>
      </w:r>
      <w:r w:rsidRPr="00F56426">
        <w:rPr>
          <w:rStyle w:val="StyleUnderline"/>
        </w:rPr>
        <w:lastRenderedPageBreak/>
        <w:t xml:space="preserve">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rsidR="006C25E2" w:rsidRPr="00F56426" w:rsidRDefault="006C25E2" w:rsidP="006C25E2">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rsidR="006C25E2" w:rsidRPr="00F56426" w:rsidRDefault="006C25E2" w:rsidP="006C25E2">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rsidR="007B2135" w:rsidRDefault="007B2135" w:rsidP="007B2135"/>
    <w:p w:rsidR="006C25E2" w:rsidRDefault="006C25E2" w:rsidP="007B2135"/>
    <w:p w:rsidR="00304645" w:rsidRDefault="00304645" w:rsidP="00304645">
      <w:pPr>
        <w:pStyle w:val="Heading2"/>
      </w:pPr>
      <w:r>
        <w:lastRenderedPageBreak/>
        <w:t>1NC – Case</w:t>
      </w:r>
    </w:p>
    <w:p w:rsidR="00304645" w:rsidRDefault="00304645" w:rsidP="00304645">
      <w:pPr>
        <w:pStyle w:val="Heading3"/>
      </w:pPr>
      <w:r>
        <w:lastRenderedPageBreak/>
        <w:t>UV</w:t>
      </w:r>
    </w:p>
    <w:p w:rsidR="00304645" w:rsidRPr="00572C15" w:rsidRDefault="00304645" w:rsidP="00304645">
      <w:pPr>
        <w:pStyle w:val="Heading4"/>
      </w:pPr>
      <w:proofErr w:type="gramStart"/>
      <w:r>
        <w:t>Yes</w:t>
      </w:r>
      <w:proofErr w:type="gramEnd"/>
      <w:r>
        <w:t xml:space="preserve"> 1ar theory but reasonability and drop the </w:t>
      </w:r>
      <w:proofErr w:type="spellStart"/>
      <w:r>
        <w:t>arg</w:t>
      </w:r>
      <w:proofErr w:type="spellEnd"/>
      <w:r>
        <w:t xml:space="preserve"> – disincentives going all in on theory too early which kills topic ed and checks 2ar judge psychology - no such thing as infinite abuse in finite speech times  and 2ar collapse solves time tradeoff – intervention’s inevitable so intervene for substance</w:t>
      </w:r>
    </w:p>
    <w:p w:rsidR="00304645" w:rsidRDefault="00304645" w:rsidP="00304645">
      <w:pPr>
        <w:pStyle w:val="Heading3"/>
      </w:pPr>
      <w:r>
        <w:lastRenderedPageBreak/>
        <w:t>Framing</w:t>
      </w:r>
    </w:p>
    <w:p w:rsidR="00304645" w:rsidRPr="00A355C6" w:rsidRDefault="00304645" w:rsidP="00304645">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04645" w:rsidRPr="00A355C6" w:rsidRDefault="00304645" w:rsidP="00304645">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10  54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1  billion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rsidR="00304645" w:rsidRDefault="00304645" w:rsidP="00304645"/>
    <w:p w:rsidR="00304645" w:rsidRDefault="00304645" w:rsidP="00304645">
      <w:pPr>
        <w:pStyle w:val="Heading3"/>
      </w:pPr>
      <w:r>
        <w:lastRenderedPageBreak/>
        <w:t>Top Level</w:t>
      </w:r>
    </w:p>
    <w:p w:rsidR="00C53611" w:rsidRPr="00C53611" w:rsidRDefault="00C53611" w:rsidP="00C53611">
      <w:pPr>
        <w:pStyle w:val="Heading4"/>
      </w:pPr>
      <w:r>
        <w:t xml:space="preserve">C1 </w:t>
      </w:r>
      <w:proofErr w:type="spellStart"/>
      <w:r>
        <w:t>Distributeive</w:t>
      </w:r>
      <w:proofErr w:type="spellEnd"/>
      <w:r>
        <w:t xml:space="preserve">: the </w:t>
      </w:r>
      <w:proofErr w:type="spellStart"/>
      <w:r>
        <w:t>aff</w:t>
      </w:r>
      <w:proofErr w:type="spellEnd"/>
      <w:r>
        <w:t xml:space="preserve"> cause more resource scarcity</w:t>
      </w:r>
    </w:p>
    <w:p w:rsidR="002A4634" w:rsidRDefault="002A4634" w:rsidP="002A4634">
      <w:pPr>
        <w:pStyle w:val="Heading4"/>
      </w:pPr>
      <w:proofErr w:type="spellStart"/>
      <w:r>
        <w:t>Starlink</w:t>
      </w:r>
      <w:proofErr w:type="spellEnd"/>
      <w:r>
        <w:t xml:space="preserve"> is key to rural broadband expansion</w:t>
      </w:r>
    </w:p>
    <w:p w:rsidR="002A4634" w:rsidRPr="00A87CF8" w:rsidRDefault="002A4634" w:rsidP="002A4634">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rsidR="002A4634" w:rsidRPr="00A87CF8" w:rsidRDefault="002A4634" w:rsidP="002A4634">
      <w:pPr>
        <w:rPr>
          <w:sz w:val="12"/>
        </w:rPr>
      </w:pPr>
      <w:r w:rsidRPr="00A87CF8">
        <w:rPr>
          <w:sz w:val="12"/>
        </w:rPr>
        <w:t xml:space="preserve">SpaceX’s </w:t>
      </w:r>
      <w:proofErr w:type="spellStart"/>
      <w:r w:rsidRPr="00A87CF8">
        <w:rPr>
          <w:rStyle w:val="Emphasis"/>
          <w:highlight w:val="green"/>
        </w:rPr>
        <w:t>Starlink</w:t>
      </w:r>
      <w:proofErr w:type="spellEnd"/>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A87CF8">
        <w:rPr>
          <w:rStyle w:val="StyleUnderline"/>
          <w:highlight w:val="green"/>
        </w:rPr>
        <w:t>Ookla</w:t>
      </w:r>
      <w:proofErr w:type="spellEnd"/>
      <w:r w:rsidRPr="00A87CF8">
        <w:rPr>
          <w:rStyle w:val="StyleUnderline"/>
          <w:highlight w:val="green"/>
        </w:rPr>
        <w:t xml:space="preserve"> </w:t>
      </w:r>
      <w:proofErr w:type="spellStart"/>
      <w:r w:rsidRPr="00A87CF8">
        <w:rPr>
          <w:rStyle w:val="StyleUnderline"/>
          <w:highlight w:val="green"/>
        </w:rPr>
        <w:t>Speedtest</w:t>
      </w:r>
      <w:proofErr w:type="spellEnd"/>
      <w:r w:rsidRPr="00A87CF8">
        <w:rPr>
          <w:sz w:val="12"/>
        </w:rPr>
        <w:t>.</w:t>
      </w:r>
    </w:p>
    <w:p w:rsidR="002A4634" w:rsidRPr="00A87CF8" w:rsidRDefault="002A4634" w:rsidP="002A4634">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rsidR="002A4634" w:rsidRPr="00A87CF8" w:rsidRDefault="002A4634" w:rsidP="002A4634">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rsidR="002A4634" w:rsidRPr="00A87CF8" w:rsidRDefault="002A4634" w:rsidP="002A4634">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 xml:space="preserve">counties in which </w:t>
      </w:r>
      <w:proofErr w:type="spellStart"/>
      <w:r w:rsidRPr="00A87CF8">
        <w:rPr>
          <w:rStyle w:val="StyleUnderline"/>
          <w:highlight w:val="green"/>
        </w:rPr>
        <w:t>Starlink</w:t>
      </w:r>
      <w:proofErr w:type="spellEnd"/>
      <w:r w:rsidRPr="00A87CF8">
        <w:rPr>
          <w:rStyle w:val="StyleUnderline"/>
          <w:highlight w:val="green"/>
        </w:rPr>
        <w:t xml:space="preserve">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rsidR="002A4634" w:rsidRPr="00A87CF8" w:rsidRDefault="002A4634" w:rsidP="002A4634">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rsidR="002A4634" w:rsidRPr="00A87CF8" w:rsidRDefault="002A4634" w:rsidP="002A4634">
      <w:pPr>
        <w:rPr>
          <w:sz w:val="12"/>
        </w:rPr>
      </w:pPr>
      <w:r w:rsidRPr="00A87CF8">
        <w:rPr>
          <w:sz w:val="12"/>
        </w:rPr>
        <w:t xml:space="preserve">“Our own analysis shows that </w:t>
      </w:r>
      <w:proofErr w:type="spellStart"/>
      <w:r w:rsidRPr="00A87CF8">
        <w:rPr>
          <w:rStyle w:val="StyleUnderline"/>
          <w:highlight w:val="green"/>
        </w:rPr>
        <w:t>Starlink</w:t>
      </w:r>
      <w:proofErr w:type="spellEnd"/>
      <w:r w:rsidRPr="00A87CF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rsidR="002A4634" w:rsidRPr="00A87CF8" w:rsidRDefault="002A4634" w:rsidP="002A4634"/>
    <w:p w:rsidR="002A4634" w:rsidRDefault="002A4634" w:rsidP="002A4634">
      <w:pPr>
        <w:pStyle w:val="Heading4"/>
      </w:pPr>
      <w:r>
        <w:t xml:space="preserve">Broadband is key to </w:t>
      </w:r>
      <w:r w:rsidRPr="002229CC">
        <w:rPr>
          <w:u w:val="single"/>
        </w:rPr>
        <w:t>precision agriculture</w:t>
      </w:r>
      <w:r>
        <w:t xml:space="preserve"> transition</w:t>
      </w:r>
    </w:p>
    <w:p w:rsidR="002A4634" w:rsidRPr="00DA210C" w:rsidRDefault="002A4634" w:rsidP="002A4634">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rsidR="002A4634" w:rsidRPr="009F5BAF" w:rsidRDefault="002A4634" w:rsidP="002A4634">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rsidR="002A4634" w:rsidRPr="004711EE" w:rsidRDefault="002A4634" w:rsidP="002A4634">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rsidR="002A4634" w:rsidRPr="009F5BAF" w:rsidRDefault="002A4634" w:rsidP="002A4634">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w:t>
      </w:r>
      <w:r w:rsidRPr="00DA210C">
        <w:rPr>
          <w:rStyle w:val="StyleUnderline"/>
        </w:rPr>
        <w:lastRenderedPageBreak/>
        <w:t xml:space="preserve">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rsidR="002A4634" w:rsidRPr="009F5BAF" w:rsidRDefault="002A4634" w:rsidP="002A4634">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rsidR="002A4634" w:rsidRPr="00DA210C" w:rsidRDefault="002A4634" w:rsidP="002A4634">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rsidR="002A4634" w:rsidRPr="009F5BAF" w:rsidRDefault="002A4634" w:rsidP="002A4634">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rsidR="002A4634" w:rsidRPr="00DC62B1" w:rsidRDefault="002A4634" w:rsidP="002A4634">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rsidR="002A4634" w:rsidRPr="00DC62B1" w:rsidRDefault="002A4634" w:rsidP="002A4634">
      <w:pPr>
        <w:rPr>
          <w:sz w:val="12"/>
        </w:rPr>
      </w:pPr>
      <w:r w:rsidRPr="00DC62B1">
        <w:rPr>
          <w:sz w:val="12"/>
        </w:rPr>
        <w:t>Better choices about what, where, and when to plant, fertilize, and harvest—or breed, feed, and slaughter—can drive above-average returns by removing unrecognized inefficiencies and scaling insights.</w:t>
      </w:r>
    </w:p>
    <w:p w:rsidR="002A4634" w:rsidRPr="00DC62B1" w:rsidRDefault="002A4634" w:rsidP="002A4634">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rsidR="002A4634" w:rsidRPr="009F5BAF" w:rsidRDefault="002A4634" w:rsidP="002A4634">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rsidR="002A4634" w:rsidRPr="009F5BAF" w:rsidRDefault="002A4634" w:rsidP="002A4634">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rsidR="002A4634" w:rsidRPr="00DA210C" w:rsidRDefault="002A4634" w:rsidP="002A4634">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rsidR="002A4634" w:rsidRPr="00DA210C" w:rsidRDefault="002A4634" w:rsidP="002A4634">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rsidR="002A4634" w:rsidRPr="009F5BAF" w:rsidRDefault="002A4634" w:rsidP="002A4634">
      <w:pPr>
        <w:rPr>
          <w:sz w:val="12"/>
        </w:rPr>
      </w:pPr>
      <w:r w:rsidRPr="00573EB4">
        <w:rPr>
          <w:rStyle w:val="StyleUnderline"/>
          <w:highlight w:val="green"/>
        </w:rPr>
        <w:lastRenderedPageBreak/>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rsidR="002A4634" w:rsidRDefault="002A4634" w:rsidP="002A4634"/>
    <w:p w:rsidR="002A4634" w:rsidRDefault="002A4634" w:rsidP="002A4634">
      <w:pPr>
        <w:pStyle w:val="Heading4"/>
      </w:pPr>
      <w:r>
        <w:t xml:space="preserve">Food insecurity causes state collapse, nuclear war, and terror – extinction </w:t>
      </w:r>
    </w:p>
    <w:p w:rsidR="002A4634" w:rsidRPr="00CD1503" w:rsidRDefault="002A4634" w:rsidP="002A4634">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rsidR="002A4634" w:rsidRPr="009F5BAF" w:rsidRDefault="002A4634" w:rsidP="002A4634">
      <w:pPr>
        <w:rPr>
          <w:sz w:val="12"/>
        </w:rPr>
      </w:pPr>
      <w:r w:rsidRPr="009F5BAF">
        <w:rPr>
          <w:sz w:val="12"/>
        </w:rPr>
        <w:t>Poor Institutional Capacity</w:t>
      </w:r>
    </w:p>
    <w:p w:rsidR="002A4634" w:rsidRPr="00F05DB4" w:rsidRDefault="002A4634" w:rsidP="002A4634">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rsidR="002A4634" w:rsidRPr="009F5BAF" w:rsidRDefault="002A4634" w:rsidP="002A4634">
      <w:pPr>
        <w:rPr>
          <w:sz w:val="12"/>
        </w:rPr>
      </w:pPr>
      <w:r w:rsidRPr="00F05DB4">
        <w:rPr>
          <w:rStyle w:val="StyleUnderline"/>
        </w:rPr>
        <w:t>All violent conflicts destroy</w:t>
      </w:r>
      <w:r w:rsidRPr="009F5BAF">
        <w:rPr>
          <w:sz w:val="12"/>
        </w:rPr>
        <w:t xml:space="preserve"> land, water, and social </w:t>
      </w:r>
      <w:r w:rsidRPr="00F05DB4">
        <w:rPr>
          <w:rStyle w:val="StyleUnderline"/>
        </w:rPr>
        <w:t xml:space="preserve">resources for food production. Developing countries do not have massive industrial machines that can remedy such </w:t>
      </w:r>
      <w:proofErr w:type="gramStart"/>
      <w:r w:rsidRPr="00F05DB4">
        <w:rPr>
          <w:rStyle w:val="StyleUnderline"/>
        </w:rPr>
        <w:t>losses,</w:t>
      </w:r>
      <w:proofErr w:type="gramEnd"/>
      <w:r w:rsidRPr="00F05DB4">
        <w:rPr>
          <w:rStyle w:val="StyleUnderline"/>
        </w:rPr>
        <w:t xml:space="preserve">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rsidR="002A4634" w:rsidRPr="009F5BAF" w:rsidRDefault="002A4634" w:rsidP="002A4634">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rsidR="002A4634" w:rsidRPr="009F5BAF" w:rsidRDefault="002A4634" w:rsidP="002A4634">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rsidR="002A4634" w:rsidRPr="00F05DB4" w:rsidRDefault="002A4634" w:rsidP="002A4634">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rsidR="002A4634" w:rsidRPr="009F5BAF" w:rsidRDefault="002A4634" w:rsidP="002A4634">
      <w:pPr>
        <w:rPr>
          <w:sz w:val="12"/>
        </w:rPr>
      </w:pPr>
      <w:r w:rsidRPr="009F5BAF">
        <w:rPr>
          <w:sz w:val="12"/>
        </w:rPr>
        <w:lastRenderedPageBreak/>
        <w:t>State Failure and the Threat to Regional Stability</w:t>
      </w:r>
    </w:p>
    <w:p w:rsidR="002A4634" w:rsidRPr="00F05DB4" w:rsidRDefault="002A4634" w:rsidP="002A4634">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rsidR="002A4634" w:rsidRPr="009F5BAF" w:rsidRDefault="002A4634" w:rsidP="002A4634">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rsidR="002A4634" w:rsidRPr="00F05DB4" w:rsidRDefault="002A4634" w:rsidP="002A4634">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rsidR="002A4634" w:rsidRPr="009F5BAF" w:rsidRDefault="002A4634" w:rsidP="002A4634">
      <w:pPr>
        <w:rPr>
          <w:sz w:val="12"/>
        </w:rPr>
      </w:pPr>
      <w:r w:rsidRPr="009F5BAF">
        <w:rPr>
          <w:sz w:val="12"/>
        </w:rPr>
        <w:t xml:space="preserve">South Sudan experienced what happens when countries do not work together to feed their people. After gaining its independence from Sudan in 2011, 360,000 South Sudanese refugees returned to the country. </w:t>
      </w:r>
      <w:proofErr w:type="gramStart"/>
      <w:r w:rsidRPr="009F5BAF">
        <w:rPr>
          <w:sz w:val="12"/>
        </w:rPr>
        <w:t>This influx of human beings,</w:t>
      </w:r>
      <w:proofErr w:type="gramEnd"/>
      <w:r w:rsidRPr="009F5BAF">
        <w:rPr>
          <w:sz w:val="12"/>
        </w:rPr>
        <w:t xml:space="preserve">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2A4634" w:rsidRPr="009F5BAF" w:rsidRDefault="002A4634" w:rsidP="002A4634">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2A4634" w:rsidRPr="00F05DB4" w:rsidRDefault="002A4634" w:rsidP="002A4634">
      <w:pPr>
        <w:rPr>
          <w:rStyle w:val="Emphasis"/>
        </w:rPr>
      </w:pPr>
      <w:r w:rsidRPr="00CD1503">
        <w:rPr>
          <w:rStyle w:val="Emphasis"/>
        </w:rPr>
        <w:t>Global Consequences</w:t>
      </w:r>
      <w:r w:rsidRPr="00F05DB4">
        <w:rPr>
          <w:rStyle w:val="Emphasis"/>
        </w:rPr>
        <w:t xml:space="preserve"> of State Failure</w:t>
      </w:r>
    </w:p>
    <w:p w:rsidR="002A4634" w:rsidRPr="009F5BAF" w:rsidRDefault="002A4634" w:rsidP="002A4634">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xml:space="preserve">. Controlling some of the most fertile regions of the two countries has also helped the Islamic State starve off areas that have resisted them (Jaafar &amp; Woertz, 2016). If Syria or Iraq are ever going to stabilize, those breadbaskets must be </w:t>
      </w:r>
      <w:proofErr w:type="gramStart"/>
      <w:r w:rsidRPr="009F5BAF">
        <w:rPr>
          <w:sz w:val="12"/>
        </w:rPr>
        <w:t>retaken</w:t>
      </w:r>
      <w:proofErr w:type="gramEnd"/>
      <w:r w:rsidRPr="009F5BAF">
        <w:rPr>
          <w:sz w:val="12"/>
        </w:rPr>
        <w:t xml:space="preserve"> and the food must reach the civilians in the cut off areas.</w:t>
      </w:r>
    </w:p>
    <w:p w:rsidR="002A4634" w:rsidRPr="009F5BAF" w:rsidRDefault="002A4634" w:rsidP="002A4634">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lastRenderedPageBreak/>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rsidR="002A4634" w:rsidRPr="009F5BAF" w:rsidRDefault="002A4634" w:rsidP="002A4634">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2A4634" w:rsidRPr="009F5BAF" w:rsidRDefault="002A4634" w:rsidP="002A4634">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2A4634" w:rsidRPr="009F5BAF" w:rsidRDefault="002A4634" w:rsidP="002A4634">
      <w:pPr>
        <w:rPr>
          <w:sz w:val="12"/>
          <w:szCs w:val="12"/>
        </w:rPr>
      </w:pPr>
      <w:r w:rsidRPr="009F5BAF">
        <w:rPr>
          <w:sz w:val="12"/>
          <w:szCs w:val="12"/>
        </w:rPr>
        <w:t xml:space="preserve">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w:t>
      </w:r>
      <w:proofErr w:type="gramStart"/>
      <w:r w:rsidRPr="009F5BAF">
        <w:rPr>
          <w:sz w:val="12"/>
          <w:szCs w:val="12"/>
        </w:rPr>
        <w:t>violence</w:t>
      </w:r>
      <w:proofErr w:type="gramEnd"/>
      <w:r w:rsidRPr="009F5BAF">
        <w:rPr>
          <w:sz w:val="12"/>
          <w:szCs w:val="12"/>
        </w:rPr>
        <w:t xml:space="preserve"> and they cannot control their borders, thus threatening more than just the failed state (Woodward, 1999). Because state failure is so consequential, the United States military must continue to look into measures it can take to prevent it.</w:t>
      </w:r>
    </w:p>
    <w:p w:rsidR="002A4634" w:rsidRPr="00CD1503" w:rsidRDefault="002A4634" w:rsidP="002A4634">
      <w:pPr>
        <w:rPr>
          <w:rStyle w:val="StyleUnderline"/>
        </w:rPr>
      </w:pPr>
      <w:r w:rsidRPr="00CD1503">
        <w:rPr>
          <w:rStyle w:val="StyleUnderline"/>
        </w:rPr>
        <w:t>The Threat of the Future</w:t>
      </w:r>
    </w:p>
    <w:p w:rsidR="002A4634" w:rsidRPr="00CD1503" w:rsidRDefault="002A4634" w:rsidP="002A4634">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rsidR="002A4634" w:rsidRPr="00CD1503" w:rsidRDefault="002A4634" w:rsidP="002A4634">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rsidR="002A4634" w:rsidRPr="009F5BAF" w:rsidRDefault="002A4634" w:rsidP="002A4634">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t>
      </w:r>
      <w:r w:rsidRPr="009F5BAF">
        <w:rPr>
          <w:sz w:val="12"/>
        </w:rPr>
        <w:lastRenderedPageBreak/>
        <w:t xml:space="preserve">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rsidR="00304645" w:rsidRDefault="00C53611" w:rsidP="00C53611">
      <w:pPr>
        <w:pStyle w:val="Heading4"/>
      </w:pPr>
      <w:r>
        <w:t xml:space="preserve">Can’t solve global north will always find a way to circumvent- they will use this to an advantage and through the </w:t>
      </w:r>
      <w:proofErr w:type="spellStart"/>
      <w:r>
        <w:t>aff</w:t>
      </w:r>
      <w:proofErr w:type="spellEnd"/>
      <w:r>
        <w:t xml:space="preserve"> they don’t know which countries will give the money or when only that they will do so</w:t>
      </w:r>
    </w:p>
    <w:p w:rsidR="00C53611" w:rsidRDefault="00C53611" w:rsidP="00C53611">
      <w:pPr>
        <w:pStyle w:val="Heading4"/>
      </w:pPr>
      <w:r>
        <w:t>C2 – Efficiency</w:t>
      </w:r>
    </w:p>
    <w:p w:rsidR="00C53611" w:rsidRPr="00C53611" w:rsidRDefault="00C53611" w:rsidP="00C53611">
      <w:pPr>
        <w:pStyle w:val="Heading4"/>
      </w:pPr>
      <w:proofErr w:type="gramStart"/>
      <w:r>
        <w:t>Cant</w:t>
      </w:r>
      <w:proofErr w:type="gramEnd"/>
      <w:r>
        <w:t xml:space="preserve"> discourage- </w:t>
      </w:r>
      <w:proofErr w:type="spellStart"/>
      <w:r>
        <w:t>aff</w:t>
      </w:r>
      <w:proofErr w:type="spellEnd"/>
      <w:r>
        <w:t xml:space="preserve"> </w:t>
      </w:r>
      <w:proofErr w:type="spellStart"/>
      <w:r>
        <w:t>ev</w:t>
      </w:r>
      <w:proofErr w:type="spellEnd"/>
      <w:r>
        <w:t xml:space="preserve"> from 20 years ago more recently updated shows how this </w:t>
      </w:r>
      <w:proofErr w:type="spellStart"/>
      <w:r>
        <w:t>isnt</w:t>
      </w:r>
      <w:proofErr w:type="spellEnd"/>
      <w:r>
        <w:t xml:space="preserve"> true and if the </w:t>
      </w:r>
      <w:proofErr w:type="spellStart"/>
      <w:r>
        <w:t>aff</w:t>
      </w:r>
      <w:proofErr w:type="spellEnd"/>
      <w:r>
        <w:t xml:space="preserve"> </w:t>
      </w:r>
      <w:proofErr w:type="spellStart"/>
      <w:r>
        <w:t>ev</w:t>
      </w:r>
      <w:proofErr w:type="spellEnd"/>
      <w:r>
        <w:t xml:space="preserve"> about how countries are very ruthless means they will try to exploit the auctioning off from the UN as much as possible</w:t>
      </w:r>
    </w:p>
    <w:sectPr w:rsidR="00C53611" w:rsidRPr="00C536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0F3A8F"/>
    <w:multiLevelType w:val="hybridMultilevel"/>
    <w:tmpl w:val="465A4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D47D6"/>
    <w:multiLevelType w:val="hybridMultilevel"/>
    <w:tmpl w:val="09CC1DB2"/>
    <w:lvl w:ilvl="0" w:tplc="0409000F">
      <w:start w:val="1"/>
      <w:numFmt w:val="decimal"/>
      <w:lvlText w:val="%1."/>
      <w:lvlJc w:val="left"/>
      <w:pPr>
        <w:ind w:left="720" w:hanging="360"/>
      </w:pPr>
      <w:rPr>
        <w:rFonts w:hint="default"/>
      </w:rPr>
    </w:lvl>
    <w:lvl w:ilvl="1" w:tplc="7786D25A">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5"/>
  </w:num>
  <w:num w:numId="14">
    <w:abstractNumId w:val="18"/>
  </w:num>
  <w:num w:numId="15">
    <w:abstractNumId w:val="16"/>
  </w:num>
  <w:num w:numId="16">
    <w:abstractNumId w:val="21"/>
  </w:num>
  <w:num w:numId="17">
    <w:abstractNumId w:val="13"/>
  </w:num>
  <w:num w:numId="18">
    <w:abstractNumId w:val="15"/>
  </w:num>
  <w:num w:numId="19">
    <w:abstractNumId w:val="23"/>
  </w:num>
  <w:num w:numId="20">
    <w:abstractNumId w:val="22"/>
  </w:num>
  <w:num w:numId="21">
    <w:abstractNumId w:val="19"/>
  </w:num>
  <w:num w:numId="22">
    <w:abstractNumId w:val="20"/>
  </w:num>
  <w:num w:numId="23">
    <w:abstractNumId w:val="11"/>
  </w:num>
  <w:num w:numId="24">
    <w:abstractNumId w:val="14"/>
  </w:num>
  <w:num w:numId="25">
    <w:abstractNumId w:val="1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4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271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A4634"/>
    <w:rsid w:val="002B5511"/>
    <w:rsid w:val="002B7ACF"/>
    <w:rsid w:val="002E0643"/>
    <w:rsid w:val="002E392E"/>
    <w:rsid w:val="002E6BBC"/>
    <w:rsid w:val="002F1BA9"/>
    <w:rsid w:val="002F6E74"/>
    <w:rsid w:val="0030464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D7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5E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13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611"/>
    <w:rsid w:val="00C56DCC"/>
    <w:rsid w:val="00C57075"/>
    <w:rsid w:val="00C72AFE"/>
    <w:rsid w:val="00C81619"/>
    <w:rsid w:val="00CA013C"/>
    <w:rsid w:val="00CA6D6D"/>
    <w:rsid w:val="00CC246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F8DC13E-41AC-A847-9DB8-E9634A45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213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24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CC24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C24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C24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24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466"/>
  </w:style>
  <w:style w:type="character" w:customStyle="1" w:styleId="Heading1Char">
    <w:name w:val="Heading 1 Char"/>
    <w:aliases w:val="Pocket Char"/>
    <w:basedOn w:val="DefaultParagraphFont"/>
    <w:link w:val="Heading1"/>
    <w:uiPriority w:val="9"/>
    <w:rsid w:val="00CC2466"/>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CC246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C246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CC24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246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CC2466"/>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CC246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CC2466"/>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CC2466"/>
    <w:rPr>
      <w:color w:val="auto"/>
      <w:u w:val="none"/>
    </w:rPr>
  </w:style>
  <w:style w:type="paragraph" w:styleId="DocumentMap">
    <w:name w:val="Document Map"/>
    <w:basedOn w:val="Normal"/>
    <w:link w:val="DocumentMapChar"/>
    <w:uiPriority w:val="99"/>
    <w:semiHidden/>
    <w:unhideWhenUsed/>
    <w:rsid w:val="00CC24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2466"/>
    <w:rPr>
      <w:rFonts w:ascii="Lucida Grande" w:hAnsi="Lucida Grande" w:cs="Lucida Grande"/>
    </w:rPr>
  </w:style>
  <w:style w:type="paragraph" w:styleId="ListParagraph">
    <w:name w:val="List Paragraph"/>
    <w:aliases w:val="6 font"/>
    <w:basedOn w:val="Normal"/>
    <w:uiPriority w:val="34"/>
    <w:qFormat/>
    <w:rsid w:val="007B2135"/>
    <w:pPr>
      <w:ind w:left="720"/>
      <w:contextualSpacing/>
    </w:pPr>
  </w:style>
  <w:style w:type="paragraph" w:customStyle="1" w:styleId="Emphasis1">
    <w:name w:val="Emphasis1"/>
    <w:basedOn w:val="Normal"/>
    <w:link w:val="Emphasis"/>
    <w:autoRedefine/>
    <w:uiPriority w:val="20"/>
    <w:qFormat/>
    <w:rsid w:val="007B2135"/>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B2135"/>
    <w:rPr>
      <w:u w:val="single"/>
    </w:rPr>
  </w:style>
  <w:style w:type="paragraph" w:styleId="Title">
    <w:name w:val="Title"/>
    <w:aliases w:val="title,UNDERLINE,Cites and Cards,Bold Underlined,Read This,Block Heading"/>
    <w:basedOn w:val="Normal"/>
    <w:next w:val="Normal"/>
    <w:link w:val="TitleChar"/>
    <w:uiPriority w:val="6"/>
    <w:qFormat/>
    <w:rsid w:val="007B2135"/>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7B2135"/>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7B2135"/>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7B2135"/>
    <w:rPr>
      <w:color w:val="605E5C"/>
      <w:shd w:val="clear" w:color="auto" w:fill="E1DFDD"/>
    </w:rPr>
  </w:style>
  <w:style w:type="paragraph" w:styleId="NormalWeb">
    <w:name w:val="Normal (Web)"/>
    <w:basedOn w:val="Normal"/>
    <w:uiPriority w:val="99"/>
    <w:semiHidden/>
    <w:unhideWhenUsed/>
    <w:rsid w:val="007B2135"/>
    <w:rPr>
      <w:rFonts w:ascii="Times New Roman" w:hAnsi="Times New Roman" w:cs="Times New Roman"/>
      <w:sz w:val="24"/>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046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8749</Words>
  <Characters>49872</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2022-01-15T18:37:00Z</dcterms:created>
  <dcterms:modified xsi:type="dcterms:W3CDTF">2022-01-15T20:17:00Z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