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5FB36" w14:textId="77777777" w:rsidR="000A0F8A" w:rsidRDefault="000A0F8A" w:rsidP="000A0F8A">
      <w:pPr>
        <w:pStyle w:val="Heading1"/>
      </w:pPr>
      <w:r>
        <w:t xml:space="preserve">1NC vs </w:t>
      </w:r>
      <w:r w:rsidRPr="000A0F8A">
        <w:t>Westlake AK</w:t>
      </w:r>
    </w:p>
    <w:p w14:paraId="6C0321E1" w14:textId="77777777" w:rsidR="001216F4" w:rsidRDefault="001216F4" w:rsidP="001216F4">
      <w:pPr>
        <w:pStyle w:val="Heading3"/>
        <w:rPr>
          <w:rFonts w:asciiTheme="majorHAnsi" w:hAnsiTheme="majorHAnsi" w:cstheme="majorHAnsi"/>
        </w:rPr>
      </w:pPr>
      <w:r>
        <w:rPr>
          <w:rFonts w:asciiTheme="majorHAnsi" w:hAnsiTheme="majorHAnsi" w:cstheme="majorHAnsi"/>
        </w:rPr>
        <w:t xml:space="preserve">1NC – </w:t>
      </w:r>
      <w:r w:rsidR="00992A35">
        <w:rPr>
          <w:rFonts w:asciiTheme="majorHAnsi" w:hAnsiTheme="majorHAnsi" w:cstheme="majorHAnsi"/>
        </w:rPr>
        <w:t>Off</w:t>
      </w:r>
    </w:p>
    <w:p w14:paraId="4F3797B8" w14:textId="77777777" w:rsidR="001216F4" w:rsidRDefault="001216F4" w:rsidP="001216F4">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w:t>
      </w:r>
      <w:r w:rsidR="008B1DC2">
        <w:rPr>
          <w:rFonts w:asciiTheme="majorHAnsi" w:hAnsiTheme="majorHAnsi" w:cstheme="majorHAnsi"/>
        </w:rPr>
        <w:t xml:space="preserve"> [and the aff should defend the implementation of the aff] </w:t>
      </w:r>
      <w:r w:rsidRPr="00221625">
        <w:rPr>
          <w:rFonts w:asciiTheme="majorHAnsi" w:hAnsiTheme="majorHAnsi" w:cstheme="majorHAnsi"/>
        </w:rPr>
        <w:t xml:space="preserv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22C445BD" w14:textId="77777777" w:rsidR="00F5499F" w:rsidRPr="00F5499F" w:rsidRDefault="00F5499F" w:rsidP="00F5499F"/>
    <w:p w14:paraId="5EB4199B" w14:textId="77777777" w:rsidR="001216F4" w:rsidRDefault="001216F4" w:rsidP="001216F4">
      <w:pPr>
        <w:keepNext/>
        <w:keepLines/>
        <w:spacing w:before="200"/>
        <w:outlineLvl w:val="3"/>
        <w:rPr>
          <w:rFonts w:asciiTheme="majorHAnsi" w:eastAsia="Times New Roman" w:hAnsiTheme="majorHAnsi" w:cstheme="majorHAnsi"/>
          <w:sz w:val="20"/>
          <w:szCs w:val="20"/>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221625">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221625">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221625">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221625">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3E47471F" w14:textId="77777777" w:rsidR="00F5499F" w:rsidRPr="00221625" w:rsidRDefault="00F5499F" w:rsidP="001216F4">
      <w:pPr>
        <w:keepNext/>
        <w:keepLines/>
        <w:spacing w:before="200"/>
        <w:outlineLvl w:val="3"/>
        <w:rPr>
          <w:rFonts w:asciiTheme="majorHAnsi" w:eastAsiaTheme="majorEastAsia" w:hAnsiTheme="majorHAnsi" w:cstheme="majorHAnsi"/>
          <w:bCs/>
          <w:iCs/>
          <w:sz w:val="26"/>
        </w:rPr>
      </w:pPr>
    </w:p>
    <w:p w14:paraId="4F8034BF" w14:textId="77777777" w:rsidR="001216F4" w:rsidRPr="00221625" w:rsidRDefault="001216F4" w:rsidP="001216F4">
      <w:pPr>
        <w:pStyle w:val="Heading4"/>
        <w:rPr>
          <w:rFonts w:asciiTheme="majorHAnsi" w:hAnsiTheme="majorHAnsi" w:cstheme="majorHAnsi"/>
        </w:rPr>
      </w:pPr>
      <w:r w:rsidRPr="00221625">
        <w:rPr>
          <w:rFonts w:asciiTheme="majorHAnsi" w:hAnsiTheme="majorHAnsi" w:cstheme="majorHAnsi"/>
        </w:rPr>
        <w:t xml:space="preserve">Ought means should </w:t>
      </w:r>
    </w:p>
    <w:p w14:paraId="04745DFB" w14:textId="77777777" w:rsidR="001216F4" w:rsidRDefault="001216F4" w:rsidP="001216F4">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7F460A72" w14:textId="77777777" w:rsidR="00F5499F" w:rsidRPr="00221625" w:rsidRDefault="00F5499F" w:rsidP="001216F4">
      <w:pPr>
        <w:rPr>
          <w:rFonts w:asciiTheme="majorHAnsi" w:hAnsiTheme="majorHAnsi" w:cstheme="majorHAnsi"/>
        </w:rPr>
      </w:pPr>
    </w:p>
    <w:p w14:paraId="3D0BB452" w14:textId="77777777" w:rsidR="001216F4" w:rsidRPr="00221625" w:rsidRDefault="001216F4" w:rsidP="001216F4">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05117FD7" w14:textId="77777777" w:rsidR="001216F4" w:rsidRPr="00221625" w:rsidRDefault="001216F4" w:rsidP="001216F4">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0B620A9D" w14:textId="77777777" w:rsidR="001216F4" w:rsidRDefault="001216F4" w:rsidP="001216F4">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221625">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221625">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221625">
        <w:rPr>
          <w:rStyle w:val="IntenseEmphasis"/>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221625">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221625">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4B3DE2A8" w14:textId="77777777" w:rsidR="00F5499F" w:rsidRDefault="00F5499F" w:rsidP="001216F4">
      <w:pPr>
        <w:ind w:right="288"/>
        <w:rPr>
          <w:rFonts w:asciiTheme="majorHAnsi" w:hAnsiTheme="majorHAnsi" w:cstheme="majorHAnsi"/>
        </w:rPr>
      </w:pPr>
    </w:p>
    <w:p w14:paraId="202D14A9" w14:textId="77777777" w:rsidR="001216F4" w:rsidRDefault="001216F4" w:rsidP="001216F4">
      <w:pPr>
        <w:pStyle w:val="Heading4"/>
      </w:pPr>
      <w:r>
        <w:t>WTO refers to the World Trade Organization</w:t>
      </w:r>
    </w:p>
    <w:p w14:paraId="7C7E51C3" w14:textId="77777777" w:rsidR="001216F4" w:rsidRPr="00370490" w:rsidRDefault="001216F4" w:rsidP="001216F4">
      <w:r w:rsidRPr="00993431">
        <w:rPr>
          <w:rStyle w:val="Style13ptBold"/>
        </w:rPr>
        <w:t>MBN N.D.</w:t>
      </w:r>
      <w:r>
        <w:t xml:space="preserve"> [(Market Business News, </w:t>
      </w:r>
      <w:r w:rsidRPr="00993431">
        <w:t>an online newspaper specializing in financial, economic and business news worldwide</w:t>
      </w:r>
      <w:r>
        <w:t>) “</w:t>
      </w:r>
      <w:r w:rsidRPr="00370490">
        <w:t>World Trade Organization (WTO) – definition and meaning</w:t>
      </w:r>
      <w:r>
        <w:t xml:space="preserve">” MBN, No date. </w:t>
      </w:r>
      <w:hyperlink r:id="rId17" w:history="1">
        <w:r w:rsidRPr="00AE1F44">
          <w:rPr>
            <w:rStyle w:val="Hyperlink"/>
          </w:rPr>
          <w:t>https://marketbusinessnews.com/financial-glossary/world-trade-organization-wto-definition-meaning/</w:t>
        </w:r>
      </w:hyperlink>
      <w:r>
        <w:t>] RR</w:t>
      </w:r>
    </w:p>
    <w:p w14:paraId="151392CA" w14:textId="77777777" w:rsidR="001216F4" w:rsidRDefault="001216F4" w:rsidP="001216F4">
      <w:r w:rsidRPr="00993431">
        <w:rPr>
          <w:rStyle w:val="StyleUnderline"/>
          <w:highlight w:val="green"/>
        </w:rPr>
        <w:t>The World Trade Organization</w:t>
      </w:r>
      <w:r w:rsidRPr="00370490">
        <w:t xml:space="preserve">, often </w:t>
      </w:r>
      <w:r w:rsidRPr="00993431">
        <w:rPr>
          <w:rStyle w:val="Emphasis"/>
          <w:highlight w:val="green"/>
        </w:rPr>
        <w:t>referred to by</w:t>
      </w:r>
      <w:r w:rsidRPr="00993431">
        <w:rPr>
          <w:rStyle w:val="Emphasis"/>
        </w:rPr>
        <w:t xml:space="preserve"> its initials </w:t>
      </w:r>
      <w:r w:rsidRPr="00993431">
        <w:rPr>
          <w:rStyle w:val="Emphasis"/>
          <w:highlight w:val="green"/>
        </w:rPr>
        <w:t>WTO</w:t>
      </w:r>
      <w:r w:rsidRPr="00993431">
        <w:rPr>
          <w:rStyle w:val="Emphasis"/>
        </w:rPr>
        <w:t>,</w:t>
      </w:r>
      <w:r w:rsidRPr="00370490">
        <w:t xml:space="preserve"> </w:t>
      </w:r>
      <w:r w:rsidRPr="00993431">
        <w:rPr>
          <w:rStyle w:val="StyleUnderline"/>
          <w:highlight w:val="green"/>
        </w:rPr>
        <w:t xml:space="preserve">is a global </w:t>
      </w:r>
      <w:r w:rsidRPr="00993431">
        <w:rPr>
          <w:rStyle w:val="StyleUnderline"/>
        </w:rPr>
        <w:t>international</w:t>
      </w:r>
      <w:r w:rsidRPr="00993431">
        <w:rPr>
          <w:rStyle w:val="StyleUnderline"/>
          <w:highlight w:val="green"/>
        </w:rPr>
        <w:t xml:space="preserve"> organization</w:t>
      </w:r>
      <w:r w:rsidRPr="00993431">
        <w:rPr>
          <w:rStyle w:val="StyleUnderline"/>
        </w:rPr>
        <w:t xml:space="preserve"> </w:t>
      </w:r>
      <w:r w:rsidRPr="00993431">
        <w:rPr>
          <w:rStyle w:val="StyleUnderline"/>
          <w:highlight w:val="green"/>
        </w:rPr>
        <w:t>that deals with</w:t>
      </w:r>
      <w:r w:rsidRPr="00993431">
        <w:rPr>
          <w:rStyle w:val="StyleUnderline"/>
        </w:rPr>
        <w:t xml:space="preserve"> the rules of </w:t>
      </w:r>
      <w:r w:rsidRPr="00993431">
        <w:rPr>
          <w:rStyle w:val="StyleUnderline"/>
          <w:highlight w:val="green"/>
        </w:rPr>
        <w:t>trade between countries</w:t>
      </w:r>
      <w:r w:rsidRPr="00993431">
        <w:rPr>
          <w:rStyle w:val="StyleUnderline"/>
        </w:rPr>
        <w:t xml:space="preserve">, </w:t>
      </w:r>
      <w:r w:rsidRPr="00993431">
        <w:rPr>
          <w:rStyle w:val="StyleUnderline"/>
          <w:highlight w:val="green"/>
        </w:rPr>
        <w:t>and helps</w:t>
      </w:r>
      <w:r w:rsidRPr="00993431">
        <w:rPr>
          <w:rStyle w:val="StyleUnderline"/>
        </w:rPr>
        <w:t xml:space="preserve"> trading nations </w:t>
      </w:r>
      <w:r w:rsidRPr="00993431">
        <w:rPr>
          <w:rStyle w:val="StyleUnderline"/>
          <w:highlight w:val="green"/>
        </w:rPr>
        <w:t>resolve disputes</w:t>
      </w:r>
      <w:r w:rsidRPr="00370490">
        <w:t xml:space="preserve">. The WTO says it is the only global organization that does this. </w:t>
      </w:r>
      <w:r w:rsidRPr="00993431">
        <w:rPr>
          <w:rStyle w:val="StyleUnderline"/>
        </w:rPr>
        <w:t>The World Trade Organization says it aims to help producers of goods and services, importers, and exporters conduct their business</w:t>
      </w:r>
      <w:r w:rsidRPr="00370490">
        <w:t>.</w:t>
      </w:r>
    </w:p>
    <w:p w14:paraId="2AF3070E" w14:textId="77777777" w:rsidR="00F5499F" w:rsidRDefault="00F5499F" w:rsidP="001216F4"/>
    <w:p w14:paraId="48627C5A" w14:textId="77777777" w:rsidR="001216F4" w:rsidRDefault="001216F4" w:rsidP="001216F4">
      <w:pPr>
        <w:pStyle w:val="Heading4"/>
      </w:pPr>
      <w:r>
        <w:t>Reduce means</w:t>
      </w:r>
    </w:p>
    <w:p w14:paraId="0549617D" w14:textId="77777777" w:rsidR="001216F4" w:rsidRPr="0007529D" w:rsidRDefault="001216F4" w:rsidP="001216F4">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6B2DB540" w14:textId="77777777" w:rsidR="001216F4" w:rsidRDefault="001216F4" w:rsidP="001216F4">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538F44F8" w14:textId="77777777" w:rsidR="00F5499F" w:rsidRDefault="00F5499F" w:rsidP="001216F4">
      <w:pPr>
        <w:rPr>
          <w:sz w:val="12"/>
        </w:rPr>
      </w:pPr>
    </w:p>
    <w:p w14:paraId="3A55CD83" w14:textId="77777777" w:rsidR="001216F4" w:rsidRPr="00E5209E" w:rsidRDefault="001216F4" w:rsidP="001216F4">
      <w:pPr>
        <w:rPr>
          <w:sz w:val="12"/>
        </w:rPr>
      </w:pPr>
    </w:p>
    <w:p w14:paraId="08B9F841" w14:textId="77777777" w:rsidR="001216F4" w:rsidRDefault="001216F4" w:rsidP="001216F4">
      <w:pPr>
        <w:pStyle w:val="Heading4"/>
      </w:pPr>
      <w:r>
        <w:t>Intellectual property protections are</w:t>
      </w:r>
    </w:p>
    <w:p w14:paraId="61758B09" w14:textId="77777777" w:rsidR="001216F4" w:rsidRPr="006466B8" w:rsidRDefault="001216F4" w:rsidP="001216F4">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7563C5A9" w14:textId="77777777" w:rsidR="001216F4" w:rsidRDefault="001216F4" w:rsidP="001216F4">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0FA2EC18" w14:textId="77777777" w:rsidR="00F5499F" w:rsidRDefault="00F5499F" w:rsidP="001216F4">
      <w:pPr>
        <w:rPr>
          <w:sz w:val="12"/>
        </w:rPr>
      </w:pPr>
    </w:p>
    <w:p w14:paraId="78480665" w14:textId="77777777" w:rsidR="001216F4" w:rsidRDefault="001216F4" w:rsidP="001216F4">
      <w:pPr>
        <w:pStyle w:val="Heading4"/>
      </w:pPr>
      <w:r>
        <w:t>Medicine is</w:t>
      </w:r>
    </w:p>
    <w:p w14:paraId="7E2A3AF0" w14:textId="77777777" w:rsidR="001216F4" w:rsidRPr="00BD6AF4" w:rsidRDefault="001216F4" w:rsidP="001216F4">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3523F8E8" w14:textId="77777777" w:rsidR="001216F4" w:rsidRPr="001216F4" w:rsidRDefault="001216F4" w:rsidP="001216F4">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4010AF87" w14:textId="77777777" w:rsidR="001216F4" w:rsidRDefault="001216F4" w:rsidP="001216F4">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5B2AA050" w14:textId="77777777" w:rsidR="00F5499F" w:rsidRPr="00F5499F" w:rsidRDefault="00F5499F" w:rsidP="00F5499F"/>
    <w:p w14:paraId="0D5507D7" w14:textId="77777777" w:rsidR="001216F4" w:rsidRDefault="001216F4" w:rsidP="001216F4">
      <w:pPr>
        <w:pStyle w:val="Heading4"/>
        <w:numPr>
          <w:ilvl w:val="0"/>
          <w:numId w:val="14"/>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121A705E" w14:textId="77777777" w:rsidR="00F5499F" w:rsidRPr="00F5499F" w:rsidRDefault="00F5499F" w:rsidP="00F5499F"/>
    <w:p w14:paraId="1B556E8A" w14:textId="77777777" w:rsidR="001216F4" w:rsidRDefault="001216F4" w:rsidP="001216F4">
      <w:pPr>
        <w:pStyle w:val="Heading4"/>
        <w:numPr>
          <w:ilvl w:val="0"/>
          <w:numId w:val="14"/>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377E53F0" w14:textId="77777777" w:rsidR="00F5499F" w:rsidRPr="00F5499F" w:rsidRDefault="00F5499F" w:rsidP="00F5499F"/>
    <w:p w14:paraId="0466F3AF" w14:textId="77777777" w:rsidR="001216F4" w:rsidRPr="00B073BF" w:rsidRDefault="001216F4" w:rsidP="001216F4">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7C9F3DB6" w14:textId="77777777" w:rsidR="001216F4" w:rsidRPr="00D03FA3" w:rsidRDefault="001216F4" w:rsidP="001216F4">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040F77B7" w14:textId="77777777" w:rsidR="009B77FC" w:rsidRDefault="009B77FC" w:rsidP="009B77FC">
      <w:pPr>
        <w:pStyle w:val="Heading4"/>
        <w:rPr>
          <w:rFonts w:cs="Calibri"/>
        </w:rPr>
      </w:pPr>
    </w:p>
    <w:p w14:paraId="6070600D" w14:textId="77777777" w:rsidR="009B77FC" w:rsidRDefault="009B77FC" w:rsidP="009B77FC">
      <w:pPr>
        <w:pStyle w:val="Heading3"/>
      </w:pPr>
      <w:r>
        <w:t>1NC – Off</w:t>
      </w:r>
    </w:p>
    <w:p w14:paraId="5221B1E1" w14:textId="77777777" w:rsidR="009B77FC" w:rsidRDefault="009B77FC" w:rsidP="009B77FC">
      <w:pPr>
        <w:pStyle w:val="Heading4"/>
      </w:pPr>
      <w:r>
        <w:t xml:space="preserve">CP: Member nations of the World Trade Organization should enter into a prior and binding consultation with the World Health Organization over reducing intellectual property protections for COVID-19 medicines. Member nations will support the proposal and adopt the results of consultation. </w:t>
      </w:r>
    </w:p>
    <w:p w14:paraId="71B1F8CD" w14:textId="77777777" w:rsidR="00F5499F" w:rsidRPr="00F5499F" w:rsidRDefault="00F5499F" w:rsidP="00F5499F"/>
    <w:p w14:paraId="53A2B82C" w14:textId="77777777" w:rsidR="009B77FC" w:rsidRDefault="009B77FC" w:rsidP="009B77FC">
      <w:pPr>
        <w:pStyle w:val="Heading4"/>
      </w:pPr>
      <w:r>
        <w:t>WHO says yes</w:t>
      </w:r>
    </w:p>
    <w:p w14:paraId="248058D0" w14:textId="77777777" w:rsidR="009B77FC" w:rsidRPr="00FC4557" w:rsidRDefault="009B77FC" w:rsidP="009B77FC">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WHO chief urges world to follow U.S. lead and support waiving Covid vaccine patent protections,” CNBC, 5/7/2021] JL</w:t>
      </w:r>
    </w:p>
    <w:p w14:paraId="6ADBDB75" w14:textId="77777777" w:rsidR="009B77FC" w:rsidRPr="00014BCB" w:rsidRDefault="009B77FC" w:rsidP="009B77FC">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0113E6">
        <w:rPr>
          <w:rStyle w:val="StyleUnderline"/>
        </w:rPr>
        <w:t>Covid</w:t>
      </w:r>
      <w:r w:rsidRPr="00014BCB">
        <w:rPr>
          <w:rStyle w:val="StyleUnderline"/>
        </w:rPr>
        <w:t xml:space="preserve">-19 </w:t>
      </w:r>
      <w:r w:rsidRPr="000113E6">
        <w:rPr>
          <w:rStyle w:val="StyleUnderline"/>
          <w:highlight w:val="green"/>
        </w:rPr>
        <w:t>vaccine</w:t>
      </w:r>
      <w:r w:rsidRPr="00014BCB">
        <w:rPr>
          <w:rStyle w:val="StyleUnderline"/>
        </w:rPr>
        <w:t xml:space="preserve"> </w:t>
      </w:r>
      <w:r w:rsidRPr="00014BCB">
        <w:rPr>
          <w:rStyle w:val="StyleUnderline"/>
          <w:highlight w:val="green"/>
        </w:rPr>
        <w:t>patent protections</w:t>
      </w:r>
      <w:r w:rsidRPr="00014BCB">
        <w:rPr>
          <w:sz w:val="12"/>
        </w:rPr>
        <w:t>.</w:t>
      </w:r>
    </w:p>
    <w:p w14:paraId="0F7F04AD" w14:textId="77777777" w:rsidR="009B77FC" w:rsidRDefault="009B77FC" w:rsidP="009B77FC">
      <w:pPr>
        <w:rPr>
          <w:sz w:val="12"/>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14:paraId="16E32D5A" w14:textId="77777777" w:rsidR="00F5499F" w:rsidRPr="00DF0EE8" w:rsidRDefault="00F5499F" w:rsidP="009B77FC">
      <w:pPr>
        <w:rPr>
          <w:rStyle w:val="Emphasis"/>
          <w:b w:val="0"/>
          <w:iCs w:val="0"/>
          <w:sz w:val="12"/>
          <w:u w:val="none"/>
        </w:rPr>
      </w:pPr>
    </w:p>
    <w:p w14:paraId="244F9AA2" w14:textId="77777777" w:rsidR="009B77FC" w:rsidRDefault="009B77FC" w:rsidP="009B77FC">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1CEBF087" w14:textId="77777777" w:rsidR="009B77FC" w:rsidRPr="009F03D9" w:rsidRDefault="009B77FC" w:rsidP="009B77FC">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22771CF3" w14:textId="77777777" w:rsidR="009B77FC" w:rsidRPr="009F03D9" w:rsidRDefault="009B77FC" w:rsidP="009B77FC">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14:paraId="4E9E48B4" w14:textId="77777777" w:rsidR="009B77FC" w:rsidRPr="009F03D9" w:rsidRDefault="009B77FC" w:rsidP="009B77FC">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health of their 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29580499" w14:textId="77777777" w:rsidR="009B77FC" w:rsidRDefault="009B77FC" w:rsidP="009B77FC">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30B527F1" w14:textId="77777777" w:rsidR="00F5499F" w:rsidRPr="000113E6" w:rsidRDefault="00F5499F" w:rsidP="009B77FC">
      <w:pPr>
        <w:rPr>
          <w:sz w:val="12"/>
        </w:rPr>
      </w:pPr>
    </w:p>
    <w:p w14:paraId="30CA1188" w14:textId="77777777" w:rsidR="009B77FC" w:rsidRDefault="009B77FC" w:rsidP="009B77FC">
      <w:pPr>
        <w:pStyle w:val="Heading4"/>
      </w:pPr>
      <w:r>
        <w:t>WHO is critical to disease prevention – it is the only international institution that can disperse information, standardize global public health, and facilitate public-private cooperation</w:t>
      </w:r>
    </w:p>
    <w:p w14:paraId="530F6519" w14:textId="77777777" w:rsidR="009B77FC" w:rsidRPr="005472CA" w:rsidRDefault="009B77FC" w:rsidP="009B77FC">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10A64FFE" w14:textId="77777777" w:rsidR="009B77FC" w:rsidRPr="005472CA" w:rsidRDefault="009B77FC" w:rsidP="009B77FC">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575789EE" w14:textId="77777777" w:rsidR="009B77FC" w:rsidRPr="005472CA" w:rsidRDefault="009B77FC" w:rsidP="009B77FC">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Increasing global connectivity simply catalyses this process, as much as it catalyses economic growth.</w:t>
      </w:r>
    </w:p>
    <w:p w14:paraId="54535450" w14:textId="77777777" w:rsidR="009B77FC" w:rsidRPr="005472CA" w:rsidRDefault="009B77FC" w:rsidP="009B77FC">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1BD66DA3" w14:textId="77777777" w:rsidR="009B77FC" w:rsidRPr="005472CA" w:rsidRDefault="009B77FC" w:rsidP="009B77FC">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0C38C143" w14:textId="77777777" w:rsidR="009B77FC" w:rsidRDefault="009B77FC" w:rsidP="009B77FC">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785ADFE8" w14:textId="77777777" w:rsidR="00F5499F" w:rsidRDefault="00F5499F" w:rsidP="009B77FC">
      <w:pPr>
        <w:rPr>
          <w:sz w:val="12"/>
        </w:rPr>
      </w:pPr>
    </w:p>
    <w:p w14:paraId="514CCCCE" w14:textId="77777777" w:rsidR="009B77FC" w:rsidRPr="00475F3B" w:rsidRDefault="009B77FC" w:rsidP="009B77FC">
      <w:pPr>
        <w:pStyle w:val="Heading4"/>
        <w:rPr>
          <w:rFonts w:cs="Calibri"/>
        </w:rPr>
      </w:pPr>
      <w:r w:rsidRPr="00475F3B">
        <w:rPr>
          <w:rFonts w:cs="Calibri"/>
          <w:u w:val="single"/>
        </w:rPr>
        <w:t>Extinction</w:t>
      </w:r>
      <w:r w:rsidRPr="00475F3B">
        <w:rPr>
          <w:rFonts w:cs="Calibri"/>
        </w:rPr>
        <w:t xml:space="preserve"> – defense is wrong </w:t>
      </w:r>
    </w:p>
    <w:p w14:paraId="0A59C8B1" w14:textId="77777777" w:rsidR="009B77FC" w:rsidRPr="00475F3B" w:rsidRDefault="009B77FC" w:rsidP="009B77FC">
      <w:r w:rsidRPr="00475F3B">
        <w:t xml:space="preserve">Piers </w:t>
      </w:r>
      <w:r w:rsidRPr="00475F3B">
        <w:rPr>
          <w:rStyle w:val="Style13ptBold"/>
        </w:rPr>
        <w:t>Millett 17</w:t>
      </w:r>
      <w:r w:rsidRPr="00475F3B">
        <w:t>, Consultant for the World Health Organization, PhD in International Relations and Affairs, University of Bradford, Andrew Snyder-Beattie, “Existential Risk and Cost-Effective Biosecurity”, Health Security, Vol 15(4), http://online.liebertpub.com/doi/pdfplus/10.1089/hs.2017.0028</w:t>
      </w:r>
    </w:p>
    <w:p w14:paraId="3174D736" w14:textId="77777777" w:rsidR="009B77FC" w:rsidRPr="00475F3B" w:rsidRDefault="009B77FC" w:rsidP="009B77FC">
      <w:r w:rsidRPr="00475F3B">
        <w:t xml:space="preserve">Historically, </w:t>
      </w:r>
      <w:r w:rsidRPr="00475F3B">
        <w:rPr>
          <w:rStyle w:val="StyleUnderline"/>
        </w:rPr>
        <w:t xml:space="preserve">disease events have been responsible for the </w:t>
      </w:r>
      <w:r w:rsidRPr="00475F3B">
        <w:rPr>
          <w:rStyle w:val="Emphasis"/>
        </w:rPr>
        <w:t>greatest death tolls</w:t>
      </w:r>
      <w:r w:rsidRPr="00475F3B">
        <w:rPr>
          <w:rStyle w:val="StyleUnderline"/>
        </w:rPr>
        <w:t xml:space="preserve"> on humanity. The 1918 flu was responsible for more than 50 million deaths</w:t>
      </w:r>
      <w:r w:rsidRPr="00475F3B">
        <w:t xml:space="preserve">,1 while </w:t>
      </w:r>
      <w:r w:rsidRPr="00475F3B">
        <w:rPr>
          <w:rStyle w:val="StyleUnderline"/>
        </w:rPr>
        <w:t>smallpox killed perhaps 10 times that many in the 20th century alone.</w:t>
      </w:r>
      <w:r w:rsidRPr="00475F3B">
        <w:t xml:space="preserve">2 </w:t>
      </w:r>
      <w:r w:rsidRPr="00475F3B">
        <w:rPr>
          <w:rStyle w:val="StyleUnderline"/>
        </w:rPr>
        <w:t>The Black Death was responsible for killing over 25% of the European population</w:t>
      </w:r>
      <w:r w:rsidRPr="00475F3B">
        <w:t xml:space="preserve">,3 while </w:t>
      </w:r>
      <w:r w:rsidRPr="00475F3B">
        <w:rPr>
          <w:rStyle w:val="StyleUnderline"/>
        </w:rPr>
        <w:t>other pandemics</w:t>
      </w:r>
      <w:r w:rsidRPr="00475F3B">
        <w:t xml:space="preserve">, such as the plague of Justinian, </w:t>
      </w:r>
      <w:r w:rsidRPr="00475F3B">
        <w:rPr>
          <w:rStyle w:val="StyleUnderline"/>
        </w:rPr>
        <w:t>are thought to have killed 25 million</w:t>
      </w:r>
      <w:r w:rsidRPr="00475F3B">
        <w:t xml:space="preserve"> in the 6th century—constituting over 10% of the world’s population at the time.4 It is an open question whether </w:t>
      </w:r>
      <w:r w:rsidRPr="00475F3B">
        <w:rPr>
          <w:rStyle w:val="StyleUnderline"/>
        </w:rPr>
        <w:t xml:space="preserve">a future </w:t>
      </w:r>
      <w:r w:rsidRPr="00475F3B">
        <w:rPr>
          <w:rStyle w:val="StyleUnderline"/>
          <w:highlight w:val="green"/>
        </w:rPr>
        <w:t xml:space="preserve">pandemic could result in </w:t>
      </w:r>
      <w:r w:rsidRPr="00475F3B">
        <w:rPr>
          <w:rStyle w:val="StyleUnderline"/>
        </w:rPr>
        <w:t xml:space="preserve">outright </w:t>
      </w:r>
      <w:r w:rsidRPr="00475F3B">
        <w:rPr>
          <w:rStyle w:val="StyleUnderline"/>
          <w:highlight w:val="green"/>
        </w:rPr>
        <w:t>human extinction</w:t>
      </w:r>
      <w:r w:rsidRPr="00475F3B">
        <w:rPr>
          <w:rStyle w:val="StyleUnderline"/>
        </w:rPr>
        <w:t xml:space="preserve"> or the irreversible collapse of civilization</w:t>
      </w:r>
      <w:r w:rsidRPr="00475F3B">
        <w:t xml:space="preserve">. </w:t>
      </w:r>
    </w:p>
    <w:p w14:paraId="6A711333" w14:textId="77777777" w:rsidR="009B77FC" w:rsidRPr="00475F3B" w:rsidRDefault="009B77FC" w:rsidP="009B77FC">
      <w:r w:rsidRPr="00475F3B">
        <w:rPr>
          <w:rStyle w:val="StyleUnderline"/>
        </w:rPr>
        <w:t>A skeptic would have</w:t>
      </w:r>
      <w:r w:rsidRPr="00475F3B">
        <w:t xml:space="preserve"> many good </w:t>
      </w:r>
      <w:r w:rsidRPr="00475F3B">
        <w:rPr>
          <w:rStyle w:val="StyleUnderline"/>
        </w:rPr>
        <w:t xml:space="preserve">reasons to think that existential risk from disease is unlikely. Such </w:t>
      </w:r>
      <w:r w:rsidRPr="00475F3B">
        <w:rPr>
          <w:rStyle w:val="StyleUnderline"/>
          <w:highlight w:val="green"/>
        </w:rPr>
        <w:t xml:space="preserve">a disease would need to spread </w:t>
      </w:r>
      <w:r w:rsidRPr="00475F3B">
        <w:rPr>
          <w:rStyle w:val="Emphasis"/>
          <w:highlight w:val="green"/>
        </w:rPr>
        <w:t>worldwide</w:t>
      </w:r>
      <w:r w:rsidRPr="00475F3B">
        <w:rPr>
          <w:rStyle w:val="StyleUnderline"/>
        </w:rPr>
        <w:t xml:space="preserve"> to remote populations, overcome</w:t>
      </w:r>
      <w:r w:rsidRPr="00475F3B">
        <w:t xml:space="preserve"> rare </w:t>
      </w:r>
      <w:r w:rsidRPr="00475F3B">
        <w:rPr>
          <w:rStyle w:val="StyleUnderline"/>
        </w:rPr>
        <w:t>genetic resistances, and evade detection</w:t>
      </w:r>
      <w:r w:rsidRPr="00475F3B">
        <w:t xml:space="preserve">, cures, and countermeasures. Even evolution itself may work in humanity’s favor: </w:t>
      </w:r>
      <w:r w:rsidRPr="00475F3B">
        <w:rPr>
          <w:rStyle w:val="StyleUnderline"/>
          <w:highlight w:val="green"/>
        </w:rPr>
        <w:t>Virulence and transmission is</w:t>
      </w:r>
      <w:r w:rsidRPr="00475F3B">
        <w:rPr>
          <w:rStyle w:val="StyleUnderline"/>
        </w:rPr>
        <w:t xml:space="preserve"> often </w:t>
      </w:r>
      <w:r w:rsidRPr="00475F3B">
        <w:rPr>
          <w:rStyle w:val="StyleUnderline"/>
          <w:highlight w:val="green"/>
        </w:rPr>
        <w:t>a trade-off</w:t>
      </w:r>
      <w:r w:rsidRPr="00475F3B">
        <w:t xml:space="preserve">, and so evolutionary pressures could push against maximally lethal wild-type pathogens.5,6 </w:t>
      </w:r>
    </w:p>
    <w:p w14:paraId="0EFA6A8A" w14:textId="77777777" w:rsidR="009B77FC" w:rsidRPr="00475F3B" w:rsidRDefault="009B77FC" w:rsidP="009B77FC">
      <w:r w:rsidRPr="00475F3B">
        <w:t xml:space="preserve">While </w:t>
      </w:r>
      <w:r w:rsidRPr="00475F3B">
        <w:rPr>
          <w:rStyle w:val="StyleUnderline"/>
          <w:highlight w:val="green"/>
        </w:rPr>
        <w:t>these arguments</w:t>
      </w:r>
      <w:r w:rsidRPr="00475F3B">
        <w:t xml:space="preserve"> point to a very small risk of human extinction, </w:t>
      </w:r>
      <w:r w:rsidRPr="00475F3B">
        <w:rPr>
          <w:rStyle w:val="Emphasis"/>
        </w:rPr>
        <w:t xml:space="preserve">they </w:t>
      </w:r>
      <w:r w:rsidRPr="00475F3B">
        <w:rPr>
          <w:rStyle w:val="Emphasis"/>
          <w:highlight w:val="green"/>
        </w:rPr>
        <w:t>do not rule the possibility out</w:t>
      </w:r>
      <w:r w:rsidRPr="00475F3B">
        <w:t xml:space="preserve"> entirely. Although rare, </w:t>
      </w:r>
      <w:r w:rsidRPr="00475F3B">
        <w:rPr>
          <w:rStyle w:val="StyleUnderline"/>
          <w:highlight w:val="green"/>
        </w:rPr>
        <w:t>there are</w:t>
      </w:r>
      <w:r w:rsidRPr="00475F3B">
        <w:rPr>
          <w:rStyle w:val="StyleUnderline"/>
        </w:rPr>
        <w:t xml:space="preserve"> recorded </w:t>
      </w:r>
      <w:r w:rsidRPr="00475F3B">
        <w:rPr>
          <w:rStyle w:val="StyleUnderline"/>
          <w:highlight w:val="green"/>
        </w:rPr>
        <w:t>instances of species going extinct due to disease</w:t>
      </w:r>
      <w:r w:rsidRPr="00475F3B">
        <w:t xml:space="preserve">—primarily in amphibians, but also in 1 mammalian species of rat on Christmas Island.7,8 There </w:t>
      </w:r>
      <w:r w:rsidRPr="00475F3B">
        <w:rPr>
          <w:rStyle w:val="StyleUnderline"/>
        </w:rPr>
        <w:t xml:space="preserve">are </w:t>
      </w:r>
      <w:r w:rsidRPr="00475F3B">
        <w:rPr>
          <w:rStyle w:val="StyleUnderline"/>
          <w:highlight w:val="green"/>
        </w:rPr>
        <w:t>also</w:t>
      </w:r>
      <w:r w:rsidRPr="00475F3B">
        <w:rPr>
          <w:rStyle w:val="StyleUnderline"/>
        </w:rPr>
        <w:t xml:space="preserve"> historical </w:t>
      </w:r>
      <w:r w:rsidRPr="00475F3B">
        <w:rPr>
          <w:rStyle w:val="StyleUnderline"/>
          <w:highlight w:val="green"/>
        </w:rPr>
        <w:t>examples of</w:t>
      </w:r>
      <w:r w:rsidRPr="00475F3B">
        <w:rPr>
          <w:rStyle w:val="StyleUnderline"/>
        </w:rPr>
        <w:t xml:space="preserve"> large </w:t>
      </w:r>
      <w:r w:rsidRPr="00475F3B">
        <w:rPr>
          <w:rStyle w:val="StyleUnderline"/>
          <w:highlight w:val="green"/>
        </w:rPr>
        <w:t>human populations being</w:t>
      </w:r>
      <w:r w:rsidRPr="00475F3B">
        <w:rPr>
          <w:rStyle w:val="StyleUnderline"/>
        </w:rPr>
        <w:t xml:space="preserve"> almost entirely </w:t>
      </w:r>
      <w:r w:rsidRPr="00475F3B">
        <w:rPr>
          <w:rStyle w:val="StyleUnderline"/>
          <w:highlight w:val="green"/>
        </w:rPr>
        <w:t>wiped out</w:t>
      </w:r>
      <w:r w:rsidRPr="00475F3B">
        <w:rPr>
          <w:rStyle w:val="StyleUnderline"/>
        </w:rPr>
        <w:t xml:space="preserve"> by disease, </w:t>
      </w:r>
      <w:r w:rsidRPr="00475F3B">
        <w:rPr>
          <w:rStyle w:val="StyleUnderline"/>
          <w:highlight w:val="green"/>
        </w:rPr>
        <w:t>especially when multiple diseases were</w:t>
      </w:r>
      <w:r w:rsidRPr="00475F3B">
        <w:rPr>
          <w:rStyle w:val="StyleUnderline"/>
        </w:rPr>
        <w:t xml:space="preserve"> simultaneously </w:t>
      </w:r>
      <w:r w:rsidRPr="00475F3B">
        <w:rPr>
          <w:rStyle w:val="StyleUnderline"/>
          <w:highlight w:val="green"/>
        </w:rPr>
        <w:t>introduced</w:t>
      </w:r>
      <w:r w:rsidRPr="00475F3B">
        <w:rPr>
          <w:rStyle w:val="StyleUnderline"/>
        </w:rPr>
        <w:t xml:space="preserve"> into a population </w:t>
      </w:r>
      <w:r w:rsidRPr="00475F3B">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37D5EFE6" w14:textId="77777777" w:rsidR="001216F4" w:rsidRPr="00475F3B" w:rsidRDefault="009B77FC" w:rsidP="009B77FC">
      <w:r w:rsidRPr="00475F3B">
        <w:t xml:space="preserve">In the modern context, no single disease currently exists that combines the worst-case levels of transmissibility, lethality, resistance to countermeasures, and global reach. But </w:t>
      </w:r>
      <w:r w:rsidRPr="00475F3B">
        <w:rPr>
          <w:rStyle w:val="StyleUnderline"/>
        </w:rPr>
        <w:t>many diseases are proof of principle that each worst-case attribute can be realized independently.</w:t>
      </w:r>
      <w:r w:rsidRPr="00475F3B">
        <w:t xml:space="preserve"> For example, </w:t>
      </w:r>
      <w:r w:rsidRPr="00475F3B">
        <w:rPr>
          <w:rStyle w:val="StyleUnderline"/>
          <w:highlight w:val="green"/>
        </w:rPr>
        <w:t>some diseases exhibit</w:t>
      </w:r>
      <w:r w:rsidRPr="00475F3B">
        <w:rPr>
          <w:rStyle w:val="StyleUnderline"/>
        </w:rPr>
        <w:t xml:space="preserve"> nearly a </w:t>
      </w:r>
      <w:r w:rsidRPr="00475F3B">
        <w:rPr>
          <w:rStyle w:val="StyleUnderline"/>
          <w:highlight w:val="green"/>
        </w:rPr>
        <w:t>100%</w:t>
      </w:r>
      <w:r w:rsidRPr="00475F3B">
        <w:rPr>
          <w:rStyle w:val="StyleUnderline"/>
        </w:rPr>
        <w:t xml:space="preserve"> case </w:t>
      </w:r>
      <w:r w:rsidRPr="00475F3B">
        <w:rPr>
          <w:rStyle w:val="StyleUnderline"/>
          <w:highlight w:val="green"/>
        </w:rPr>
        <w:t>fatality</w:t>
      </w:r>
      <w:r w:rsidRPr="00475F3B">
        <w:rPr>
          <w:rStyle w:val="StyleUnderline"/>
        </w:rPr>
        <w:t xml:space="preserve"> ratio in the absence of treatment</w:t>
      </w:r>
      <w:r w:rsidRPr="00475F3B">
        <w:t>, such as rabies or septicemic plague</w:t>
      </w:r>
      <w:r w:rsidRPr="00475F3B">
        <w:rPr>
          <w:rStyle w:val="StyleUnderline"/>
        </w:rPr>
        <w:t xml:space="preserve">. </w:t>
      </w:r>
      <w:r w:rsidRPr="00475F3B">
        <w:rPr>
          <w:rStyle w:val="StyleUnderline"/>
          <w:highlight w:val="green"/>
        </w:rPr>
        <w:t>Other diseases</w:t>
      </w:r>
      <w:r w:rsidRPr="00475F3B">
        <w:rPr>
          <w:rStyle w:val="StyleUnderline"/>
        </w:rPr>
        <w:t xml:space="preserve"> have a track record of </w:t>
      </w:r>
      <w:r w:rsidRPr="00475F3B">
        <w:rPr>
          <w:rStyle w:val="StyleUnderline"/>
          <w:highlight w:val="green"/>
        </w:rPr>
        <w:t>spread</w:t>
      </w:r>
      <w:r w:rsidRPr="00475F3B">
        <w:rPr>
          <w:rStyle w:val="StyleUnderline"/>
        </w:rPr>
        <w:t xml:space="preserve">ing </w:t>
      </w:r>
      <w:r w:rsidRPr="00475F3B">
        <w:rPr>
          <w:rStyle w:val="StyleUnderline"/>
          <w:highlight w:val="green"/>
        </w:rPr>
        <w:t>to</w:t>
      </w:r>
      <w:r w:rsidRPr="00475F3B">
        <w:rPr>
          <w:rStyle w:val="StyleUnderline"/>
        </w:rPr>
        <w:t xml:space="preserve"> </w:t>
      </w:r>
      <w:r w:rsidRPr="00475F3B">
        <w:rPr>
          <w:rStyle w:val="Emphasis"/>
        </w:rPr>
        <w:t xml:space="preserve">virtually </w:t>
      </w:r>
      <w:r w:rsidRPr="00475F3B">
        <w:rPr>
          <w:rStyle w:val="Emphasis"/>
          <w:highlight w:val="green"/>
        </w:rPr>
        <w:t>every</w:t>
      </w:r>
      <w:r w:rsidRPr="00475F3B">
        <w:rPr>
          <w:rStyle w:val="Emphasis"/>
        </w:rPr>
        <w:t xml:space="preserve"> human </w:t>
      </w:r>
      <w:r w:rsidRPr="00475F3B">
        <w:rPr>
          <w:rStyle w:val="Emphasis"/>
          <w:highlight w:val="green"/>
        </w:rPr>
        <w:t>community worldwide</w:t>
      </w:r>
      <w:r w:rsidRPr="00475F3B">
        <w:rPr>
          <w:rStyle w:val="StyleUnderline"/>
        </w:rPr>
        <w:t>,</w:t>
      </w:r>
      <w:r w:rsidRPr="00475F3B">
        <w:t xml:space="preserve"> such as the 1918 flu,10 and </w:t>
      </w:r>
      <w:r w:rsidRPr="00475F3B">
        <w:rPr>
          <w:rStyle w:val="StyleUnderline"/>
        </w:rPr>
        <w:t>seroprevalence studies indicate that other pathogens,</w:t>
      </w:r>
      <w:r w:rsidRPr="00475F3B">
        <w:t xml:space="preserve"> such as chickenpox and HSV-1</w:t>
      </w:r>
      <w:r w:rsidRPr="00475F3B">
        <w:rPr>
          <w:rStyle w:val="StyleUnderline"/>
        </w:rPr>
        <w:t xml:space="preserve">, can successfully reach over </w:t>
      </w:r>
      <w:r w:rsidRPr="00475F3B">
        <w:rPr>
          <w:rStyle w:val="Emphasis"/>
        </w:rPr>
        <w:t>95% of a population</w:t>
      </w:r>
      <w:r w:rsidRPr="00475F3B">
        <w:t xml:space="preserve">.11,12 </w:t>
      </w:r>
      <w:r w:rsidRPr="00475F3B">
        <w:rPr>
          <w:rStyle w:val="StyleUnderline"/>
        </w:rPr>
        <w:t>Under optimal virulence theory, natural evolution would be an unlikely source for pathogens with the highest possible levels of transmissibility</w:t>
      </w:r>
      <w:r w:rsidRPr="00475F3B">
        <w:t xml:space="preserve">, virulence, and global reach. </w:t>
      </w:r>
      <w:r w:rsidRPr="00475F3B">
        <w:rPr>
          <w:rStyle w:val="StyleUnderline"/>
        </w:rPr>
        <w:t xml:space="preserve">But </w:t>
      </w:r>
      <w:r w:rsidRPr="00475F3B">
        <w:rPr>
          <w:rStyle w:val="StyleUnderline"/>
          <w:highlight w:val="green"/>
        </w:rPr>
        <w:t>advances in biotech</w:t>
      </w:r>
      <w:r w:rsidRPr="00475F3B">
        <w:rPr>
          <w:rStyle w:val="StyleUnderline"/>
        </w:rPr>
        <w:t xml:space="preserve">nology </w:t>
      </w:r>
      <w:r w:rsidRPr="00475F3B">
        <w:rPr>
          <w:rStyle w:val="StyleUnderline"/>
          <w:highlight w:val="green"/>
        </w:rPr>
        <w:t>might allow the creation of diseases that combine</w:t>
      </w:r>
      <w:r w:rsidRPr="00475F3B">
        <w:rPr>
          <w:rStyle w:val="StyleUnderline"/>
        </w:rPr>
        <w:t xml:space="preserve"> such </w:t>
      </w:r>
      <w:r w:rsidRPr="00475F3B">
        <w:rPr>
          <w:rStyle w:val="StyleUnderline"/>
          <w:highlight w:val="green"/>
        </w:rPr>
        <w:t>traits</w:t>
      </w:r>
      <w:r w:rsidRPr="00475F3B">
        <w:rPr>
          <w:rStyle w:val="StyleUnderline"/>
        </w:rPr>
        <w:t>.</w:t>
      </w:r>
      <w:r w:rsidRPr="00475F3B">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75F3B">
        <w:rPr>
          <w:rStyle w:val="StyleUnderline"/>
        </w:rPr>
        <w:t>studies have shown that other disease traits, such as incubation time, environmental survival, and available vectors, could be modifie</w:t>
      </w:r>
      <w:r w:rsidRPr="00475F3B">
        <w:t>d as well.19-2</w:t>
      </w:r>
    </w:p>
    <w:p w14:paraId="25611423" w14:textId="77777777" w:rsidR="009B77FC" w:rsidRPr="00475F3B" w:rsidRDefault="009B77FC" w:rsidP="009B77FC">
      <w:pPr>
        <w:pStyle w:val="Heading2"/>
        <w:rPr>
          <w:rFonts w:cs="Calibri"/>
        </w:rPr>
      </w:pPr>
      <w:r w:rsidRPr="00475F3B">
        <w:rPr>
          <w:rFonts w:cs="Calibri"/>
        </w:rPr>
        <w:t>1NC –</w:t>
      </w:r>
      <w:r>
        <w:rPr>
          <w:rFonts w:cs="Calibri"/>
        </w:rPr>
        <w:t xml:space="preserve"> </w:t>
      </w:r>
      <w:r w:rsidR="001216F4">
        <w:rPr>
          <w:rFonts w:cs="Calibri"/>
        </w:rPr>
        <w:t>Framework</w:t>
      </w:r>
      <w:r>
        <w:rPr>
          <w:rFonts w:cs="Calibri"/>
        </w:rPr>
        <w:t xml:space="preserve"> </w:t>
      </w:r>
    </w:p>
    <w:p w14:paraId="184E446E" w14:textId="77777777" w:rsidR="009B77FC" w:rsidRDefault="009B77FC" w:rsidP="009B77FC">
      <w:pPr>
        <w:keepNext/>
        <w:keepLines/>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The standard is maximizing expected wellbeing:</w:t>
      </w:r>
    </w:p>
    <w:p w14:paraId="0DA3EEE7" w14:textId="77777777" w:rsidR="00F5499F" w:rsidRPr="00475F3B" w:rsidRDefault="00F5499F" w:rsidP="009B77FC">
      <w:pPr>
        <w:keepNext/>
        <w:keepLines/>
        <w:spacing w:before="40" w:after="0"/>
        <w:outlineLvl w:val="3"/>
        <w:rPr>
          <w:rFonts w:eastAsiaTheme="majorEastAsia"/>
          <w:b/>
          <w:bCs/>
          <w:color w:val="000000" w:themeColor="text1"/>
          <w:sz w:val="26"/>
          <w:szCs w:val="26"/>
        </w:rPr>
      </w:pPr>
    </w:p>
    <w:p w14:paraId="6510DD92" w14:textId="77777777" w:rsidR="009B77FC" w:rsidRPr="00475F3B" w:rsidRDefault="009B77FC" w:rsidP="009B77FC">
      <w:pPr>
        <w:pStyle w:val="ListParagraph"/>
        <w:keepNext/>
        <w:keepLines/>
        <w:numPr>
          <w:ilvl w:val="0"/>
          <w:numId w:val="13"/>
        </w:numPr>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Pleasure and pain are intrinsically valuable</w:t>
      </w:r>
    </w:p>
    <w:p w14:paraId="53111915" w14:textId="77777777" w:rsidR="009B77FC" w:rsidRPr="00475F3B" w:rsidRDefault="009B77FC" w:rsidP="009B77FC">
      <w:pPr>
        <w:rPr>
          <w:color w:val="000000" w:themeColor="text1"/>
        </w:rPr>
      </w:pPr>
      <w:r w:rsidRPr="00475F3B">
        <w:rPr>
          <w:b/>
          <w:color w:val="000000" w:themeColor="text1"/>
          <w:sz w:val="26"/>
        </w:rPr>
        <w:t>Moen 16</w:t>
      </w:r>
      <w:r w:rsidRPr="00475F3B">
        <w:rPr>
          <w:color w:val="000000" w:themeColor="text1"/>
        </w:rPr>
        <w:t xml:space="preserve"> [Ole Martin Moen, Research Fellow in Philosophy at University of Oslo “An Argument for Hedonism” Journal of Value Inquiry (Springer), 50 (2) 2016: 267–281] SJDI</w:t>
      </w:r>
    </w:p>
    <w:p w14:paraId="51FC1BCF" w14:textId="77777777" w:rsidR="009B77FC" w:rsidRDefault="009B77FC" w:rsidP="009B77FC">
      <w:pPr>
        <w:rPr>
          <w:color w:val="000000" w:themeColor="text1"/>
        </w:rPr>
      </w:pPr>
      <w:r w:rsidRPr="00475F3B">
        <w:rPr>
          <w:color w:val="000000" w:themeColor="text1"/>
        </w:rPr>
        <w:t xml:space="preserve">Let us start by observing, empirically, that </w:t>
      </w:r>
      <w:r w:rsidRPr="00475F3B">
        <w:rPr>
          <w:rStyle w:val="StyleUnderline"/>
          <w:color w:val="000000" w:themeColor="text1"/>
        </w:rPr>
        <w:t xml:space="preserve">a widely shared judgment about intrinsic value and disvalue is that </w:t>
      </w:r>
      <w:r w:rsidRPr="00475F3B">
        <w:rPr>
          <w:rStyle w:val="StyleUnderline"/>
          <w:color w:val="000000" w:themeColor="text1"/>
          <w:highlight w:val="green"/>
        </w:rPr>
        <w:t>pleasure is intrinsically valuable and pain is intrinsically disvaluable</w:t>
      </w:r>
      <w:r w:rsidRPr="00475F3B">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475F3B">
        <w:rPr>
          <w:b/>
          <w:color w:val="000000" w:themeColor="text1"/>
          <w:u w:val="single"/>
        </w:rPr>
        <w:t>.</w:t>
      </w:r>
      <w:r w:rsidRPr="00475F3B">
        <w:rPr>
          <w:color w:val="000000" w:themeColor="text1"/>
        </w:rPr>
        <w:t xml:space="preserve"> This inclusion makes intuitive sense, moreover, for </w:t>
      </w:r>
      <w:r w:rsidRPr="00475F3B">
        <w:rPr>
          <w:rStyle w:val="StyleUnderline"/>
          <w:color w:val="000000" w:themeColor="text1"/>
          <w:highlight w:val="green"/>
        </w:rPr>
        <w:t>there is something undeniably good about</w:t>
      </w:r>
      <w:r w:rsidRPr="00475F3B">
        <w:rPr>
          <w:rStyle w:val="StyleUnderline"/>
          <w:color w:val="000000" w:themeColor="text1"/>
        </w:rPr>
        <w:t xml:space="preserve"> the way </w:t>
      </w:r>
      <w:r w:rsidRPr="00475F3B">
        <w:rPr>
          <w:rStyle w:val="StyleUnderline"/>
          <w:color w:val="000000" w:themeColor="text1"/>
          <w:highlight w:val="green"/>
        </w:rPr>
        <w:t>pleasure</w:t>
      </w:r>
      <w:r w:rsidRPr="00475F3B">
        <w:rPr>
          <w:rStyle w:val="StyleUnderline"/>
          <w:color w:val="000000" w:themeColor="text1"/>
        </w:rPr>
        <w:t xml:space="preserve"> feels </w:t>
      </w:r>
      <w:r w:rsidRPr="00475F3B">
        <w:rPr>
          <w:rStyle w:val="StyleUnderline"/>
          <w:color w:val="000000" w:themeColor="text1"/>
          <w:highlight w:val="green"/>
        </w:rPr>
        <w:t>and something undeniably bad about</w:t>
      </w:r>
      <w:r w:rsidRPr="00475F3B">
        <w:rPr>
          <w:rStyle w:val="StyleUnderline"/>
          <w:color w:val="000000" w:themeColor="text1"/>
        </w:rPr>
        <w:t xml:space="preserve"> the way </w:t>
      </w:r>
      <w:r w:rsidRPr="00475F3B">
        <w:rPr>
          <w:rStyle w:val="StyleUnderline"/>
          <w:color w:val="000000" w:themeColor="text1"/>
          <w:highlight w:val="green"/>
        </w:rPr>
        <w:t>pain</w:t>
      </w:r>
      <w:r w:rsidRPr="00475F3B">
        <w:rPr>
          <w:rStyle w:val="StyleUnderline"/>
          <w:color w:val="000000" w:themeColor="text1"/>
        </w:rPr>
        <w:t xml:space="preserve"> feels, and neither the goodness of pleasure nor the badness of pain seems to be exhausted by the further effects that these experiences might have.</w:t>
      </w:r>
      <w:r w:rsidRPr="00475F3B">
        <w:rPr>
          <w:color w:val="000000" w:themeColor="text1"/>
        </w:rPr>
        <w:t xml:space="preserve"> “Pleasure” and “pain” are here understood inclusively, as encompassing anything hedonically positive and anything hedonically negative.2 </w:t>
      </w:r>
      <w:r w:rsidRPr="00475F3B">
        <w:rPr>
          <w:rStyle w:val="StyleUnderline"/>
          <w:color w:val="000000" w:themeColor="text1"/>
        </w:rPr>
        <w:t xml:space="preserve">The special </w:t>
      </w:r>
      <w:r w:rsidRPr="00475F3B">
        <w:rPr>
          <w:rStyle w:val="StyleUnderline"/>
          <w:color w:val="000000" w:themeColor="text1"/>
          <w:highlight w:val="green"/>
        </w:rPr>
        <w:t>value statuses of pleasure and pain are manifested in how we treat</w:t>
      </w:r>
      <w:r w:rsidRPr="00475F3B">
        <w:rPr>
          <w:rStyle w:val="StyleUnderline"/>
          <w:color w:val="000000" w:themeColor="text1"/>
        </w:rPr>
        <w:t xml:space="preserve"> these </w:t>
      </w:r>
      <w:r w:rsidRPr="00475F3B">
        <w:rPr>
          <w:rStyle w:val="StyleUnderline"/>
          <w:color w:val="000000" w:themeColor="text1"/>
          <w:highlight w:val="green"/>
        </w:rPr>
        <w:t>experiences in</w:t>
      </w:r>
      <w:r w:rsidRPr="00475F3B">
        <w:rPr>
          <w:rStyle w:val="StyleUnderline"/>
          <w:color w:val="000000" w:themeColor="text1"/>
        </w:rPr>
        <w:t xml:space="preserve"> our </w:t>
      </w:r>
      <w:r w:rsidRPr="00475F3B">
        <w:rPr>
          <w:rStyle w:val="StyleUnderline"/>
          <w:color w:val="000000" w:themeColor="text1"/>
          <w:highlight w:val="green"/>
        </w:rPr>
        <w:t>everyday reasoning</w:t>
      </w:r>
      <w:r w:rsidRPr="00475F3B">
        <w:rPr>
          <w:rStyle w:val="StyleUnderline"/>
          <w:color w:val="000000" w:themeColor="text1"/>
        </w:rPr>
        <w:t xml:space="preserve"> about values</w:t>
      </w:r>
      <w:r w:rsidRPr="00475F3B">
        <w:rPr>
          <w:b/>
          <w:color w:val="000000" w:themeColor="text1"/>
          <w:u w:val="single"/>
        </w:rPr>
        <w:t>.</w:t>
      </w:r>
      <w:r w:rsidRPr="00475F3B">
        <w:rPr>
          <w:color w:val="000000" w:themeColor="text1"/>
        </w:rPr>
        <w:t xml:space="preserve"> If you tell me that you are heading for the convenience store, </w:t>
      </w:r>
      <w:r w:rsidRPr="00475F3B">
        <w:rPr>
          <w:rStyle w:val="StyleUnderline"/>
          <w:color w:val="000000" w:themeColor="text1"/>
        </w:rPr>
        <w:t>I might ask: “What for?” This is a reasonable question, for when you go to the convenience store you usually do so</w:t>
      </w:r>
      <w:r w:rsidRPr="00475F3B">
        <w:rPr>
          <w:color w:val="000000" w:themeColor="text1"/>
        </w:rPr>
        <w:t xml:space="preserve">, not merely for the sake of going to the convenience store, but </w:t>
      </w:r>
      <w:r w:rsidRPr="00475F3B">
        <w:rPr>
          <w:rStyle w:val="StyleUnderline"/>
          <w:color w:val="000000" w:themeColor="text1"/>
        </w:rPr>
        <w:t>for the sake of achieving something further that you deem to be valuable</w:t>
      </w:r>
      <w:r w:rsidRPr="00475F3B">
        <w:rPr>
          <w:b/>
          <w:color w:val="000000" w:themeColor="text1"/>
          <w:u w:val="single"/>
        </w:rPr>
        <w:t>.</w:t>
      </w:r>
      <w:r w:rsidRPr="00475F3B">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75F3B">
        <w:rPr>
          <w:rStyle w:val="StyleUnderline"/>
          <w:color w:val="000000" w:themeColor="text1"/>
        </w:rPr>
        <w:t xml:space="preserve">If I then proceed by asking “But what is the pleasure of drinking the soda good for?” the discussion is likely to reach an awkward end. The reason is that the </w:t>
      </w:r>
      <w:r w:rsidRPr="00475F3B">
        <w:rPr>
          <w:rStyle w:val="StyleUnderline"/>
          <w:color w:val="000000" w:themeColor="text1"/>
          <w:highlight w:val="green"/>
        </w:rPr>
        <w:t>pleasure is not good for anything further</w:t>
      </w:r>
      <w:r w:rsidRPr="00475F3B">
        <w:rPr>
          <w:rStyle w:val="StyleUnderline"/>
          <w:color w:val="000000" w:themeColor="text1"/>
        </w:rPr>
        <w:t>; it is simply that for which going to the convenience store and buying the soda is good.</w:t>
      </w:r>
      <w:r w:rsidRPr="00475F3B">
        <w:rPr>
          <w:color w:val="000000" w:themeColor="text1"/>
        </w:rPr>
        <w:t>3 As Aristotle observes</w:t>
      </w:r>
      <w:r w:rsidRPr="00475F3B">
        <w:rPr>
          <w:b/>
          <w:color w:val="000000" w:themeColor="text1"/>
          <w:u w:val="single"/>
        </w:rPr>
        <w:t xml:space="preserve">: </w:t>
      </w:r>
      <w:r w:rsidRPr="00475F3B">
        <w:rPr>
          <w:rStyle w:val="StyleUnderline"/>
          <w:color w:val="000000" w:themeColor="text1"/>
        </w:rPr>
        <w:t>“We never ask [a man] what his end is in being pleased, because we assume that pleasure is choice worthy in itself.”</w:t>
      </w:r>
      <w:r w:rsidRPr="00475F3B">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FC3C497" w14:textId="77777777" w:rsidR="00F5499F" w:rsidRPr="00475F3B" w:rsidRDefault="00F5499F" w:rsidP="009B77FC">
      <w:pPr>
        <w:rPr>
          <w:color w:val="000000" w:themeColor="text1"/>
        </w:rPr>
      </w:pPr>
    </w:p>
    <w:p w14:paraId="2459C061" w14:textId="77777777" w:rsidR="009B77FC" w:rsidRPr="00475F3B" w:rsidRDefault="009B77FC" w:rsidP="009B77FC">
      <w:pPr>
        <w:pStyle w:val="ListParagraph"/>
        <w:keepNext/>
        <w:keepLines/>
        <w:numPr>
          <w:ilvl w:val="0"/>
          <w:numId w:val="13"/>
        </w:numPr>
        <w:spacing w:before="40" w:after="0"/>
        <w:outlineLvl w:val="3"/>
        <w:rPr>
          <w:rFonts w:eastAsiaTheme="majorEastAsia"/>
          <w:b/>
          <w:bCs/>
          <w:color w:val="000000" w:themeColor="text1"/>
          <w:sz w:val="26"/>
          <w:szCs w:val="26"/>
        </w:rPr>
      </w:pPr>
      <w:r w:rsidRPr="00475F3B">
        <w:rPr>
          <w:rFonts w:eastAsiaTheme="majorEastAsia"/>
          <w:b/>
          <w:bCs/>
          <w:color w:val="000000" w:themeColor="text1"/>
          <w:sz w:val="26"/>
          <w:szCs w:val="26"/>
        </w:rPr>
        <w:t xml:space="preserve">Moreover, </w:t>
      </w:r>
      <w:r w:rsidRPr="00475F3B">
        <w:rPr>
          <w:rFonts w:eastAsiaTheme="majorEastAsia"/>
          <w:b/>
          <w:bCs/>
          <w:i/>
          <w:color w:val="000000" w:themeColor="text1"/>
          <w:sz w:val="26"/>
          <w:szCs w:val="26"/>
        </w:rPr>
        <w:t>only</w:t>
      </w:r>
      <w:r w:rsidRPr="00475F3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23615D1" w14:textId="77777777" w:rsidR="009B77FC" w:rsidRPr="009B77FC" w:rsidRDefault="009B77FC" w:rsidP="009B77FC">
      <w:pPr>
        <w:rPr>
          <w:color w:val="000000" w:themeColor="text1"/>
        </w:rPr>
      </w:pPr>
      <w:r w:rsidRPr="009B77FC">
        <w:rPr>
          <w:b/>
          <w:color w:val="000000" w:themeColor="text1"/>
          <w:sz w:val="26"/>
        </w:rPr>
        <w:t>Moen 16</w:t>
      </w:r>
      <w:r w:rsidRPr="009B77FC">
        <w:rPr>
          <w:color w:val="000000" w:themeColor="text1"/>
        </w:rPr>
        <w:t xml:space="preserve"> [Ole Martin Moen, Research Fellow in Philosophy at University of Oslo “An Argument for Hedonism” Journal of Value Inquiry (Springer), 50 (2) 2016: 267–281] SJDI</w:t>
      </w:r>
    </w:p>
    <w:p w14:paraId="0FEFBED5" w14:textId="77777777" w:rsidR="009B77FC" w:rsidRDefault="009B77FC" w:rsidP="009B77FC">
      <w:pPr>
        <w:rPr>
          <w:color w:val="000000" w:themeColor="text1"/>
        </w:rPr>
      </w:pPr>
      <w:r w:rsidRPr="00475F3B">
        <w:rPr>
          <w:color w:val="000000" w:themeColor="text1"/>
        </w:rPr>
        <w:t xml:space="preserve">I think several things should be said in response to Moore’s challenge to hedonists. First, </w:t>
      </w:r>
      <w:r w:rsidRPr="00475F3B">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475F3B">
        <w:rPr>
          <w:color w:val="000000" w:themeColor="text1"/>
        </w:rPr>
        <w:t xml:space="preserve"> Possibly, this could be done through thought experiments analogous to those employed in the previous section. Second, </w:t>
      </w:r>
      <w:r w:rsidRPr="00475F3B">
        <w:rPr>
          <w:b/>
          <w:color w:val="000000" w:themeColor="text1"/>
          <w:sz w:val="24"/>
          <w:u w:val="single"/>
        </w:rPr>
        <w:t xml:space="preserve">there is something peculiar about the list of </w:t>
      </w:r>
      <w:r w:rsidRPr="00475F3B">
        <w:rPr>
          <w:b/>
          <w:color w:val="000000" w:themeColor="text1"/>
          <w:sz w:val="24"/>
          <w:highlight w:val="green"/>
          <w:u w:val="single"/>
        </w:rPr>
        <w:t xml:space="preserve">additional </w:t>
      </w:r>
      <w:r w:rsidRPr="00475F3B">
        <w:rPr>
          <w:b/>
          <w:color w:val="000000" w:themeColor="text1"/>
          <w:sz w:val="24"/>
          <w:u w:val="single"/>
        </w:rPr>
        <w:t xml:space="preserve">intrinsic </w:t>
      </w:r>
      <w:r w:rsidRPr="00475F3B">
        <w:rPr>
          <w:b/>
          <w:color w:val="000000" w:themeColor="text1"/>
          <w:sz w:val="24"/>
          <w:highlight w:val="green"/>
          <w:u w:val="single"/>
        </w:rPr>
        <w:t>values</w:t>
      </w:r>
      <w:r w:rsidRPr="00475F3B">
        <w:rPr>
          <w:color w:val="000000" w:themeColor="text1"/>
        </w:rPr>
        <w:t xml:space="preserve"> that counts in hedonism’s favor</w:t>
      </w:r>
      <w:r w:rsidRPr="00475F3B">
        <w:rPr>
          <w:b/>
          <w:color w:val="000000" w:themeColor="text1"/>
          <w:u w:val="single"/>
        </w:rPr>
        <w:t xml:space="preserve">: </w:t>
      </w:r>
      <w:r w:rsidRPr="00475F3B">
        <w:rPr>
          <w:b/>
          <w:color w:val="000000" w:themeColor="text1"/>
          <w:sz w:val="24"/>
          <w:u w:val="single"/>
        </w:rPr>
        <w:t xml:space="preserve">the listed values </w:t>
      </w:r>
      <w:r w:rsidRPr="00475F3B">
        <w:rPr>
          <w:b/>
          <w:color w:val="000000" w:themeColor="text1"/>
          <w:sz w:val="24"/>
          <w:highlight w:val="green"/>
          <w:u w:val="single"/>
        </w:rPr>
        <w:t xml:space="preserve">have a </w:t>
      </w:r>
      <w:r w:rsidRPr="00475F3B">
        <w:rPr>
          <w:b/>
          <w:color w:val="000000" w:themeColor="text1"/>
          <w:sz w:val="24"/>
          <w:u w:val="single"/>
        </w:rPr>
        <w:t xml:space="preserve">strong </w:t>
      </w:r>
      <w:r w:rsidRPr="00475F3B">
        <w:rPr>
          <w:b/>
          <w:color w:val="000000" w:themeColor="text1"/>
          <w:sz w:val="24"/>
          <w:highlight w:val="green"/>
          <w:u w:val="single"/>
        </w:rPr>
        <w:t>tendency to be</w:t>
      </w:r>
      <w:r w:rsidRPr="00475F3B">
        <w:rPr>
          <w:b/>
          <w:color w:val="000000" w:themeColor="text1"/>
          <w:sz w:val="24"/>
          <w:u w:val="single"/>
        </w:rPr>
        <w:t xml:space="preserve"> well </w:t>
      </w:r>
      <w:r w:rsidRPr="00475F3B">
        <w:rPr>
          <w:b/>
          <w:color w:val="000000" w:themeColor="text1"/>
          <w:sz w:val="24"/>
          <w:highlight w:val="green"/>
          <w:u w:val="single"/>
        </w:rPr>
        <w:t>explained as</w:t>
      </w:r>
      <w:r w:rsidRPr="00475F3B">
        <w:rPr>
          <w:b/>
          <w:color w:val="000000" w:themeColor="text1"/>
          <w:sz w:val="24"/>
          <w:u w:val="single"/>
        </w:rPr>
        <w:t xml:space="preserve"> things </w:t>
      </w:r>
      <w:r w:rsidRPr="00475F3B">
        <w:rPr>
          <w:b/>
          <w:color w:val="000000" w:themeColor="text1"/>
          <w:sz w:val="24"/>
          <w:highlight w:val="green"/>
          <w:u w:val="single"/>
        </w:rPr>
        <w:t>that help promote pleasure and avert pain</w:t>
      </w:r>
      <w:r w:rsidRPr="00475F3B">
        <w:rPr>
          <w:b/>
          <w:color w:val="000000" w:themeColor="text1"/>
          <w:u w:val="single"/>
        </w:rPr>
        <w:t>.</w:t>
      </w:r>
      <w:r w:rsidRPr="00475F3B">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475F3B">
        <w:rPr>
          <w:b/>
          <w:color w:val="000000" w:themeColor="text1"/>
          <w:sz w:val="24"/>
          <w:highlight w:val="green"/>
          <w:u w:val="single"/>
        </w:rPr>
        <w:t>wisdom, freedom</w:t>
      </w:r>
      <w:r w:rsidRPr="00475F3B">
        <w:rPr>
          <w:b/>
          <w:color w:val="000000" w:themeColor="text1"/>
          <w:sz w:val="24"/>
          <w:u w:val="single"/>
        </w:rPr>
        <w:t xml:space="preserve">, peace, </w:t>
      </w:r>
      <w:r w:rsidRPr="00475F3B">
        <w:rPr>
          <w:b/>
          <w:color w:val="000000" w:themeColor="text1"/>
          <w:sz w:val="24"/>
          <w:highlight w:val="green"/>
          <w:u w:val="single"/>
        </w:rPr>
        <w:t>and securit</w:t>
      </w:r>
      <w:r w:rsidRPr="00475F3B">
        <w:rPr>
          <w:b/>
          <w:color w:val="000000" w:themeColor="text1"/>
          <w:sz w:val="24"/>
          <w:u w:val="single"/>
        </w:rPr>
        <w:t xml:space="preserve">y, although they are perhaps not themselves pleasurable, </w:t>
      </w:r>
      <w:r w:rsidRPr="00475F3B">
        <w:rPr>
          <w:b/>
          <w:color w:val="000000" w:themeColor="text1"/>
          <w:sz w:val="24"/>
          <w:highlight w:val="green"/>
          <w:u w:val="single"/>
        </w:rPr>
        <w:t>are important means to achieve a happy life</w:t>
      </w:r>
      <w:r w:rsidRPr="00475F3B">
        <w:rPr>
          <w:b/>
          <w:color w:val="000000" w:themeColor="text1"/>
          <w:sz w:val="24"/>
          <w:u w:val="single"/>
        </w:rPr>
        <w:t>, and as such, they are things that hedonists would value highly.</w:t>
      </w:r>
      <w:r w:rsidRPr="00475F3B">
        <w:rPr>
          <w:color w:val="000000" w:themeColor="text1"/>
          <w:sz w:val="24"/>
        </w:rPr>
        <w:t xml:space="preserve"> </w:t>
      </w:r>
      <w:r w:rsidRPr="00475F3B">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475F3B">
        <w:rPr>
          <w:b/>
          <w:color w:val="000000" w:themeColor="text1"/>
          <w:u w:val="single"/>
        </w:rPr>
        <w:t>.</w:t>
      </w:r>
      <w:r w:rsidRPr="00475F3B">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475F3B">
        <w:rPr>
          <w:b/>
          <w:color w:val="000000" w:themeColor="text1"/>
          <w:sz w:val="24"/>
          <w:u w:val="single"/>
        </w:rPr>
        <w:t>the suggested non-hedonic intrinsic values are potentially explainable by appeal to just pleasure and pain</w:t>
      </w:r>
      <w:r w:rsidRPr="00475F3B">
        <w:rPr>
          <w:color w:val="000000" w:themeColor="text1"/>
        </w:rPr>
        <w:t xml:space="preserve"> (which, following my argument in the previous chapter, we should accept as intrinsically valuable and disvaluable), </w:t>
      </w:r>
      <w:r w:rsidRPr="00475F3B">
        <w:rPr>
          <w:b/>
          <w:color w:val="000000" w:themeColor="text1"/>
          <w:sz w:val="24"/>
          <w:u w:val="single"/>
        </w:rPr>
        <w:t>then—by appeal to Occam’s razor—</w:t>
      </w:r>
      <w:r w:rsidRPr="00475F3B">
        <w:rPr>
          <w:b/>
          <w:color w:val="000000" w:themeColor="text1"/>
          <w:sz w:val="24"/>
          <w:highlight w:val="green"/>
          <w:u w:val="single"/>
        </w:rPr>
        <w:t>we have</w:t>
      </w:r>
      <w:r w:rsidRPr="00475F3B">
        <w:rPr>
          <w:b/>
          <w:color w:val="000000" w:themeColor="text1"/>
          <w:sz w:val="24"/>
          <w:u w:val="single"/>
        </w:rPr>
        <w:t xml:space="preserve"> at least </w:t>
      </w:r>
      <w:r w:rsidRPr="00475F3B">
        <w:rPr>
          <w:b/>
          <w:color w:val="000000" w:themeColor="text1"/>
          <w:sz w:val="24"/>
          <w:highlight w:val="green"/>
          <w:u w:val="single"/>
        </w:rPr>
        <w:t>a pro tanto reason to resist</w:t>
      </w:r>
      <w:r w:rsidRPr="00475F3B">
        <w:rPr>
          <w:b/>
          <w:color w:val="000000" w:themeColor="text1"/>
          <w:sz w:val="24"/>
          <w:u w:val="single"/>
        </w:rPr>
        <w:t xml:space="preserve"> the introduction of </w:t>
      </w:r>
      <w:r w:rsidRPr="00475F3B">
        <w:rPr>
          <w:b/>
          <w:color w:val="000000" w:themeColor="text1"/>
          <w:sz w:val="24"/>
          <w:highlight w:val="green"/>
          <w:u w:val="single"/>
        </w:rPr>
        <w:t>any further intrinsic values</w:t>
      </w:r>
      <w:r w:rsidRPr="00475F3B">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475F3B">
        <w:rPr>
          <w:color w:val="000000" w:themeColor="text1"/>
          <w:sz w:val="24"/>
        </w:rPr>
        <w:t xml:space="preserve"> </w:t>
      </w:r>
      <w:r w:rsidRPr="00475F3B">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475F3B">
        <w:rPr>
          <w:b/>
          <w:color w:val="000000" w:themeColor="text1"/>
          <w:u w:val="single"/>
        </w:rPr>
        <w:t>.</w:t>
      </w:r>
      <w:r w:rsidRPr="00475F3B">
        <w:rPr>
          <w:color w:val="000000" w:themeColor="text1"/>
        </w:rPr>
        <w:t xml:space="preserve"> The challenge can be phrased as the following question: </w:t>
      </w:r>
      <w:r w:rsidRPr="00475F3B">
        <w:rPr>
          <w:b/>
          <w:color w:val="000000" w:themeColor="text1"/>
          <w:sz w:val="24"/>
          <w:u w:val="single"/>
        </w:rPr>
        <w:t>If the non-hedonic values suggested by pluralists are truly intrinsic values in their own right, then why do they tend to point toward pleasure and away from pain?</w:t>
      </w:r>
      <w:r w:rsidRPr="00475F3B">
        <w:rPr>
          <w:color w:val="000000" w:themeColor="text1"/>
        </w:rPr>
        <w:t>27</w:t>
      </w:r>
    </w:p>
    <w:p w14:paraId="7B78A4ED" w14:textId="77777777" w:rsidR="00F5499F" w:rsidRPr="00475F3B" w:rsidRDefault="00F5499F" w:rsidP="009B77FC">
      <w:pPr>
        <w:rPr>
          <w:color w:val="000000" w:themeColor="text1"/>
        </w:rPr>
      </w:pPr>
    </w:p>
    <w:p w14:paraId="5E5C1719" w14:textId="77777777" w:rsidR="009B77FC" w:rsidRPr="00F5499F" w:rsidRDefault="009B77FC" w:rsidP="009B77FC">
      <w:pPr>
        <w:pStyle w:val="ListParagraph"/>
        <w:keepNext/>
        <w:keepLines/>
        <w:numPr>
          <w:ilvl w:val="0"/>
          <w:numId w:val="13"/>
        </w:numPr>
        <w:spacing w:before="40"/>
        <w:outlineLvl w:val="3"/>
        <w:rPr>
          <w:rFonts w:eastAsia="Yu Gothic Light"/>
          <w:b/>
          <w:bCs/>
          <w:color w:val="000000" w:themeColor="text1"/>
          <w:sz w:val="24"/>
        </w:rPr>
      </w:pPr>
      <w:r w:rsidRPr="00475F3B">
        <w:rPr>
          <w:rFonts w:eastAsia="Yu Gothic Light"/>
          <w:b/>
          <w:bCs/>
          <w:color w:val="000000" w:themeColor="text1"/>
          <w:sz w:val="26"/>
          <w:szCs w:val="26"/>
        </w:rPr>
        <w:t>Moral uncertainty means preventing extinction should be our highest priority.</w:t>
      </w:r>
      <w:r w:rsidRPr="00475F3B">
        <w:rPr>
          <w:rFonts w:eastAsia="Yu Gothic Light"/>
          <w:b/>
          <w:bCs/>
          <w:color w:val="000000" w:themeColor="text1"/>
          <w:szCs w:val="26"/>
        </w:rPr>
        <w:br/>
      </w:r>
      <w:r w:rsidRPr="00475F3B">
        <w:rPr>
          <w:rFonts w:eastAsia="Yu Mincho"/>
          <w:b/>
          <w:color w:val="000000" w:themeColor="text1"/>
          <w:sz w:val="26"/>
        </w:rPr>
        <w:t>Bostrom 12</w:t>
      </w:r>
      <w:r w:rsidRPr="00475F3B">
        <w:rPr>
          <w:rFonts w:eastAsia="Yu Mincho"/>
          <w:color w:val="000000" w:themeColor="text1"/>
          <w:szCs w:val="22"/>
        </w:rPr>
        <w:t xml:space="preserve"> [Nick Bostrom. Faculty of Philosophy &amp; Oxford Martin School University of Oxford. “Existential Risk Prevention as Global Priority.” Global Policy (2012)]</w:t>
      </w:r>
      <w:r w:rsidRPr="00475F3B">
        <w:rPr>
          <w:rFonts w:eastAsia="Yu Mincho"/>
          <w:color w:val="000000" w:themeColor="text1"/>
          <w:szCs w:val="22"/>
        </w:rPr>
        <w:br/>
      </w:r>
      <w:r w:rsidRPr="00475F3B">
        <w:rPr>
          <w:rFonts w:eastAsia="Yu Mincho"/>
          <w:color w:val="000000" w:themeColor="text1"/>
        </w:rPr>
        <w:t>These reflections on</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moral uncertainty suggest </w:t>
      </w:r>
      <w:r w:rsidRPr="00475F3B">
        <w:rPr>
          <w:rFonts w:eastAsia="Yu Mincho"/>
          <w:color w:val="000000" w:themeColor="text1"/>
        </w:rPr>
        <w:t>an alternative, complementary way of looking at existential risk; they also suggest a new way of thinking about the ideal of sustainability. Let me elaborate.¶</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Our present</w:t>
      </w:r>
      <w:r w:rsidRPr="00475F3B">
        <w:rPr>
          <w:rFonts w:eastAsia="Yu Mincho"/>
          <w:b/>
          <w:color w:val="000000" w:themeColor="text1"/>
          <w:sz w:val="24"/>
          <w:u w:val="single"/>
        </w:rPr>
        <w:t xml:space="preserve"> understanding of </w:t>
      </w:r>
      <w:r w:rsidRPr="00475F3B">
        <w:rPr>
          <w:rFonts w:eastAsia="Yu Mincho"/>
          <w:b/>
          <w:color w:val="000000" w:themeColor="text1"/>
          <w:sz w:val="24"/>
          <w:highlight w:val="green"/>
          <w:u w:val="single"/>
        </w:rPr>
        <w:t xml:space="preserve">axiology might </w:t>
      </w:r>
      <w:r w:rsidRPr="00475F3B">
        <w:rPr>
          <w:rFonts w:eastAsia="Yu Mincho"/>
          <w:color w:val="000000" w:themeColor="text1"/>
        </w:rPr>
        <w:t>well</w:t>
      </w:r>
      <w:r w:rsidRPr="00475F3B">
        <w:rPr>
          <w:rFonts w:eastAsia="Yu Mincho"/>
          <w:b/>
          <w:color w:val="000000" w:themeColor="text1"/>
          <w:sz w:val="24"/>
          <w:highlight w:val="green"/>
          <w:u w:val="single"/>
        </w:rPr>
        <w:t xml:space="preserve"> be confused. </w:t>
      </w:r>
      <w:r w:rsidRPr="00475F3B">
        <w:rPr>
          <w:rFonts w:eastAsia="Yu Mincho"/>
          <w:b/>
          <w:color w:val="000000" w:themeColor="text1"/>
          <w:sz w:val="24"/>
          <w:u w:val="single"/>
        </w:rPr>
        <w:t xml:space="preserve">We may not </w:t>
      </w:r>
      <w:r w:rsidRPr="00475F3B">
        <w:rPr>
          <w:rFonts w:eastAsia="Yu Mincho"/>
          <w:color w:val="000000" w:themeColor="text1"/>
        </w:rPr>
        <w:t>now</w:t>
      </w:r>
      <w:r w:rsidRPr="00475F3B">
        <w:rPr>
          <w:rFonts w:eastAsia="Yu Mincho"/>
          <w:b/>
          <w:color w:val="000000" w:themeColor="text1"/>
          <w:sz w:val="24"/>
          <w:u w:val="single"/>
        </w:rPr>
        <w:t xml:space="preserve"> </w:t>
      </w:r>
      <w:r w:rsidRPr="00475F3B">
        <w:rPr>
          <w:rFonts w:eastAsia="Yu Mincho"/>
          <w:color w:val="000000" w:themeColor="text1"/>
        </w:rPr>
        <w:t>know — at least not in concrete detail — what outcomes would count as a big win for humanity; we might not even yet</w:t>
      </w:r>
      <w:r w:rsidRPr="00475F3B">
        <w:rPr>
          <w:rFonts w:eastAsia="Yu Mincho"/>
          <w:b/>
          <w:color w:val="000000" w:themeColor="text1"/>
          <w:sz w:val="24"/>
          <w:u w:val="single"/>
        </w:rPr>
        <w:t xml:space="preserve"> be able to imagine the best ends </w:t>
      </w:r>
      <w:r w:rsidRPr="00475F3B">
        <w:rPr>
          <w:rFonts w:eastAsia="Yu Mincho"/>
          <w:color w:val="000000" w:themeColor="text1"/>
        </w:rPr>
        <w:t>of our journey.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If we are </w:t>
      </w:r>
      <w:r w:rsidRPr="00475F3B">
        <w:rPr>
          <w:rFonts w:eastAsia="Yu Mincho"/>
          <w:color w:val="000000" w:themeColor="text1"/>
        </w:rPr>
        <w:t>indeed</w:t>
      </w:r>
      <w:r w:rsidRPr="00475F3B">
        <w:rPr>
          <w:rFonts w:eastAsia="Yu Mincho"/>
          <w:b/>
          <w:color w:val="000000" w:themeColor="text1"/>
          <w:sz w:val="24"/>
          <w:u w:val="single"/>
        </w:rPr>
        <w:t xml:space="preserve"> </w:t>
      </w:r>
      <w:r w:rsidRPr="00475F3B">
        <w:rPr>
          <w:rFonts w:eastAsia="Yu Mincho"/>
          <w:color w:val="000000" w:themeColor="text1"/>
        </w:rPr>
        <w:t>profoundly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uncertain </w:t>
      </w:r>
      <w:r w:rsidRPr="00475F3B">
        <w:rPr>
          <w:rFonts w:eastAsia="Yu Mincho"/>
          <w:color w:val="000000" w:themeColor="text1"/>
        </w:rPr>
        <w:t>about our ultimate aims,</w:t>
      </w:r>
      <w:r w:rsidRPr="00475F3B">
        <w:rPr>
          <w:rFonts w:eastAsia="Yu Mincho"/>
          <w:b/>
          <w:color w:val="000000" w:themeColor="text1"/>
          <w:sz w:val="24"/>
          <w:u w:val="single"/>
        </w:rPr>
        <w:t xml:space="preserve"> </w:t>
      </w:r>
      <w:r w:rsidRPr="00475F3B">
        <w:rPr>
          <w:rFonts w:eastAsia="Yu Mincho"/>
          <w:color w:val="000000" w:themeColor="text1"/>
        </w:rPr>
        <w:t>then we should recognize that</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there is a great</w:t>
      </w:r>
      <w:r w:rsidRPr="00475F3B">
        <w:rPr>
          <w:rFonts w:eastAsia="Yu Mincho"/>
          <w:b/>
          <w:color w:val="000000" w:themeColor="text1"/>
          <w:sz w:val="24"/>
          <w:u w:val="single"/>
        </w:rPr>
        <w:t xml:space="preserve"> </w:t>
      </w:r>
      <w:r w:rsidRPr="00475F3B">
        <w:rPr>
          <w:rFonts w:eastAsia="Yu Mincho"/>
          <w:color w:val="000000" w:themeColor="text1"/>
        </w:rPr>
        <w:t>option</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value in preserving </w:t>
      </w:r>
      <w:r w:rsidRPr="00475F3B">
        <w:rPr>
          <w:rFonts w:eastAsia="Yu Mincho"/>
          <w:color w:val="000000" w:themeColor="text1"/>
        </w:rPr>
        <w:t>— and ideally improving —</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our ability to recognize value and</w:t>
      </w:r>
      <w:r w:rsidRPr="00475F3B">
        <w:rPr>
          <w:rFonts w:eastAsia="Yu Mincho"/>
          <w:color w:val="000000" w:themeColor="text1"/>
          <w:highlight w:val="green"/>
        </w:rPr>
        <w:t xml:space="preserve"> </w:t>
      </w:r>
      <w:r w:rsidRPr="00475F3B">
        <w:rPr>
          <w:rFonts w:eastAsia="Yu Mincho"/>
          <w:color w:val="000000" w:themeColor="text1"/>
        </w:rPr>
        <w:t xml:space="preserve">to </w:t>
      </w:r>
      <w:r w:rsidRPr="00475F3B">
        <w:rPr>
          <w:rFonts w:eastAsia="Yu Mincho"/>
          <w:b/>
          <w:color w:val="000000" w:themeColor="text1"/>
          <w:sz w:val="24"/>
          <w:highlight w:val="green"/>
          <w:u w:val="single"/>
        </w:rPr>
        <w:t xml:space="preserve">steer the future accordingly. Ensuring </w:t>
      </w:r>
      <w:r w:rsidRPr="00475F3B">
        <w:rPr>
          <w:rFonts w:eastAsia="Yu Mincho"/>
          <w:color w:val="000000" w:themeColor="text1"/>
        </w:rPr>
        <w:t>that</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there will be a future </w:t>
      </w:r>
      <w:r w:rsidRPr="00475F3B">
        <w:rPr>
          <w:rFonts w:eastAsia="Yu Mincho"/>
          <w:color w:val="000000" w:themeColor="text1"/>
        </w:rPr>
        <w:t>version of</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humanity </w:t>
      </w:r>
      <w:r w:rsidRPr="00475F3B">
        <w:rPr>
          <w:rFonts w:eastAsia="Yu Mincho"/>
          <w:color w:val="000000" w:themeColor="text1"/>
        </w:rPr>
        <w:t>with great powers and a propensity to use them wisely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is </w:t>
      </w:r>
      <w:r w:rsidRPr="00475F3B">
        <w:rPr>
          <w:rFonts w:eastAsia="Yu Mincho"/>
          <w:color w:val="000000" w:themeColor="text1"/>
        </w:rPr>
        <w:t>plausibly</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the best way </w:t>
      </w:r>
      <w:r w:rsidRPr="00475F3B">
        <w:rPr>
          <w:rFonts w:eastAsia="Yu Mincho"/>
          <w:color w:val="000000" w:themeColor="text1"/>
        </w:rPr>
        <w:t>available to us</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to increase </w:t>
      </w:r>
      <w:r w:rsidRPr="00475F3B">
        <w:rPr>
          <w:rFonts w:eastAsia="Yu Mincho"/>
          <w:b/>
          <w:color w:val="000000" w:themeColor="text1"/>
          <w:sz w:val="24"/>
          <w:u w:val="single"/>
        </w:rPr>
        <w:t xml:space="preserve">the probability that the </w:t>
      </w:r>
      <w:r w:rsidRPr="00475F3B">
        <w:rPr>
          <w:rFonts w:eastAsia="Yu Mincho"/>
          <w:b/>
          <w:color w:val="000000" w:themeColor="text1"/>
          <w:sz w:val="24"/>
          <w:highlight w:val="green"/>
          <w:u w:val="single"/>
        </w:rPr>
        <w:t xml:space="preserve">future </w:t>
      </w:r>
      <w:r w:rsidRPr="00475F3B">
        <w:rPr>
          <w:rFonts w:eastAsia="Yu Mincho"/>
          <w:b/>
          <w:color w:val="000000" w:themeColor="text1"/>
          <w:sz w:val="24"/>
          <w:u w:val="single"/>
        </w:rPr>
        <w:t xml:space="preserve">will contain </w:t>
      </w:r>
      <w:r w:rsidRPr="00475F3B">
        <w:rPr>
          <w:rFonts w:eastAsia="Yu Mincho"/>
          <w:color w:val="000000" w:themeColor="text1"/>
        </w:rPr>
        <w:t>a lot of</w:t>
      </w:r>
      <w:r w:rsidRPr="00475F3B">
        <w:rPr>
          <w:rFonts w:eastAsia="Yu Mincho"/>
          <w:b/>
          <w:color w:val="000000" w:themeColor="text1"/>
          <w:sz w:val="24"/>
          <w:u w:val="single"/>
        </w:rPr>
        <w:t xml:space="preserve"> </w:t>
      </w:r>
      <w:r w:rsidRPr="00475F3B">
        <w:rPr>
          <w:rFonts w:eastAsia="Yu Mincho"/>
          <w:b/>
          <w:color w:val="000000" w:themeColor="text1"/>
          <w:sz w:val="24"/>
          <w:highlight w:val="green"/>
          <w:u w:val="single"/>
        </w:rPr>
        <w:t xml:space="preserve">value. </w:t>
      </w:r>
      <w:r w:rsidRPr="00475F3B">
        <w:rPr>
          <w:rFonts w:eastAsia="Yu Mincho"/>
          <w:color w:val="000000" w:themeColor="text1"/>
        </w:rPr>
        <w:t>To do this, we must prevent any existential catastrophe</w:t>
      </w:r>
      <w:r w:rsidRPr="00475F3B">
        <w:rPr>
          <w:rFonts w:eastAsia="Yu Mincho"/>
          <w:color w:val="000000" w:themeColor="text1"/>
          <w:sz w:val="24"/>
        </w:rPr>
        <w:t>.</w:t>
      </w:r>
    </w:p>
    <w:p w14:paraId="0DEF15CB" w14:textId="77777777" w:rsidR="00F5499F" w:rsidRPr="001216F4" w:rsidRDefault="00F5499F" w:rsidP="00F5499F">
      <w:pPr>
        <w:pStyle w:val="ListParagraph"/>
        <w:keepNext/>
        <w:keepLines/>
        <w:spacing w:before="40"/>
        <w:outlineLvl w:val="3"/>
        <w:rPr>
          <w:rFonts w:eastAsia="Yu Gothic Light"/>
          <w:b/>
          <w:bCs/>
          <w:color w:val="000000" w:themeColor="text1"/>
          <w:sz w:val="24"/>
        </w:rPr>
      </w:pPr>
    </w:p>
    <w:p w14:paraId="2823BBF4" w14:textId="77777777" w:rsidR="00F5499F" w:rsidRDefault="009B77FC" w:rsidP="00F5499F">
      <w:pPr>
        <w:pStyle w:val="Heading4"/>
        <w:numPr>
          <w:ilvl w:val="0"/>
          <w:numId w:val="13"/>
        </w:numPr>
        <w:tabs>
          <w:tab w:val="num" w:pos="360"/>
        </w:tabs>
        <w:ind w:left="360"/>
        <w:rPr>
          <w:rFonts w:cs="Calibri"/>
        </w:rPr>
      </w:pPr>
      <w:r w:rsidRPr="00475F3B">
        <w:rPr>
          <w:rFonts w:cs="Calibri"/>
          <w:u w:val="single"/>
        </w:rPr>
        <w:t>Actor-specificity</w:t>
      </w:r>
      <w:r w:rsidRPr="00475F3B">
        <w:rPr>
          <w:rFonts w:cs="Calibri"/>
        </w:rP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7DEE43BF" w14:textId="77777777" w:rsidR="00F5499F" w:rsidRPr="00F5499F" w:rsidRDefault="00F5499F" w:rsidP="00F5499F"/>
    <w:p w14:paraId="38A9FADC" w14:textId="77777777" w:rsidR="009B77FC" w:rsidRDefault="009B77FC" w:rsidP="009B77FC">
      <w:pPr>
        <w:pStyle w:val="Heading4"/>
        <w:numPr>
          <w:ilvl w:val="0"/>
          <w:numId w:val="13"/>
        </w:numPr>
        <w:tabs>
          <w:tab w:val="num" w:pos="360"/>
        </w:tabs>
        <w:ind w:left="360"/>
        <w:rPr>
          <w:rFonts w:eastAsia="Calibri" w:cs="Calibri"/>
        </w:rPr>
      </w:pPr>
      <w:r w:rsidRPr="00475F3B">
        <w:rPr>
          <w:rFonts w:cs="Calibri"/>
          <w:u w:val="single"/>
        </w:rPr>
        <w:t>No intent-foresight distinction</w:t>
      </w:r>
      <w:r w:rsidRPr="00475F3B">
        <w:rPr>
          <w:rFonts w:cs="Calibri"/>
        </w:rPr>
        <w:t xml:space="preserve"> – </w:t>
      </w:r>
      <w:r w:rsidRPr="00475F3B">
        <w:rPr>
          <w:rFonts w:eastAsia="Calibri" w:cs="Calibri"/>
        </w:rPr>
        <w:t>if</w:t>
      </w:r>
      <w:r w:rsidRPr="00475F3B">
        <w:rPr>
          <w:rFonts w:cs="Calibri"/>
        </w:rPr>
        <w:t xml:space="preserve"> </w:t>
      </w:r>
      <w:r w:rsidRPr="00475F3B">
        <w:rPr>
          <w:rFonts w:eastAsia="Calibri" w:cs="Calibri"/>
        </w:rPr>
        <w:t>we</w:t>
      </w:r>
      <w:r w:rsidRPr="00475F3B">
        <w:rPr>
          <w:rFonts w:cs="Calibri"/>
        </w:rPr>
        <w:t xml:space="preserve"> </w:t>
      </w:r>
      <w:r w:rsidRPr="00475F3B">
        <w:rPr>
          <w:rFonts w:eastAsia="Calibri" w:cs="Calibri"/>
        </w:rPr>
        <w:t>foresee</w:t>
      </w:r>
      <w:r w:rsidRPr="00475F3B">
        <w:rPr>
          <w:rFonts w:cs="Calibri"/>
        </w:rPr>
        <w:t xml:space="preserve"> </w:t>
      </w:r>
      <w:r w:rsidRPr="00475F3B">
        <w:rPr>
          <w:rFonts w:eastAsia="Calibri" w:cs="Calibri"/>
        </w:rPr>
        <w:t>a</w:t>
      </w:r>
      <w:r w:rsidRPr="00475F3B">
        <w:rPr>
          <w:rFonts w:cs="Calibri"/>
        </w:rPr>
        <w:t xml:space="preserve"> </w:t>
      </w:r>
      <w:r w:rsidRPr="00475F3B">
        <w:rPr>
          <w:rFonts w:eastAsia="Calibri" w:cs="Calibri"/>
        </w:rPr>
        <w:t>consequence</w:t>
      </w:r>
      <w:r w:rsidRPr="00475F3B">
        <w:rPr>
          <w:rFonts w:cs="Calibri"/>
        </w:rPr>
        <w:t xml:space="preserve">, </w:t>
      </w:r>
      <w:r w:rsidRPr="00475F3B">
        <w:rPr>
          <w:rFonts w:eastAsia="Calibri" w:cs="Calibri"/>
        </w:rPr>
        <w:t>then</w:t>
      </w:r>
      <w:r w:rsidRPr="00475F3B">
        <w:rPr>
          <w:rFonts w:cs="Calibri"/>
        </w:rPr>
        <w:t xml:space="preserve"> </w:t>
      </w:r>
      <w:r w:rsidRPr="00475F3B">
        <w:rPr>
          <w:rFonts w:eastAsia="Calibri" w:cs="Calibri"/>
        </w:rPr>
        <w:t>it</w:t>
      </w:r>
      <w:r w:rsidRPr="00475F3B">
        <w:rPr>
          <w:rFonts w:cs="Calibri"/>
        </w:rPr>
        <w:t xml:space="preserve"> </w:t>
      </w:r>
      <w:r w:rsidRPr="00475F3B">
        <w:rPr>
          <w:rFonts w:eastAsia="Calibri" w:cs="Calibri"/>
        </w:rPr>
        <w:t>is intrinsic</w:t>
      </w:r>
      <w:r w:rsidRPr="00475F3B">
        <w:rPr>
          <w:rFonts w:cs="Calibri"/>
        </w:rPr>
        <w:t xml:space="preserve"> </w:t>
      </w:r>
      <w:r w:rsidRPr="00475F3B">
        <w:rPr>
          <w:rFonts w:eastAsia="Calibri" w:cs="Calibri"/>
        </w:rPr>
        <w:t>to</w:t>
      </w:r>
      <w:r w:rsidRPr="00475F3B">
        <w:rPr>
          <w:rFonts w:cs="Calibri"/>
        </w:rPr>
        <w:t xml:space="preserve"> </w:t>
      </w:r>
      <w:r w:rsidRPr="00475F3B">
        <w:rPr>
          <w:rFonts w:eastAsia="Calibri" w:cs="Calibri"/>
        </w:rPr>
        <w:t>our</w:t>
      </w:r>
      <w:r w:rsidRPr="00475F3B">
        <w:rPr>
          <w:rFonts w:cs="Calibri"/>
        </w:rPr>
        <w:t xml:space="preserve"> </w:t>
      </w:r>
      <w:r w:rsidRPr="00475F3B">
        <w:rPr>
          <w:rFonts w:eastAsia="Calibri" w:cs="Calibri"/>
        </w:rPr>
        <w:t>action</w:t>
      </w:r>
      <w:r w:rsidRPr="00475F3B">
        <w:rPr>
          <w:rFonts w:cs="Calibri"/>
        </w:rPr>
        <w:t xml:space="preserve"> </w:t>
      </w:r>
      <w:r w:rsidRPr="00475F3B">
        <w:rPr>
          <w:rFonts w:eastAsia="Calibri" w:cs="Calibri"/>
        </w:rPr>
        <w:t>since</w:t>
      </w:r>
      <w:r w:rsidRPr="00475F3B">
        <w:rPr>
          <w:rFonts w:cs="Calibri"/>
        </w:rPr>
        <w:t xml:space="preserve"> </w:t>
      </w:r>
      <w:r w:rsidRPr="00475F3B">
        <w:rPr>
          <w:rFonts w:eastAsia="Calibri" w:cs="Calibri"/>
        </w:rPr>
        <w:t>we</w:t>
      </w:r>
      <w:r w:rsidRPr="00475F3B">
        <w:rPr>
          <w:rFonts w:cs="Calibri"/>
        </w:rPr>
        <w:t xml:space="preserve"> </w:t>
      </w:r>
      <w:r w:rsidRPr="00475F3B">
        <w:rPr>
          <w:rFonts w:eastAsia="Calibri" w:cs="Calibri"/>
        </w:rPr>
        <w:t>intend</w:t>
      </w:r>
      <w:r w:rsidRPr="00475F3B">
        <w:rPr>
          <w:rFonts w:cs="Calibri"/>
        </w:rPr>
        <w:t xml:space="preserve"> </w:t>
      </w:r>
      <w:r w:rsidRPr="00475F3B">
        <w:rPr>
          <w:rFonts w:eastAsia="Calibri" w:cs="Calibri"/>
        </w:rPr>
        <w:t>it</w:t>
      </w:r>
      <w:r w:rsidRPr="00475F3B">
        <w:rPr>
          <w:rFonts w:cs="Calibri"/>
        </w:rPr>
        <w:t xml:space="preserve"> </w:t>
      </w:r>
      <w:r w:rsidRPr="00475F3B">
        <w:rPr>
          <w:rFonts w:eastAsia="Calibri" w:cs="Calibri"/>
        </w:rPr>
        <w:t>to</w:t>
      </w:r>
      <w:r w:rsidRPr="00475F3B">
        <w:rPr>
          <w:rFonts w:cs="Calibri"/>
        </w:rPr>
        <w:t xml:space="preserve"> </w:t>
      </w:r>
      <w:r w:rsidRPr="00475F3B">
        <w:rPr>
          <w:rFonts w:eastAsia="Calibri" w:cs="Calibri"/>
        </w:rPr>
        <w:t>happen</w:t>
      </w:r>
    </w:p>
    <w:p w14:paraId="6C09A927" w14:textId="77777777" w:rsidR="00F5499F" w:rsidRPr="00F5499F" w:rsidRDefault="00F5499F" w:rsidP="00F5499F"/>
    <w:p w14:paraId="1AA0EF0B" w14:textId="77777777" w:rsidR="009B77FC" w:rsidRPr="00475F3B" w:rsidRDefault="009B77FC" w:rsidP="009B77FC"/>
    <w:p w14:paraId="0E3C893E" w14:textId="77777777" w:rsidR="00A53A32" w:rsidRPr="00A53A32" w:rsidRDefault="00A53A32" w:rsidP="00A53A32"/>
    <w:sectPr w:rsidR="00A53A32" w:rsidRPr="00A53A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54B6"/>
    <w:rsid w:val="000029E3"/>
    <w:rsid w:val="000029E8"/>
    <w:rsid w:val="00004225"/>
    <w:rsid w:val="000066CA"/>
    <w:rsid w:val="00007264"/>
    <w:rsid w:val="000076A9"/>
    <w:rsid w:val="00014FAD"/>
    <w:rsid w:val="00015D2A"/>
    <w:rsid w:val="0002490B"/>
    <w:rsid w:val="00025256"/>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F8A"/>
    <w:rsid w:val="000A2D8A"/>
    <w:rsid w:val="000D26A6"/>
    <w:rsid w:val="000D2B90"/>
    <w:rsid w:val="000D6ED8"/>
    <w:rsid w:val="000D717B"/>
    <w:rsid w:val="00100B28"/>
    <w:rsid w:val="00117316"/>
    <w:rsid w:val="001209B4"/>
    <w:rsid w:val="001216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E24"/>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4B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DC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A35"/>
    <w:rsid w:val="00992BE3"/>
    <w:rsid w:val="009A1467"/>
    <w:rsid w:val="009A6464"/>
    <w:rsid w:val="009B69F5"/>
    <w:rsid w:val="009B77FC"/>
    <w:rsid w:val="009C5FF7"/>
    <w:rsid w:val="009C6292"/>
    <w:rsid w:val="009D15DB"/>
    <w:rsid w:val="009D3133"/>
    <w:rsid w:val="009E160D"/>
    <w:rsid w:val="009F1CBB"/>
    <w:rsid w:val="009F3305"/>
    <w:rsid w:val="009F6FB2"/>
    <w:rsid w:val="00A071C0"/>
    <w:rsid w:val="00A2266A"/>
    <w:rsid w:val="00A22670"/>
    <w:rsid w:val="00A24B35"/>
    <w:rsid w:val="00A271BA"/>
    <w:rsid w:val="00A27F86"/>
    <w:rsid w:val="00A431C6"/>
    <w:rsid w:val="00A53A32"/>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99F"/>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FBA667"/>
  <w14:defaultImageDpi w14:val="300"/>
  <w15:docId w15:val="{676CC512-B7F1-4241-8565-DFB70BAF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52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52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52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252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252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52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256"/>
  </w:style>
  <w:style w:type="character" w:customStyle="1" w:styleId="Heading1Char">
    <w:name w:val="Heading 1 Char"/>
    <w:aliases w:val="Pocket Char"/>
    <w:basedOn w:val="DefaultParagraphFont"/>
    <w:link w:val="Heading1"/>
    <w:uiPriority w:val="9"/>
    <w:rsid w:val="000252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525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2525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252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2525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2525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2525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025256"/>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025256"/>
    <w:rPr>
      <w:color w:val="auto"/>
      <w:u w:val="none"/>
    </w:rPr>
  </w:style>
  <w:style w:type="paragraph" w:styleId="DocumentMap">
    <w:name w:val="Document Map"/>
    <w:basedOn w:val="Normal"/>
    <w:link w:val="DocumentMapChar"/>
    <w:uiPriority w:val="99"/>
    <w:semiHidden/>
    <w:unhideWhenUsed/>
    <w:rsid w:val="000252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5256"/>
    <w:rPr>
      <w:rFonts w:ascii="Lucida Grande" w:hAnsi="Lucida Grande" w:cs="Lucida Grande"/>
    </w:rPr>
  </w:style>
  <w:style w:type="paragraph" w:customStyle="1" w:styleId="textbold">
    <w:name w:val="text bold"/>
    <w:basedOn w:val="Normal"/>
    <w:link w:val="Emphasis"/>
    <w:uiPriority w:val="20"/>
    <w:qFormat/>
    <w:rsid w:val="009B77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ListParagraph">
    <w:name w:val="List Paragraph"/>
    <w:basedOn w:val="Normal"/>
    <w:uiPriority w:val="34"/>
    <w:unhideWhenUsed/>
    <w:qFormat/>
    <w:rsid w:val="009B77FC"/>
    <w:pPr>
      <w:ind w:left="720"/>
      <w:contextualSpacing/>
    </w:pPr>
  </w:style>
  <w:style w:type="character" w:styleId="IntenseEmphasis">
    <w:name w:val="Intense Emphasis"/>
    <w:aliases w:val="cites Char Ch,Intense Emphasis4,9.5 pt,Intense Emphasi,Box Out,Intense Emphasis5,Heading 3 Char1 Char,Char Char Char1,Style Underli"/>
    <w:uiPriority w:val="1"/>
    <w:qFormat/>
    <w:rsid w:val="001216F4"/>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marketbusinessnews.com/financial-glossary/world-trade-organization-wto-definition-meaning/"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4081</Words>
  <Characters>23262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11</cp:revision>
  <dcterms:created xsi:type="dcterms:W3CDTF">2021-09-18T21:47:00Z</dcterms:created>
  <dcterms:modified xsi:type="dcterms:W3CDTF">2021-09-18T23:44:00Z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