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73BC" w:rsidRDefault="007F73BC" w:rsidP="007F73BC">
      <w:pPr>
        <w:pStyle w:val="Heading1"/>
      </w:pPr>
      <w:r>
        <w:t>1AC vs</w:t>
      </w:r>
      <w:r>
        <w:t xml:space="preserve"> Lake Highland VS</w:t>
      </w:r>
    </w:p>
    <w:p w:rsidR="007F73BC" w:rsidRDefault="007F73BC" w:rsidP="007F73BC">
      <w:pPr>
        <w:pStyle w:val="Heading2"/>
      </w:pPr>
      <w:r>
        <w:t>1AC</w:t>
      </w:r>
    </w:p>
    <w:p w:rsidR="007F73BC" w:rsidRDefault="007F73BC" w:rsidP="007F73BC">
      <w:pPr>
        <w:pStyle w:val="Heading3"/>
      </w:pPr>
      <w:r>
        <w:t>1AC – Framing</w:t>
      </w:r>
    </w:p>
    <w:p w:rsidR="007F73BC" w:rsidRPr="00A355C6" w:rsidRDefault="007F73BC" w:rsidP="007F73B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7F73BC" w:rsidRPr="00A355C6" w:rsidRDefault="007F73BC" w:rsidP="007F73B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7F73BC" w:rsidRPr="00A355C6" w:rsidRDefault="007F73BC" w:rsidP="007F73B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7F73BC" w:rsidRPr="00A355C6" w:rsidRDefault="007F73BC" w:rsidP="007F73B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xml:space="preserve">. On virtually any proposed list of intrinsic values and </w:t>
      </w:r>
      <w:proofErr w:type="spellStart"/>
      <w:r w:rsidRPr="00A355C6">
        <w:rPr>
          <w:rStyle w:val="StyleUnderline"/>
          <w:color w:val="000000" w:themeColor="text1"/>
        </w:rPr>
        <w:t>disva</w:t>
      </w:r>
      <w:proofErr w:type="spellEnd"/>
      <w:r>
        <w:rPr>
          <w:rStyle w:val="StyleUnderline"/>
          <w:color w:val="000000" w:themeColor="text1"/>
        </w:rPr>
        <w:t xml:space="preserve"> </w:t>
      </w:r>
      <w:proofErr w:type="spellStart"/>
      <w:r>
        <w:rPr>
          <w:rStyle w:val="StyleUnderline"/>
          <w:color w:val="000000" w:themeColor="text1"/>
        </w:rPr>
        <w:t>WG</w:t>
      </w:r>
      <w:r w:rsidRPr="00A355C6">
        <w:rPr>
          <w:rStyle w:val="StyleUnderline"/>
          <w:color w:val="000000" w:themeColor="text1"/>
        </w:rPr>
        <w:t>lues</w:t>
      </w:r>
      <w:proofErr w:type="spellEnd"/>
      <w:r w:rsidRPr="00A355C6">
        <w:rPr>
          <w:rStyle w:val="StyleUnderline"/>
          <w:color w:val="000000" w:themeColor="text1"/>
        </w:rPr>
        <w:t xml:space="preserve">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7F73BC" w:rsidRPr="00A355C6" w:rsidRDefault="007F73BC" w:rsidP="007F73B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7F73BC" w:rsidRPr="00A355C6" w:rsidRDefault="007F73BC" w:rsidP="007F73B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7F73BC" w:rsidRPr="00A355C6" w:rsidRDefault="007F73BC" w:rsidP="007F73B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7F73BC" w:rsidRPr="00A355C6" w:rsidRDefault="007F73BC" w:rsidP="007F73B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7F73BC" w:rsidRPr="00AF5C89" w:rsidRDefault="007F73BC" w:rsidP="007F73BC"/>
    <w:p w:rsidR="007F73BC" w:rsidRDefault="007F73BC" w:rsidP="007F73BC">
      <w:pPr>
        <w:pStyle w:val="Heading3"/>
      </w:pPr>
      <w:r>
        <w:t>1AC – Plan</w:t>
      </w:r>
    </w:p>
    <w:p w:rsidR="007F73BC" w:rsidRPr="00AF5C89" w:rsidRDefault="007F73BC" w:rsidP="007F73BC">
      <w:pPr>
        <w:pStyle w:val="Heading4"/>
      </w:pPr>
      <w:r w:rsidRPr="00781CA5">
        <w:t xml:space="preserve">Plan: States should ban the appropriation of Mars by private entities. </w:t>
      </w:r>
    </w:p>
    <w:p w:rsidR="007F73BC" w:rsidRPr="004F346D" w:rsidRDefault="007F73BC" w:rsidP="007F73BC">
      <w:pPr>
        <w:pStyle w:val="Heading3"/>
      </w:pPr>
      <w:r>
        <w:t>1AC – Advantage</w:t>
      </w:r>
    </w:p>
    <w:p w:rsidR="007F73BC" w:rsidRPr="009A377F" w:rsidRDefault="007F73BC" w:rsidP="007F73BC">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7F73BC" w:rsidRPr="009A377F" w:rsidRDefault="007F73BC" w:rsidP="007F73BC">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7F73BC" w:rsidRPr="009A377F" w:rsidRDefault="007F73BC" w:rsidP="007F73BC">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7F73BC" w:rsidRPr="009A377F" w:rsidRDefault="007F73BC" w:rsidP="007F73BC">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7F73BC" w:rsidRPr="009A377F" w:rsidRDefault="007F73BC" w:rsidP="007F73BC">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7F73BC" w:rsidRPr="009A377F" w:rsidRDefault="007F73BC" w:rsidP="007F73BC">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7F73BC" w:rsidRPr="009A377F" w:rsidRDefault="007F73BC" w:rsidP="007F73BC">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7F73BC" w:rsidRPr="009A377F" w:rsidRDefault="007F73BC" w:rsidP="007F73BC">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7F73BC" w:rsidRPr="009A377F" w:rsidRDefault="007F73BC" w:rsidP="007F73BC">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7F73BC" w:rsidRPr="009A377F" w:rsidRDefault="007F73BC" w:rsidP="007F73BC">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7F73BC" w:rsidRPr="009A377F" w:rsidRDefault="007F73BC" w:rsidP="007F73BC">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rsidR="007F73BC" w:rsidRPr="00F9507F" w:rsidRDefault="007F73BC" w:rsidP="007F73BC">
      <w:r w:rsidRPr="00F9507F">
        <w:rPr>
          <w:rStyle w:val="Emphasis"/>
        </w:rPr>
        <w:t>Musk remains “highly confident” that SpaceX will land humans on Mars by 2026</w:t>
      </w:r>
      <w:r w:rsidRPr="00F9507F">
        <w:t>, saying last December that it’s an achievable goal “about six years from now.” He added that SpaceX plans to send a Starship rocket without crew “in two years.”</w:t>
      </w:r>
    </w:p>
    <w:p w:rsidR="007F73BC" w:rsidRPr="00F9507F" w:rsidRDefault="007F73BC" w:rsidP="007F73BC">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7F73BC" w:rsidRPr="009A377F" w:rsidRDefault="007F73BC" w:rsidP="007F73BC">
      <w:r w:rsidRPr="00F9507F">
        <w:t>Musk may be focused on Mars, but the</w:t>
      </w:r>
      <w:r w:rsidRPr="009A377F">
        <w:t xml:space="preserve"> hurdles of Starship’s development are not lost on the space billionaire.</w:t>
      </w:r>
    </w:p>
    <w:p w:rsidR="007F73BC" w:rsidRDefault="007F73BC" w:rsidP="007F73BC">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7F73BC" w:rsidRDefault="007F73BC" w:rsidP="007F73BC">
      <w:pPr>
        <w:pStyle w:val="Heading4"/>
      </w:pPr>
      <w:r>
        <w:t xml:space="preserve">Scenario 1 is </w:t>
      </w:r>
      <w:r>
        <w:rPr>
          <w:u w:val="single"/>
        </w:rPr>
        <w:t>T</w:t>
      </w:r>
      <w:r w:rsidRPr="005144B2">
        <w:rPr>
          <w:u w:val="single"/>
        </w:rPr>
        <w:t>errestrial war</w:t>
      </w:r>
      <w:r>
        <w:t xml:space="preserve"> </w:t>
      </w:r>
    </w:p>
    <w:p w:rsidR="007F73BC" w:rsidRPr="009A377F" w:rsidRDefault="007F73BC" w:rsidP="007F73BC">
      <w:pPr>
        <w:pStyle w:val="Heading4"/>
      </w:pPr>
      <w:r>
        <w:t>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7F73BC" w:rsidRPr="009A377F" w:rsidRDefault="007F73BC" w:rsidP="007F73BC">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7F73BC" w:rsidRPr="009A377F" w:rsidRDefault="007F73BC" w:rsidP="007F73BC">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7F73BC" w:rsidRPr="009A377F" w:rsidRDefault="007F73BC" w:rsidP="007F73BC">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7F73BC" w:rsidRPr="009A377F" w:rsidRDefault="007F73BC" w:rsidP="007F73BC">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7F73BC" w:rsidRPr="00E268B7" w:rsidRDefault="007F73BC" w:rsidP="007F73B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7F73BC" w:rsidRDefault="007F73BC" w:rsidP="007F73BC">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7F73BC" w:rsidRPr="002079A9" w:rsidRDefault="007F73BC" w:rsidP="007F73B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7F73BC" w:rsidRPr="002079A9" w:rsidRDefault="007F73BC" w:rsidP="007F73B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7F73BC" w:rsidRPr="006232C5" w:rsidRDefault="007F73BC" w:rsidP="007F73B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7F73BC" w:rsidRPr="002079A9" w:rsidRDefault="007F73BC" w:rsidP="007F73B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7F73BC" w:rsidRPr="006232C5" w:rsidRDefault="007F73BC" w:rsidP="007F73B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7F73BC" w:rsidRPr="002079A9" w:rsidRDefault="007F73BC" w:rsidP="007F73B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7F73BC" w:rsidRPr="002079A9" w:rsidRDefault="007F73BC" w:rsidP="007F73B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7F73BC" w:rsidRPr="00B80A34" w:rsidRDefault="007F73BC" w:rsidP="007F73BC">
      <w:pPr>
        <w:rPr>
          <w:rStyle w:val="Emphasis"/>
        </w:rPr>
      </w:pPr>
    </w:p>
    <w:p w:rsidR="007F73BC" w:rsidRDefault="007F73BC" w:rsidP="007F73BC">
      <w:pPr>
        <w:pStyle w:val="Heading4"/>
      </w:pPr>
      <w:r>
        <w:t xml:space="preserve">Scenario 2 is Warming </w:t>
      </w:r>
    </w:p>
    <w:p w:rsidR="007F73BC" w:rsidRPr="009A377F" w:rsidRDefault="007F73BC" w:rsidP="007F73BC">
      <w:pPr>
        <w:pStyle w:val="Heading4"/>
      </w:pPr>
      <w:r>
        <w:t xml:space="preserve">Colonization </w:t>
      </w:r>
      <w:r w:rsidRPr="000A4BDA">
        <w:rPr>
          <w:u w:val="single"/>
        </w:rPr>
        <w:t>attempts</w:t>
      </w:r>
      <w:r w:rsidRPr="009A377F">
        <w:t xml:space="preserve"> ensure </w:t>
      </w:r>
      <w:r w:rsidRPr="005144B2">
        <w:rPr>
          <w:u w:val="single"/>
        </w:rPr>
        <w:t>earthly ecological catastrophe</w:t>
      </w:r>
      <w:r w:rsidRPr="009A377F">
        <w:t xml:space="preserve"> </w:t>
      </w:r>
    </w:p>
    <w:p w:rsidR="007F73BC" w:rsidRPr="009A377F" w:rsidRDefault="007F73BC" w:rsidP="007F73BC">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7F73BC" w:rsidRPr="009A377F" w:rsidRDefault="007F73BC" w:rsidP="007F73BC">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7F73BC" w:rsidRPr="009A377F" w:rsidRDefault="007F73BC" w:rsidP="007F73BC">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7F73BC" w:rsidRDefault="007F73BC" w:rsidP="007F73BC">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7F73BC" w:rsidRPr="00AC4611" w:rsidRDefault="007F73BC" w:rsidP="007F73BC">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7F73BC" w:rsidRPr="00AC4611" w:rsidRDefault="007F73BC" w:rsidP="007F73BC">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7F73BC" w:rsidRPr="00360D1B" w:rsidRDefault="007F73BC" w:rsidP="007F73BC">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7F73BC" w:rsidRPr="00360D1B" w:rsidRDefault="007F73BC" w:rsidP="007F73BC">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 xml:space="preserve">can be decoupled </w:t>
      </w:r>
      <w:r w:rsidRPr="00C80B68">
        <w:rPr>
          <w:b/>
          <w:bCs/>
          <w:szCs w:val="22"/>
          <w:u w:val="single"/>
        </w:rPr>
        <w:t>from economic growth</w:t>
      </w:r>
      <w:r w:rsidRPr="00C80B68">
        <w:rPr>
          <w:sz w:val="14"/>
        </w:rPr>
        <w:t>. Another favorable</w:t>
      </w:r>
      <w:r w:rsidRPr="00360D1B">
        <w:rPr>
          <w:sz w:val="14"/>
        </w:rPr>
        <w:t xml:space="preserv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7F73BC" w:rsidRPr="00360D1B" w:rsidRDefault="007F73BC" w:rsidP="007F73BC">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7F73BC" w:rsidRPr="00360D1B" w:rsidRDefault="007F73BC" w:rsidP="007F73BC">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7F73BC" w:rsidRPr="00D73DBA" w:rsidRDefault="007F73BC" w:rsidP="007F73BC">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7F73BC" w:rsidRPr="00360D1B" w:rsidRDefault="007F73BC" w:rsidP="007F73BC">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w:t>
      </w:r>
      <w:r w:rsidRPr="00C80B68">
        <w:rPr>
          <w:b/>
          <w:bCs/>
          <w:szCs w:val="22"/>
          <w:u w:val="single"/>
        </w:rPr>
        <w:t>of 4°C or more will</w:t>
      </w:r>
      <w:r w:rsidRPr="009A63B1">
        <w:rPr>
          <w:b/>
          <w:bCs/>
          <w:szCs w:val="22"/>
          <w:highlight w:val="green"/>
          <w:u w:val="single"/>
        </w:rPr>
        <w:t xml:space="preserve">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7F73BC" w:rsidRPr="00D73DBA" w:rsidRDefault="007F73BC" w:rsidP="007F73BC">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C80B68">
        <w:rPr>
          <w:b/>
          <w:bCs/>
          <w:szCs w:val="22"/>
          <w:u w:val="single"/>
        </w:rPr>
        <w:t xml:space="preserve">policies must be strengthened substantially </w:t>
      </w:r>
      <w:r w:rsidRPr="009A63B1">
        <w:rPr>
          <w:b/>
          <w:bCs/>
          <w:szCs w:val="22"/>
          <w:highlight w:val="green"/>
          <w:u w:val="single"/>
        </w:rPr>
        <w:t>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7F73BC" w:rsidRPr="00360D1B" w:rsidRDefault="007F73BC" w:rsidP="007F73BC">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7F73BC" w:rsidRPr="00360D1B" w:rsidRDefault="007F73BC" w:rsidP="007F73BC">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7F73BC" w:rsidRPr="00360D1B" w:rsidRDefault="007F73BC" w:rsidP="007F73BC">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7F73BC" w:rsidRPr="00360D1B" w:rsidRDefault="007F73BC" w:rsidP="007F73BC">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7F73BC" w:rsidRPr="00360D1B" w:rsidRDefault="007F73BC" w:rsidP="007F73BC">
      <w:pPr>
        <w:spacing w:line="276" w:lineRule="auto"/>
        <w:rPr>
          <w:sz w:val="14"/>
        </w:rPr>
      </w:pPr>
      <w:r w:rsidRPr="00360D1B">
        <w:rPr>
          <w:sz w:val="14"/>
        </w:rPr>
        <w:t>Where Do We Go from Here?</w:t>
      </w:r>
    </w:p>
    <w:p w:rsidR="007F73BC" w:rsidRPr="00375F35" w:rsidRDefault="007F73BC" w:rsidP="007F73BC">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7F73BC" w:rsidRDefault="007F73BC" w:rsidP="007F73BC">
      <w:pPr>
        <w:pStyle w:val="Heading4"/>
      </w:pPr>
      <w:r>
        <w:t xml:space="preserve">Scenario 3 is Space militarization </w:t>
      </w:r>
    </w:p>
    <w:p w:rsidR="007F73BC" w:rsidRPr="009A377F" w:rsidRDefault="007F73BC" w:rsidP="007F73BC">
      <w:pPr>
        <w:pStyle w:val="Heading4"/>
      </w:pPr>
      <w:r>
        <w:t>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7F73BC" w:rsidRPr="009A377F" w:rsidRDefault="007F73BC" w:rsidP="007F73BC">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rsidR="007F73BC" w:rsidRPr="009A377F" w:rsidRDefault="007F73BC" w:rsidP="007F73BC">
      <w:r w:rsidRPr="009A377F">
        <w:t>Part 3: Mars Domination</w:t>
      </w:r>
    </w:p>
    <w:p w:rsidR="007F73BC" w:rsidRPr="009A377F" w:rsidRDefault="007F73BC" w:rsidP="007F73BC">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7F73BC" w:rsidRPr="009A377F" w:rsidRDefault="007F73BC" w:rsidP="007F73BC">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7F73BC" w:rsidRDefault="007F73BC" w:rsidP="007F73BC">
      <w:pPr>
        <w:rPr>
          <w:rStyle w:val="StyleUnderlin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7F73BC" w:rsidRPr="009A377F" w:rsidRDefault="007F73BC" w:rsidP="007F73BC">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rsidR="007F73BC" w:rsidRPr="009A377F" w:rsidRDefault="007F73BC" w:rsidP="007F73BC">
      <w:pPr>
        <w:rPr>
          <w:rStyle w:val="Style13ptBold"/>
        </w:rPr>
      </w:pPr>
      <w:r w:rsidRPr="009A377F">
        <w:rPr>
          <w:rStyle w:val="Style13ptBold"/>
        </w:rPr>
        <w:t xml:space="preserve">Wheeling 19 </w:t>
      </w:r>
      <w:r w:rsidRPr="009A377F">
        <w:t xml:space="preserve">[(Kate, a staff writer at Pacific Standard, where she specializes in criminal justice and the environment.) “OUTER SPACE TREATIES DIDN'T ANTICIPATE THE PRIVATIZATION OF SPACE TRAVEL. CAN THEY BE ENFORCED” Pacific </w:t>
      </w:r>
      <w:proofErr w:type="gramStart"/>
      <w:r w:rsidRPr="009A377F">
        <w:t>Standard, 8/14/2019.</w:t>
      </w:r>
      <w:proofErr w:type="gramEnd"/>
      <w:r w:rsidRPr="009A377F">
        <w:t xml:space="preserve"> https://psmag.com/social-justice/outer-space-treaties-didnt-anticipate-the-privatization-of-space-travel-can-they-be-enforced] BC</w:t>
      </w:r>
    </w:p>
    <w:p w:rsidR="007F73BC" w:rsidRPr="009A377F" w:rsidRDefault="007F73BC" w:rsidP="007F73BC">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rsidR="007F73BC" w:rsidRPr="009A377F" w:rsidRDefault="007F73BC" w:rsidP="007F73BC">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rsidR="007F73BC" w:rsidRPr="009A377F" w:rsidRDefault="007F73BC" w:rsidP="007F73BC">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rsidR="007F73BC" w:rsidRPr="009A377F" w:rsidRDefault="007F73BC" w:rsidP="007F73BC">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7F73BC" w:rsidRPr="009A377F" w:rsidRDefault="007F73BC" w:rsidP="007F73BC">
      <w:r w:rsidRPr="009A377F">
        <w:t>Even throughout the Cold War, Blount notes, the U.S. and the Soviet Union cooperated in space, trading moon rocks and telemetry data on human spaceflight to advance both science and safety.</w:t>
      </w:r>
    </w:p>
    <w:p w:rsidR="007F73BC" w:rsidRPr="009A377F" w:rsidRDefault="007F73BC" w:rsidP="007F73BC">
      <w:r w:rsidRPr="009A377F">
        <w:t>"</w:t>
      </w:r>
      <w:r w:rsidRPr="009A377F">
        <w:rPr>
          <w:rStyle w:val="Emphasis"/>
        </w:rPr>
        <w:t xml:space="preserve">On the face of it, </w:t>
      </w:r>
      <w:r w:rsidRPr="00D0746D">
        <w:rPr>
          <w:rStyle w:val="Emphasis"/>
          <w:highlight w:val="green"/>
        </w:rPr>
        <w:t>it's a very optimistic document</w:t>
      </w:r>
      <w:r w:rsidRPr="009A377F">
        <w:t xml:space="preserve">," says </w:t>
      </w:r>
      <w:proofErr w:type="spellStart"/>
      <w:r w:rsidRPr="009A377F">
        <w:t>Lucianne</w:t>
      </w:r>
      <w:proofErr w:type="spellEnd"/>
      <w:r w:rsidRPr="009A377F">
        <w:t xml:space="preserve"> </w:t>
      </w:r>
      <w:proofErr w:type="spellStart"/>
      <w:r w:rsidRPr="009A377F">
        <w:t>Walkowicz</w:t>
      </w:r>
      <w:proofErr w:type="spellEnd"/>
      <w:r w:rsidRPr="009A377F">
        <w:t>, an astronomer at Chicago's Adler Planetarium. "It really frames space as a peaceful sanctuary."</w:t>
      </w:r>
    </w:p>
    <w:p w:rsidR="007F73BC" w:rsidRPr="009A377F" w:rsidRDefault="007F73BC" w:rsidP="007F73BC">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rsidR="007F73BC" w:rsidRPr="009A377F" w:rsidRDefault="007F73BC" w:rsidP="007F73BC">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rsidR="007F73BC" w:rsidRPr="009A377F" w:rsidRDefault="007F73BC" w:rsidP="007F73BC">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rsidR="007F73BC" w:rsidRPr="009A377F" w:rsidRDefault="007F73BC" w:rsidP="007F73BC">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rsidR="007F73BC" w:rsidRPr="009A377F" w:rsidRDefault="007F73BC" w:rsidP="007F73BC">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7F73BC" w:rsidRPr="009A377F" w:rsidRDefault="007F73BC" w:rsidP="007F73BC">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rsidR="007F73BC" w:rsidRPr="009A377F" w:rsidRDefault="007F73BC" w:rsidP="007F73BC">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t>
      </w:r>
      <w:proofErr w:type="spellStart"/>
      <w:r w:rsidRPr="009A377F">
        <w:t>Walkowicz</w:t>
      </w:r>
      <w:proofErr w:type="spellEnd"/>
      <w:r w:rsidRPr="009A377F">
        <w:t>.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xml:space="preserve">," </w:t>
      </w:r>
      <w:proofErr w:type="spellStart"/>
      <w:r w:rsidRPr="009A377F">
        <w:t>Walkowicz</w:t>
      </w:r>
      <w:proofErr w:type="spellEnd"/>
      <w:r w:rsidRPr="009A377F">
        <w:t xml:space="preserve"> says. "Why would you want to have to pay for the protection of another world if your ultimate goal is to exploit it and take its resources?"</w:t>
      </w:r>
    </w:p>
    <w:p w:rsidR="007F73BC" w:rsidRPr="009A377F" w:rsidRDefault="007F73BC" w:rsidP="007F73BC">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7F73BC" w:rsidRPr="009A377F" w:rsidRDefault="007F73BC" w:rsidP="007F73BC">
      <w:r w:rsidRPr="009A377F">
        <w:t>"</w:t>
      </w:r>
      <w:r w:rsidRPr="009A377F">
        <w:rPr>
          <w:rStyle w:val="StyleUnderline"/>
        </w:rPr>
        <w:t>It's the same-old, same-old that we see here on Earth all the time</w:t>
      </w:r>
      <w:r w:rsidRPr="009A377F">
        <w:t xml:space="preserve">," </w:t>
      </w:r>
      <w:proofErr w:type="spellStart"/>
      <w:r w:rsidRPr="009A377F">
        <w:t>Walkowicz</w:t>
      </w:r>
      <w:proofErr w:type="spellEnd"/>
      <w:r w:rsidRPr="009A377F">
        <w:t xml:space="preserve"> says, "</w:t>
      </w:r>
      <w:r w:rsidRPr="009A377F">
        <w:rPr>
          <w:rStyle w:val="StyleUnderline"/>
        </w:rPr>
        <w:t>where companies don't want to have to really preserve the environment that they also plan to strip mine, because the two are incompatible</w:t>
      </w:r>
      <w:r w:rsidRPr="009A377F">
        <w:t>."</w:t>
      </w:r>
    </w:p>
    <w:p w:rsidR="007F73BC" w:rsidRPr="009A377F" w:rsidRDefault="007F73BC" w:rsidP="007F73BC">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xml:space="preserve">," </w:t>
      </w:r>
      <w:proofErr w:type="spellStart"/>
      <w:r w:rsidRPr="009A377F">
        <w:t>Walkowicz</w:t>
      </w:r>
      <w:proofErr w:type="spellEnd"/>
      <w:r w:rsidRPr="009A377F">
        <w:t xml:space="preserve"> says.</w:t>
      </w:r>
    </w:p>
    <w:p w:rsidR="007F73BC" w:rsidRDefault="007F73BC" w:rsidP="007F73BC">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rsidR="007F73BC" w:rsidRPr="00334081" w:rsidRDefault="007F73BC" w:rsidP="007F73BC">
      <w:pPr>
        <w:rPr>
          <w:b/>
          <w:u w:val="single"/>
        </w:rPr>
      </w:pPr>
    </w:p>
    <w:p w:rsidR="007F73BC" w:rsidRDefault="007F73BC" w:rsidP="007F73BC">
      <w:pPr>
        <w:pStyle w:val="Heading4"/>
      </w:pPr>
      <w:r>
        <w:t xml:space="preserve">Space war causes </w:t>
      </w:r>
      <w:r w:rsidRPr="005144B2">
        <w:rPr>
          <w:u w:val="single"/>
        </w:rPr>
        <w:t>extinction</w:t>
      </w:r>
      <w:r>
        <w:t xml:space="preserve"> – </w:t>
      </w:r>
    </w:p>
    <w:p w:rsidR="007F73BC" w:rsidRPr="009532BC" w:rsidRDefault="007F73BC" w:rsidP="007F73BC">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rsidR="007F73BC" w:rsidRPr="009532BC" w:rsidRDefault="007F73BC" w:rsidP="007F73BC">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7F73BC" w:rsidRPr="009532BC" w:rsidRDefault="007F73BC" w:rsidP="007F73BC">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7F73BC" w:rsidRPr="009532BC" w:rsidRDefault="007F73BC" w:rsidP="007F73BC">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rsidR="007F73BC" w:rsidRDefault="007F73BC" w:rsidP="007F73BC">
      <w:r w:rsidRPr="00B9621A">
        <w:t>Space.com contacted several leading military space and security experts, asking for their opinions on the current status of the militarization of space.</w:t>
      </w:r>
    </w:p>
    <w:p w:rsidR="007F73BC" w:rsidRPr="009532BC" w:rsidRDefault="007F73BC" w:rsidP="007F73BC">
      <w:pPr>
        <w:rPr>
          <w:rStyle w:val="Emphasis"/>
        </w:rPr>
      </w:pPr>
      <w:r w:rsidRPr="009532BC">
        <w:rPr>
          <w:rStyle w:val="Emphasis"/>
        </w:rPr>
        <w:t>Pass interference</w:t>
      </w:r>
    </w:p>
    <w:p w:rsidR="007F73BC" w:rsidRPr="009532BC" w:rsidRDefault="007F73BC" w:rsidP="007F73BC">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7F73BC" w:rsidRDefault="007F73BC" w:rsidP="007F73BC">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7F73BC" w:rsidRDefault="007F73BC" w:rsidP="007F73BC">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7F73BC" w:rsidRDefault="007F73BC" w:rsidP="007F73BC">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7F73BC" w:rsidRDefault="007F73BC" w:rsidP="007F73BC">
      <w:r>
        <w:t>Absence of binding commitments</w:t>
      </w:r>
    </w:p>
    <w:p w:rsidR="007F73BC" w:rsidRDefault="007F73BC" w:rsidP="007F73BC">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7F73BC" w:rsidRPr="00F6608C" w:rsidRDefault="007F73BC" w:rsidP="007F73BC">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7F73BC" w:rsidRDefault="007F73BC" w:rsidP="007F73BC">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7F73BC" w:rsidRDefault="007F73BC" w:rsidP="007F73BC">
      <w:r>
        <w:t>Tailgating</w:t>
      </w:r>
    </w:p>
    <w:p w:rsidR="007F73BC" w:rsidRDefault="007F73BC" w:rsidP="007F73BC">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7F73BC" w:rsidRDefault="007F73BC" w:rsidP="007F73BC">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7F73BC" w:rsidRPr="009532BC" w:rsidRDefault="007F73BC" w:rsidP="007F73BC">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7F73BC" w:rsidRDefault="007F73BC" w:rsidP="007F73BC">
      <w:r w:rsidRPr="009532BC">
        <w:rPr>
          <w:rStyle w:val="StyleUnderline"/>
        </w:rPr>
        <w:t xml:space="preserve">"Once </w:t>
      </w:r>
      <w:proofErr w:type="gramStart"/>
      <w:r w:rsidRPr="009532BC">
        <w:rPr>
          <w:rStyle w:val="StyleUnderline"/>
        </w:rPr>
        <w:t>these spacecraft</w:t>
      </w:r>
      <w:proofErr w:type="gramEnd"/>
      <w:r w:rsidRPr="009532BC">
        <w:rPr>
          <w:rStyle w:val="StyleUnderline"/>
        </w:rPr>
        <w:t xml:space="preserve"> are in place, mounting attacks from such a close range would give us insufficient warning time to fashion a defense and save our targeted satellites</w:t>
      </w:r>
      <w:r>
        <w:t>," Chow told Space.com.</w:t>
      </w:r>
    </w:p>
    <w:p w:rsidR="007F73BC" w:rsidRPr="009532BC" w:rsidRDefault="007F73BC" w:rsidP="007F73BC">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7F73BC" w:rsidRDefault="007F73BC" w:rsidP="007F73BC">
      <w:r w:rsidRPr="009532BC">
        <w:t>Dangerous ambiguities</w:t>
      </w:r>
    </w:p>
    <w:p w:rsidR="007F73BC" w:rsidRPr="009532BC" w:rsidRDefault="007F73BC" w:rsidP="007F73BC">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7F73BC" w:rsidRDefault="007F73BC" w:rsidP="007F73BC">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7F73BC" w:rsidRDefault="007F73BC" w:rsidP="007F73BC">
      <w:r>
        <w:t xml:space="preserve">Secondly, </w:t>
      </w:r>
      <w:r w:rsidRPr="009532BC">
        <w:rPr>
          <w:rStyle w:val="StyleUnderline"/>
        </w:rPr>
        <w:t>Chow said that the United States may not be able to fight effectively without the support of some critical satellites</w:t>
      </w:r>
      <w:r>
        <w:t xml:space="preserve">. </w:t>
      </w:r>
    </w:p>
    <w:p w:rsidR="007F73BC" w:rsidRDefault="007F73BC" w:rsidP="007F73BC">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7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CE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B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7E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3DA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C8E318A-1186-E94A-9C69-165F118F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73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57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57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857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857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57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7EC"/>
  </w:style>
  <w:style w:type="character" w:customStyle="1" w:styleId="Heading1Char">
    <w:name w:val="Heading 1 Char"/>
    <w:aliases w:val="Pocket Char"/>
    <w:basedOn w:val="DefaultParagraphFont"/>
    <w:link w:val="Heading1"/>
    <w:uiPriority w:val="9"/>
    <w:rsid w:val="009857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57E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857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857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857E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857EC"/>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857EC"/>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9857EC"/>
    <w:rPr>
      <w:color w:val="auto"/>
      <w:u w:val="none"/>
    </w:rPr>
  </w:style>
  <w:style w:type="character" w:styleId="Hyperlink">
    <w:name w:val="Hyperlink"/>
    <w:basedOn w:val="DefaultParagraphFont"/>
    <w:uiPriority w:val="99"/>
    <w:semiHidden/>
    <w:unhideWhenUsed/>
    <w:rsid w:val="009857EC"/>
    <w:rPr>
      <w:color w:val="auto"/>
      <w:u w:val="none"/>
    </w:rPr>
  </w:style>
  <w:style w:type="paragraph" w:styleId="DocumentMap">
    <w:name w:val="Document Map"/>
    <w:basedOn w:val="Normal"/>
    <w:link w:val="DocumentMapChar"/>
    <w:uiPriority w:val="99"/>
    <w:semiHidden/>
    <w:unhideWhenUsed/>
    <w:rsid w:val="009857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57EC"/>
    <w:rPr>
      <w:rFonts w:ascii="Lucida Grande" w:hAnsi="Lucida Grande" w:cs="Lucida Grande"/>
    </w:rPr>
  </w:style>
  <w:style w:type="paragraph" w:customStyle="1" w:styleId="Emphasis1">
    <w:name w:val="Emphasis1"/>
    <w:basedOn w:val="Normal"/>
    <w:link w:val="Emphasis"/>
    <w:autoRedefine/>
    <w:uiPriority w:val="20"/>
    <w:qFormat/>
    <w:rsid w:val="007F73B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8863</Words>
  <Characters>50523</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2022-03-18T18:57:00Z</dcterms:created>
  <dcterms:modified xsi:type="dcterms:W3CDTF">2022-03-18T18:57:00Z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