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D5CE6" w:rsidRDefault="008D5CE6" w:rsidP="008D5CE6">
      <w:pPr>
        <w:pStyle w:val="Heading1"/>
      </w:pPr>
      <w:r>
        <w:t>1AC vs Lake Highland Prep</w:t>
      </w:r>
    </w:p>
    <w:p w:rsidR="008D5CE6" w:rsidRDefault="008D5CE6" w:rsidP="008D5CE6">
      <w:pPr>
        <w:pStyle w:val="Heading2"/>
      </w:pPr>
      <w:r>
        <w:t>1AC</w:t>
      </w:r>
    </w:p>
    <w:p w:rsidR="008D5CE6" w:rsidRDefault="008D5CE6" w:rsidP="008D5CE6">
      <w:pPr>
        <w:pStyle w:val="Heading3"/>
      </w:pPr>
      <w:r>
        <w:t>1AC – Framing</w:t>
      </w:r>
    </w:p>
    <w:p w:rsidR="008D5CE6" w:rsidRPr="00A355C6" w:rsidRDefault="008D5CE6" w:rsidP="008D5CE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8D5CE6" w:rsidRPr="00A355C6" w:rsidRDefault="008D5CE6" w:rsidP="008D5CE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8D5CE6" w:rsidRPr="00A355C6" w:rsidRDefault="008D5CE6" w:rsidP="008D5CE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8D5CE6" w:rsidRPr="00A355C6" w:rsidRDefault="008D5CE6" w:rsidP="008D5CE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valuable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xml:space="preserve">. On virtually any proposed list of intrinsic values and </w:t>
      </w:r>
      <w:proofErr w:type="spellStart"/>
      <w:r w:rsidRPr="00A355C6">
        <w:rPr>
          <w:rStyle w:val="StyleUnderline"/>
          <w:color w:val="000000" w:themeColor="text1"/>
        </w:rPr>
        <w:t>disva</w:t>
      </w:r>
      <w:proofErr w:type="spellEnd"/>
      <w:r>
        <w:rPr>
          <w:rStyle w:val="StyleUnderline"/>
          <w:color w:val="000000" w:themeColor="text1"/>
        </w:rPr>
        <w:t xml:space="preserve"> </w:t>
      </w:r>
      <w:proofErr w:type="spellStart"/>
      <w:r>
        <w:rPr>
          <w:rStyle w:val="StyleUnderline"/>
          <w:color w:val="000000" w:themeColor="text1"/>
        </w:rPr>
        <w:t>WG</w:t>
      </w:r>
      <w:r w:rsidRPr="00A355C6">
        <w:rPr>
          <w:rStyle w:val="StyleUnderline"/>
          <w:color w:val="000000" w:themeColor="text1"/>
        </w:rPr>
        <w:t>lues</w:t>
      </w:r>
      <w:proofErr w:type="spellEnd"/>
      <w:r w:rsidRPr="00A355C6">
        <w:rPr>
          <w:rStyle w:val="StyleUnderline"/>
          <w:color w:val="000000" w:themeColor="text1"/>
        </w:rPr>
        <w:t xml:space="preserve">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8D5CE6" w:rsidRPr="00A355C6" w:rsidRDefault="008D5CE6" w:rsidP="008D5CE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8D5CE6" w:rsidRPr="00A355C6" w:rsidRDefault="008D5CE6" w:rsidP="008D5CE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8D5CE6" w:rsidRPr="00A355C6" w:rsidRDefault="008D5CE6" w:rsidP="008D5CE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8D5CE6" w:rsidRDefault="008D5CE6" w:rsidP="008D5CE6">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FE193E" w:rsidRPr="008F7758" w:rsidRDefault="00FE193E" w:rsidP="00FE193E">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w:t>
      </w:r>
    </w:p>
    <w:p w:rsidR="00FE193E" w:rsidRPr="008F7758" w:rsidRDefault="00FE193E" w:rsidP="00FE193E">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9"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rsidR="00FE193E" w:rsidRDefault="00FE193E" w:rsidP="00FE193E">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and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rsidR="00FE193E" w:rsidRPr="00A355C6" w:rsidRDefault="00FE193E" w:rsidP="008D5CE6">
      <w:pPr>
        <w:keepNext/>
        <w:keepLines/>
        <w:spacing w:before="40"/>
        <w:outlineLvl w:val="3"/>
        <w:rPr>
          <w:rFonts w:eastAsia="Yu Gothic Light"/>
          <w:b/>
          <w:bCs/>
          <w:color w:val="000000" w:themeColor="text1"/>
          <w:sz w:val="24"/>
        </w:rPr>
      </w:pPr>
    </w:p>
    <w:p w:rsidR="008D5CE6" w:rsidRPr="00AF5C89" w:rsidRDefault="008D5CE6" w:rsidP="008D5CE6"/>
    <w:p w:rsidR="008D5CE6" w:rsidRDefault="008D5CE6" w:rsidP="008D5CE6">
      <w:pPr>
        <w:pStyle w:val="Heading3"/>
      </w:pPr>
      <w:r>
        <w:t>1AC – Plan</w:t>
      </w:r>
    </w:p>
    <w:p w:rsidR="008D5CE6" w:rsidRPr="00AF5C89" w:rsidRDefault="008D5CE6" w:rsidP="008D5CE6">
      <w:pPr>
        <w:pStyle w:val="Heading4"/>
      </w:pPr>
      <w:r w:rsidRPr="00781CA5">
        <w:t xml:space="preserve">Plan: States should ban the appropriation of Mars by private entities. </w:t>
      </w:r>
    </w:p>
    <w:p w:rsidR="008D5CE6" w:rsidRPr="004F346D" w:rsidRDefault="008D5CE6" w:rsidP="008D5CE6">
      <w:pPr>
        <w:pStyle w:val="Heading3"/>
      </w:pPr>
      <w:r>
        <w:t>1AC – Advantage</w:t>
      </w:r>
    </w:p>
    <w:p w:rsidR="008D5CE6" w:rsidRPr="009A377F" w:rsidRDefault="008D5CE6" w:rsidP="008D5CE6">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rsidR="008D5CE6" w:rsidRPr="009A377F" w:rsidRDefault="008D5CE6" w:rsidP="008D5CE6">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rsidR="008D5CE6" w:rsidRPr="009A377F" w:rsidRDefault="008D5CE6" w:rsidP="008D5CE6">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rsidR="008D5CE6" w:rsidRPr="009A377F" w:rsidRDefault="008D5CE6" w:rsidP="008D5CE6">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rsidR="008D5CE6" w:rsidRPr="009A377F" w:rsidRDefault="008D5CE6" w:rsidP="008D5CE6">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rsidR="008D5CE6" w:rsidRPr="009A377F" w:rsidRDefault="008D5CE6" w:rsidP="008D5CE6">
      <w:pPr>
        <w:rPr>
          <w:rStyle w:val="StyleUnderline"/>
        </w:rPr>
      </w:pPr>
      <w:r w:rsidRPr="009A377F">
        <w:rPr>
          <w:rStyle w:val="StyleUnderline"/>
        </w:rPr>
        <w:t xml:space="preserve">Starship is the enormous </w:t>
      </w:r>
      <w:proofErr w:type="gramStart"/>
      <w:r w:rsidRPr="009A377F">
        <w:rPr>
          <w:rStyle w:val="StyleUnderline"/>
        </w:rPr>
        <w:t>stainless steel</w:t>
      </w:r>
      <w:proofErr w:type="gramEnd"/>
      <w:r w:rsidRPr="009A377F">
        <w:rPr>
          <w:rStyle w:val="StyleUnderline"/>
        </w:rPr>
        <w:t xml:space="preserve">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rsidR="008D5CE6" w:rsidRPr="009A377F" w:rsidRDefault="008D5CE6" w:rsidP="008D5CE6">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w:t>
      </w:r>
      <w:proofErr w:type="spellStart"/>
      <w:r w:rsidRPr="009A377F">
        <w:rPr>
          <w:rStyle w:val="Emphasis"/>
        </w:rPr>
        <w:t>Starlink</w:t>
      </w:r>
      <w:proofErr w:type="spellEnd"/>
      <w:r w:rsidRPr="009A377F">
        <w:rPr>
          <w:rStyle w:val="Emphasis"/>
        </w:rPr>
        <w:t xml:space="preserve">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rsidR="008D5CE6" w:rsidRPr="009A377F" w:rsidRDefault="008D5CE6" w:rsidP="008D5CE6">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rsidR="008D5CE6" w:rsidRPr="009A377F" w:rsidRDefault="008D5CE6" w:rsidP="008D5CE6">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rsidR="008D5CE6" w:rsidRPr="009A377F" w:rsidRDefault="008D5CE6" w:rsidP="008D5CE6">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w:t>
      </w:r>
      <w:proofErr w:type="spellStart"/>
      <w:r w:rsidRPr="009A377F">
        <w:rPr>
          <w:rStyle w:val="StyleUnderline"/>
        </w:rPr>
        <w:t>the</w:t>
      </w:r>
      <w:proofErr w:type="spellEnd"/>
      <w:r w:rsidRPr="009A377F">
        <w:rPr>
          <w:rStyle w:val="StyleUnderline"/>
        </w:rPr>
        <w:t xml:space="preserv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rsidR="008D5CE6" w:rsidRPr="009A377F" w:rsidRDefault="008D5CE6" w:rsidP="008D5CE6">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 xml:space="preserve">The rocket’s enormous size would also make it capable of launching several times as much cargo at once — for comparison, while SpaceX’s Falcon 9 rockets can send as many as 60 </w:t>
      </w:r>
      <w:proofErr w:type="spellStart"/>
      <w:r w:rsidRPr="009A377F">
        <w:rPr>
          <w:rStyle w:val="StyleUnderline"/>
        </w:rPr>
        <w:t>Starlink</w:t>
      </w:r>
      <w:proofErr w:type="spellEnd"/>
      <w:r w:rsidRPr="009A377F">
        <w:rPr>
          <w:rStyle w:val="StyleUnderline"/>
        </w:rPr>
        <w:t xml:space="preserve"> satellites at a time, SpaceX says Starship will be able to launch 400 </w:t>
      </w:r>
      <w:proofErr w:type="spellStart"/>
      <w:r w:rsidRPr="009A377F">
        <w:rPr>
          <w:rStyle w:val="StyleUnderline"/>
        </w:rPr>
        <w:t>Starlink</w:t>
      </w:r>
      <w:proofErr w:type="spellEnd"/>
      <w:r w:rsidRPr="009A377F">
        <w:rPr>
          <w:rStyle w:val="StyleUnderline"/>
        </w:rPr>
        <w:t xml:space="preserve"> satellites at a time.</w:t>
      </w:r>
    </w:p>
    <w:p w:rsidR="008D5CE6" w:rsidRPr="00F9507F" w:rsidRDefault="008D5CE6" w:rsidP="008D5CE6">
      <w:r w:rsidRPr="00F9507F">
        <w:rPr>
          <w:rStyle w:val="Emphasis"/>
        </w:rPr>
        <w:t>Musk remains “highly confident” that SpaceX will land humans on Mars by 2026</w:t>
      </w:r>
      <w:r w:rsidRPr="00F9507F">
        <w:t>, saying last December that it’s an achievable goal “about six years from now.” He added that SpaceX plans to send a Starship rocket without crew “in two years.”</w:t>
      </w:r>
    </w:p>
    <w:p w:rsidR="008D5CE6" w:rsidRPr="00F9507F" w:rsidRDefault="008D5CE6" w:rsidP="008D5CE6">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rsidR="008D5CE6" w:rsidRPr="009A377F" w:rsidRDefault="008D5CE6" w:rsidP="008D5CE6">
      <w:r w:rsidRPr="00F9507F">
        <w:t>Musk may be focused on Mars, but the</w:t>
      </w:r>
      <w:r w:rsidRPr="009A377F">
        <w:t xml:space="preserve"> hurdles of Starship’s development are not lost on the space billionaire.</w:t>
      </w:r>
    </w:p>
    <w:p w:rsidR="008D5CE6" w:rsidRDefault="008D5CE6" w:rsidP="008D5CE6">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rsidR="008D5CE6" w:rsidRDefault="008D5CE6" w:rsidP="008D5CE6">
      <w:pPr>
        <w:pStyle w:val="Heading4"/>
      </w:pPr>
      <w:r>
        <w:t xml:space="preserve">Scenario 1 is </w:t>
      </w:r>
      <w:r>
        <w:rPr>
          <w:u w:val="single"/>
        </w:rPr>
        <w:t>T</w:t>
      </w:r>
      <w:r w:rsidRPr="005144B2">
        <w:rPr>
          <w:u w:val="single"/>
        </w:rPr>
        <w:t>errestrial war</w:t>
      </w:r>
      <w:r>
        <w:t xml:space="preserve"> </w:t>
      </w:r>
    </w:p>
    <w:p w:rsidR="008D5CE6" w:rsidRPr="009A377F" w:rsidRDefault="008D5CE6" w:rsidP="008D5CE6">
      <w:pPr>
        <w:pStyle w:val="Heading4"/>
      </w:pPr>
      <w:r>
        <w:t>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rsidR="008D5CE6" w:rsidRPr="009A377F" w:rsidRDefault="008D5CE6" w:rsidP="008D5CE6">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8D5CE6" w:rsidRPr="009A377F" w:rsidRDefault="008D5CE6" w:rsidP="008D5CE6">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rsidR="008D5CE6" w:rsidRPr="009A377F" w:rsidRDefault="008D5CE6" w:rsidP="008D5CE6">
      <w:pPr>
        <w:rPr>
          <w:rStyle w:val="Emphasis"/>
        </w:rPr>
      </w:pPr>
      <w:r w:rsidRPr="00375F35">
        <w:rPr>
          <w:rStyle w:val="StyleUnderline"/>
        </w:rPr>
        <w:t xml:space="preserve">It is a </w:t>
      </w:r>
      <w:r w:rsidRPr="00FF451B">
        <w:rPr>
          <w:rStyle w:val="StyleUnderline"/>
          <w:highlight w:val="green"/>
        </w:rPr>
        <w:t xml:space="preserve">call for escape from </w:t>
      </w:r>
      <w:r w:rsidRPr="00FF451B">
        <w:rPr>
          <w:rStyle w:val="Emphasis"/>
          <w:highlight w:val="green"/>
        </w:rPr>
        <w:t>imminent danger</w:t>
      </w:r>
      <w:r w:rsidRPr="00FF451B">
        <w:rPr>
          <w:rStyle w:val="StyleUnderline"/>
          <w:highlight w:val="green"/>
        </w:rPr>
        <w:t xml:space="preserve">. </w:t>
      </w:r>
      <w:r w:rsidRPr="00375F35">
        <w:rPr>
          <w:rStyle w:val="StyleUnderline"/>
        </w:rPr>
        <w:t xml:space="preserve">The </w:t>
      </w:r>
      <w:r w:rsidRPr="00FF451B">
        <w:rPr>
          <w:rStyle w:val="StyleUnderline"/>
          <w:highlight w:val="green"/>
        </w:rPr>
        <w:t>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375F35">
        <w:rPr>
          <w:rStyle w:val="Emphasis"/>
        </w:rPr>
        <w:t>the idea has</w:t>
      </w:r>
      <w:r w:rsidRPr="00FF451B">
        <w:rPr>
          <w:rStyle w:val="Emphasis"/>
          <w:highlight w:val="green"/>
        </w:rPr>
        <w:t xml:space="preserve"> serious flaws</w:t>
      </w:r>
      <w:r w:rsidRPr="00375F35">
        <w:t xml:space="preserve">. </w:t>
      </w:r>
      <w:r w:rsidRPr="00375F35">
        <w:rPr>
          <w:rStyle w:val="StyleUnderline"/>
        </w:rPr>
        <w:t xml:space="preserve">It is </w:t>
      </w:r>
      <w:r w:rsidRPr="00FF451B">
        <w:rPr>
          <w:rStyle w:val="StyleUnderline"/>
          <w:highlight w:val="green"/>
        </w:rPr>
        <w:t>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375F35">
        <w:rPr>
          <w:rStyle w:val="Emphasis"/>
        </w:rPr>
        <w:t>a</w:t>
      </w:r>
      <w:r w:rsidRPr="009A377F">
        <w:rPr>
          <w:rStyle w:val="Emphasis"/>
        </w:rPr>
        <w:t xml:space="preserve"> </w:t>
      </w:r>
      <w:r w:rsidRPr="00FF451B">
        <w:rPr>
          <w:rStyle w:val="Emphasis"/>
          <w:highlight w:val="green"/>
        </w:rPr>
        <w:t xml:space="preserve">colony had </w:t>
      </w:r>
      <w:r w:rsidRPr="00375F35">
        <w:rPr>
          <w:rStyle w:val="Emphasis"/>
        </w:rPr>
        <w:t xml:space="preserve">a reasonable </w:t>
      </w:r>
      <w:r w:rsidRPr="00FF451B">
        <w:rPr>
          <w:rStyle w:val="Emphasis"/>
          <w:highlight w:val="green"/>
        </w:rPr>
        <w:t>chance of surviving</w:t>
      </w:r>
      <w:r w:rsidRPr="009A377F">
        <w:rPr>
          <w:rStyle w:val="Emphasis"/>
        </w:rPr>
        <w:t>, would the argument from danger justify founding it soon? I think not.</w:t>
      </w:r>
    </w:p>
    <w:p w:rsidR="008D5CE6" w:rsidRPr="009A377F" w:rsidRDefault="008D5CE6" w:rsidP="008D5CE6">
      <w:pPr>
        <w:rPr>
          <w:rStyle w:val="Emphasis"/>
        </w:rPr>
      </w:pPr>
      <w:r w:rsidRPr="00375F35">
        <w:rPr>
          <w:rStyle w:val="StyleUnderline"/>
        </w:rPr>
        <w:t xml:space="preserve">One </w:t>
      </w:r>
      <w:r w:rsidRPr="00FF451B">
        <w:rPr>
          <w:rStyle w:val="StyleUnderline"/>
          <w:highlight w:val="green"/>
        </w:rPr>
        <w:t xml:space="preserve">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rsidR="008D5CE6" w:rsidRPr="00E268B7" w:rsidRDefault="008D5CE6" w:rsidP="008D5CE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8D5CE6" w:rsidRDefault="008D5CE6" w:rsidP="008D5CE6">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8D5CE6" w:rsidRPr="002079A9" w:rsidRDefault="008D5CE6" w:rsidP="008D5CE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8D5CE6" w:rsidRPr="002079A9" w:rsidRDefault="008D5CE6" w:rsidP="008D5CE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8D5CE6" w:rsidRPr="006232C5" w:rsidRDefault="008D5CE6" w:rsidP="008D5CE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8D5CE6" w:rsidRPr="002079A9" w:rsidRDefault="008D5CE6" w:rsidP="008D5CE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8D5CE6" w:rsidRPr="006232C5" w:rsidRDefault="008D5CE6" w:rsidP="008D5CE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8D5CE6" w:rsidRPr="002079A9" w:rsidRDefault="008D5CE6" w:rsidP="008D5CE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8D5CE6" w:rsidRPr="002079A9" w:rsidRDefault="008D5CE6" w:rsidP="008D5CE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8D5CE6" w:rsidRPr="00B80A34" w:rsidRDefault="008D5CE6" w:rsidP="008D5CE6">
      <w:pPr>
        <w:rPr>
          <w:rStyle w:val="Emphasis"/>
        </w:rPr>
      </w:pPr>
    </w:p>
    <w:p w:rsidR="008D5CE6" w:rsidRDefault="008D5CE6" w:rsidP="008D5CE6">
      <w:pPr>
        <w:pStyle w:val="Heading4"/>
      </w:pPr>
      <w:r>
        <w:t xml:space="preserve">Scenario 2 is Warming </w:t>
      </w:r>
    </w:p>
    <w:p w:rsidR="008D5CE6" w:rsidRPr="009A377F" w:rsidRDefault="008D5CE6" w:rsidP="008D5CE6">
      <w:pPr>
        <w:pStyle w:val="Heading4"/>
      </w:pPr>
      <w:r>
        <w:t xml:space="preserve">Colonization </w:t>
      </w:r>
      <w:r w:rsidRPr="000A4BDA">
        <w:rPr>
          <w:u w:val="single"/>
        </w:rPr>
        <w:t>attempts</w:t>
      </w:r>
      <w:r w:rsidRPr="009A377F">
        <w:t xml:space="preserve"> ensure </w:t>
      </w:r>
      <w:r w:rsidRPr="005144B2">
        <w:rPr>
          <w:u w:val="single"/>
        </w:rPr>
        <w:t>earthly ecological catastrophe</w:t>
      </w:r>
      <w:r w:rsidRPr="009A377F">
        <w:t xml:space="preserve"> </w:t>
      </w:r>
    </w:p>
    <w:p w:rsidR="008D5CE6" w:rsidRPr="009A377F" w:rsidRDefault="008D5CE6" w:rsidP="008D5CE6">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8D5CE6" w:rsidRPr="009A377F" w:rsidRDefault="008D5CE6" w:rsidP="008D5CE6">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rsidR="008D5CE6" w:rsidRPr="009A377F" w:rsidRDefault="008D5CE6" w:rsidP="008D5CE6">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rsidR="008D5CE6" w:rsidRDefault="008D5CE6" w:rsidP="008D5CE6">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rsidR="008D5CE6" w:rsidRPr="00AC4611" w:rsidRDefault="008D5CE6" w:rsidP="008D5CE6">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8D5CE6" w:rsidRPr="00AC4611" w:rsidRDefault="008D5CE6" w:rsidP="008D5CE6">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8D5CE6" w:rsidRPr="00360D1B" w:rsidRDefault="008D5CE6" w:rsidP="008D5CE6">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8D5CE6" w:rsidRPr="00360D1B" w:rsidRDefault="008D5CE6" w:rsidP="008D5CE6">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 xml:space="preserve">can be decoupled </w:t>
      </w:r>
      <w:r w:rsidRPr="00C80B68">
        <w:rPr>
          <w:b/>
          <w:bCs/>
          <w:szCs w:val="22"/>
          <w:u w:val="single"/>
        </w:rPr>
        <w:t>from economic growth</w:t>
      </w:r>
      <w:r w:rsidRPr="00C80B68">
        <w:rPr>
          <w:sz w:val="14"/>
        </w:rPr>
        <w:t>. Another favorable</w:t>
      </w:r>
      <w:r w:rsidRPr="00360D1B">
        <w:rPr>
          <w:sz w:val="14"/>
        </w:rPr>
        <w:t xml:space="preserv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8D5CE6" w:rsidRPr="00360D1B" w:rsidRDefault="008D5CE6" w:rsidP="008D5CE6">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8D5CE6" w:rsidRPr="00360D1B" w:rsidRDefault="008D5CE6" w:rsidP="008D5CE6">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8D5CE6" w:rsidRPr="00D73DBA" w:rsidRDefault="008D5CE6" w:rsidP="008D5CE6">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8D5CE6" w:rsidRPr="00360D1B" w:rsidRDefault="008D5CE6" w:rsidP="008D5CE6">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w:t>
      </w:r>
      <w:r w:rsidRPr="00C80B68">
        <w:rPr>
          <w:b/>
          <w:bCs/>
          <w:szCs w:val="22"/>
          <w:u w:val="single"/>
        </w:rPr>
        <w:t>of 4°C or more will</w:t>
      </w:r>
      <w:r w:rsidRPr="009A63B1">
        <w:rPr>
          <w:b/>
          <w:bCs/>
          <w:szCs w:val="22"/>
          <w:highlight w:val="green"/>
          <w:u w:val="single"/>
        </w:rPr>
        <w:t xml:space="preserve">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8D5CE6" w:rsidRPr="00D73DBA" w:rsidRDefault="008D5CE6" w:rsidP="008D5CE6">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C80B68">
        <w:rPr>
          <w:b/>
          <w:bCs/>
          <w:szCs w:val="22"/>
          <w:u w:val="single"/>
        </w:rPr>
        <w:t xml:space="preserve">policies must be strengthened substantially </w:t>
      </w:r>
      <w:r w:rsidRPr="009A63B1">
        <w:rPr>
          <w:b/>
          <w:bCs/>
          <w:szCs w:val="22"/>
          <w:highlight w:val="green"/>
          <w:u w:val="single"/>
        </w:rPr>
        <w:t>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8D5CE6" w:rsidRPr="00360D1B" w:rsidRDefault="008D5CE6" w:rsidP="008D5CE6">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8D5CE6" w:rsidRPr="00360D1B" w:rsidRDefault="008D5CE6" w:rsidP="008D5CE6">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8D5CE6" w:rsidRPr="00360D1B" w:rsidRDefault="008D5CE6" w:rsidP="008D5CE6">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8D5CE6" w:rsidRPr="00360D1B" w:rsidRDefault="008D5CE6" w:rsidP="008D5CE6">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8D5CE6" w:rsidRPr="00360D1B" w:rsidRDefault="008D5CE6" w:rsidP="008D5CE6">
      <w:pPr>
        <w:spacing w:line="276" w:lineRule="auto"/>
        <w:rPr>
          <w:sz w:val="14"/>
        </w:rPr>
      </w:pPr>
      <w:r w:rsidRPr="00360D1B">
        <w:rPr>
          <w:sz w:val="14"/>
        </w:rPr>
        <w:t>Where Do We Go from Here?</w:t>
      </w:r>
    </w:p>
    <w:p w:rsidR="008D5CE6" w:rsidRPr="00375F35" w:rsidRDefault="008D5CE6" w:rsidP="008D5CE6">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8D5CE6" w:rsidRDefault="008D5CE6" w:rsidP="008D5CE6">
      <w:pPr>
        <w:pStyle w:val="Heading4"/>
      </w:pPr>
      <w:r>
        <w:t xml:space="preserve">Scenario 3 is Space militarization </w:t>
      </w:r>
    </w:p>
    <w:p w:rsidR="008D5CE6" w:rsidRPr="009A377F" w:rsidRDefault="008D5CE6" w:rsidP="008D5CE6">
      <w:pPr>
        <w:pStyle w:val="Heading4"/>
      </w:pPr>
      <w:r>
        <w:t>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rsidR="008D5CE6" w:rsidRPr="009A377F" w:rsidRDefault="008D5CE6" w:rsidP="008D5CE6">
      <w:pPr>
        <w:rPr>
          <w:rStyle w:val="Style13ptBold"/>
        </w:rPr>
      </w:pPr>
      <w:r w:rsidRPr="009A377F">
        <w:rPr>
          <w:rStyle w:val="Style13ptBold"/>
        </w:rPr>
        <w:t xml:space="preserve">Duke 20 </w:t>
      </w:r>
      <w:r w:rsidRPr="009A377F">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9A377F">
        <w:t>Lethalities</w:t>
      </w:r>
      <w:proofErr w:type="spellEnd"/>
      <w:r w:rsidRPr="009A377F">
        <w:t>, and Celestial Security” Wild Blue Yonder, 9/29/2020. https://www.airuniversity.af.edu/Wild-Blue-Yonder/Article-Display/Article/2362296/conflict-and-controversy-in-the-space-domain-legalities-lethalities-and-celesti/] BC</w:t>
      </w:r>
    </w:p>
    <w:p w:rsidR="008D5CE6" w:rsidRPr="009A377F" w:rsidRDefault="008D5CE6" w:rsidP="008D5CE6">
      <w:r w:rsidRPr="009A377F">
        <w:t>Part 3: Mars Domination</w:t>
      </w:r>
    </w:p>
    <w:p w:rsidR="008D5CE6" w:rsidRPr="009A377F" w:rsidRDefault="008D5CE6" w:rsidP="008D5CE6">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w:t>
      </w:r>
      <w:r w:rsidRPr="00444077">
        <w:rPr>
          <w:rStyle w:val="StyleUnderline"/>
        </w:rPr>
        <w:t xml:space="preserve">a second </w:t>
      </w:r>
      <w:r w:rsidRPr="00D0746D">
        <w:rPr>
          <w:rStyle w:val="StyleUnderline"/>
          <w:highlight w:val="green"/>
        </w:rPr>
        <w:t>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 xml:space="preserve">The Outer Space Treaty prevents ownership of territory on celestial bodies but makes no mention of ownership or sale for </w:t>
      </w:r>
      <w:r w:rsidRPr="00444077">
        <w:rPr>
          <w:rStyle w:val="Emphasis"/>
        </w:rPr>
        <w:t>profit of structures built on, or items brought to, celestial bodies</w:t>
      </w:r>
      <w:r w:rsidRPr="00444077">
        <w:t xml:space="preserve">, </w:t>
      </w:r>
      <w:r w:rsidRPr="00444077">
        <w:rPr>
          <w:rStyle w:val="StyleUnderline"/>
        </w:rPr>
        <w:t>just as there is no explicit language in the treaty preventing profit-based resource exploitation on celestial bodies by either governments, organizations, or private nationals</w:t>
      </w:r>
      <w:r w:rsidRPr="00444077">
        <w:t xml:space="preserve">.32 Additionally, </w:t>
      </w:r>
      <w:r w:rsidRPr="00444077">
        <w:rPr>
          <w:rStyle w:val="Emphasis"/>
        </w:rPr>
        <w:t>the inevitability of Mars becoming a second planet inhabited by humanity must be considered, along with all of the implications of living spaces and ownership of property that will eventually follow</w:t>
      </w:r>
      <w:r w:rsidRPr="00444077">
        <w:t xml:space="preserve">. </w:t>
      </w:r>
      <w:r w:rsidRPr="00444077">
        <w:rPr>
          <w:rStyle w:val="StyleUnderline"/>
        </w:rPr>
        <w:t>Denying this inevitability and claiming it as outlawed by international law due to the prohibition on appropriating territory on a celestial body would essentially equate owning property</w:t>
      </w:r>
      <w:r w:rsidRPr="005868F3">
        <w:rPr>
          <w:rStyle w:val="StyleUnderline"/>
        </w:rPr>
        <w:t xml:space="preserve">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rsidR="008D5CE6" w:rsidRPr="009A377F" w:rsidRDefault="008D5CE6" w:rsidP="008D5CE6">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444077">
        <w:rPr>
          <w:rStyle w:val="Emphasis"/>
        </w:rPr>
        <w:t>Unfortunately, the PRC and the RF</w:t>
      </w:r>
      <w:r w:rsidRPr="00D0746D">
        <w:rPr>
          <w:rStyle w:val="Emphasis"/>
          <w:highlight w:val="green"/>
        </w:rPr>
        <w:t xml:space="preserve">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rsidR="008D5CE6" w:rsidRDefault="008D5CE6" w:rsidP="008D5CE6">
      <w:pPr>
        <w:rPr>
          <w:rStyle w:val="StyleUnderlin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444077">
        <w:rPr>
          <w:rStyle w:val="Emphasis"/>
        </w:rPr>
        <w:t xml:space="preserve">. Establishment of a human colony, or human colonies, on Mars will </w:t>
      </w:r>
      <w:r w:rsidRPr="00D0746D">
        <w:rPr>
          <w:rStyle w:val="Emphasis"/>
          <w:highlight w:val="green"/>
        </w:rPr>
        <w:t>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w:t>
      </w:r>
      <w:r w:rsidRPr="00444077">
        <w:rPr>
          <w:rStyle w:val="Emphasis"/>
        </w:rPr>
        <w:t>that any established</w:t>
      </w:r>
      <w:r w:rsidRPr="00D0746D">
        <w:rPr>
          <w:rStyle w:val="Emphasis"/>
          <w:highlight w:val="green"/>
        </w:rPr>
        <w:t xml:space="preserve">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444077">
        <w:rPr>
          <w:rStyle w:val="StyleUnderline"/>
        </w:rPr>
        <w:t xml:space="preserve">Given the nature of weather on Mars, fortified structures are easily justified, and the </w:t>
      </w:r>
      <w:r w:rsidRPr="00D0746D">
        <w:rPr>
          <w:rStyle w:val="StyleUnderline"/>
          <w:highlight w:val="green"/>
        </w:rPr>
        <w:t>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rsidR="008D5CE6" w:rsidRPr="009A377F" w:rsidRDefault="008D5CE6" w:rsidP="008D5CE6">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rsidR="008D5CE6" w:rsidRPr="009A377F" w:rsidRDefault="008D5CE6" w:rsidP="008D5CE6">
      <w:pPr>
        <w:rPr>
          <w:rStyle w:val="Style13ptBold"/>
        </w:rPr>
      </w:pPr>
      <w:r w:rsidRPr="009A377F">
        <w:rPr>
          <w:rStyle w:val="Style13ptBold"/>
        </w:rPr>
        <w:t xml:space="preserve">Wheeling 19 </w:t>
      </w:r>
      <w:r w:rsidRPr="009A377F">
        <w:t xml:space="preserve">[(Kate, a staff writer at Pacific Standard, where she specializes in criminal justice and the environment.) “OUTER SPACE TREATIES DIDN'T ANTICIPATE THE PRIVATIZATION OF SPACE TRAVEL. CAN THEY BE ENFORCED” Pacific </w:t>
      </w:r>
      <w:proofErr w:type="gramStart"/>
      <w:r w:rsidRPr="009A377F">
        <w:t>Standard, 8/14/2019.</w:t>
      </w:r>
      <w:proofErr w:type="gramEnd"/>
      <w:r w:rsidRPr="009A377F">
        <w:t xml:space="preserve"> https://psmag.com/social-justice/outer-space-treaties-didnt-anticipate-the-privatization-of-space-travel-can-they-be-enforced] BC</w:t>
      </w:r>
    </w:p>
    <w:p w:rsidR="008D5CE6" w:rsidRPr="009A377F" w:rsidRDefault="008D5CE6" w:rsidP="008D5CE6">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rsidR="008D5CE6" w:rsidRPr="009A377F" w:rsidRDefault="008D5CE6" w:rsidP="008D5CE6">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rsidR="008D5CE6" w:rsidRPr="009A377F" w:rsidRDefault="008D5CE6" w:rsidP="008D5CE6">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rsidR="008D5CE6" w:rsidRPr="009A377F" w:rsidRDefault="008D5CE6" w:rsidP="008D5CE6">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rsidR="008D5CE6" w:rsidRPr="009A377F" w:rsidRDefault="008D5CE6" w:rsidP="008D5CE6">
      <w:r w:rsidRPr="009A377F">
        <w:t>Even throughout the Cold War, Blount notes, the U.S. and the Soviet Union cooperated in space, trading moon rocks and telemetry data on human spaceflight to advance both science and safety.</w:t>
      </w:r>
    </w:p>
    <w:p w:rsidR="008D5CE6" w:rsidRPr="009A377F" w:rsidRDefault="008D5CE6" w:rsidP="008D5CE6">
      <w:r w:rsidRPr="009A377F">
        <w:t>"</w:t>
      </w:r>
      <w:r w:rsidRPr="009A377F">
        <w:rPr>
          <w:rStyle w:val="Emphasis"/>
        </w:rPr>
        <w:t xml:space="preserve">On the face of it, </w:t>
      </w:r>
      <w:r w:rsidRPr="00D0746D">
        <w:rPr>
          <w:rStyle w:val="Emphasis"/>
          <w:highlight w:val="green"/>
        </w:rPr>
        <w:t>it's a very optimistic document</w:t>
      </w:r>
      <w:r w:rsidRPr="009A377F">
        <w:t xml:space="preserve">," says </w:t>
      </w:r>
      <w:proofErr w:type="spellStart"/>
      <w:r w:rsidRPr="009A377F">
        <w:t>Lucianne</w:t>
      </w:r>
      <w:proofErr w:type="spellEnd"/>
      <w:r w:rsidRPr="009A377F">
        <w:t xml:space="preserve"> </w:t>
      </w:r>
      <w:proofErr w:type="spellStart"/>
      <w:r w:rsidRPr="009A377F">
        <w:t>Walkowicz</w:t>
      </w:r>
      <w:proofErr w:type="spellEnd"/>
      <w:r w:rsidRPr="009A377F">
        <w:t>, an astronomer at Chicago's Adler Planetarium. "It really frames space as a peaceful sanctuary."</w:t>
      </w:r>
    </w:p>
    <w:p w:rsidR="008D5CE6" w:rsidRPr="009A377F" w:rsidRDefault="008D5CE6" w:rsidP="008D5CE6">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rsidR="008D5CE6" w:rsidRPr="009A377F" w:rsidRDefault="008D5CE6" w:rsidP="008D5CE6">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rsidR="008D5CE6" w:rsidRPr="009A377F" w:rsidRDefault="008D5CE6" w:rsidP="008D5CE6">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rsidR="008D5CE6" w:rsidRPr="009A377F" w:rsidRDefault="008D5CE6" w:rsidP="008D5CE6">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The compromise 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rsidR="008D5CE6" w:rsidRPr="009A377F" w:rsidRDefault="008D5CE6" w:rsidP="008D5CE6">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rsidR="008D5CE6" w:rsidRPr="009A377F" w:rsidRDefault="008D5CE6" w:rsidP="008D5CE6">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rsidR="008D5CE6" w:rsidRPr="009A377F" w:rsidRDefault="008D5CE6" w:rsidP="008D5CE6">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t>
      </w:r>
      <w:proofErr w:type="spellStart"/>
      <w:r w:rsidRPr="009A377F">
        <w:t>Walkowicz</w:t>
      </w:r>
      <w:proofErr w:type="spellEnd"/>
      <w:r w:rsidRPr="009A377F">
        <w:t>.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xml:space="preserve">," </w:t>
      </w:r>
      <w:proofErr w:type="spellStart"/>
      <w:r w:rsidRPr="009A377F">
        <w:t>Walkowicz</w:t>
      </w:r>
      <w:proofErr w:type="spellEnd"/>
      <w:r w:rsidRPr="009A377F">
        <w:t xml:space="preserve"> says. "Why would you want to have to pay for the protection of another world if your ultimate goal is to exploit it and take its resources?"</w:t>
      </w:r>
    </w:p>
    <w:p w:rsidR="008D5CE6" w:rsidRPr="009A377F" w:rsidRDefault="008D5CE6" w:rsidP="008D5CE6">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rsidR="008D5CE6" w:rsidRPr="009A377F" w:rsidRDefault="008D5CE6" w:rsidP="008D5CE6">
      <w:r w:rsidRPr="009A377F">
        <w:t>"</w:t>
      </w:r>
      <w:r w:rsidRPr="009A377F">
        <w:rPr>
          <w:rStyle w:val="StyleUnderline"/>
        </w:rPr>
        <w:t>It's the same-old, same-old that we see here on Earth all the time</w:t>
      </w:r>
      <w:r w:rsidRPr="009A377F">
        <w:t xml:space="preserve">," </w:t>
      </w:r>
      <w:proofErr w:type="spellStart"/>
      <w:r w:rsidRPr="009A377F">
        <w:t>Walkowicz</w:t>
      </w:r>
      <w:proofErr w:type="spellEnd"/>
      <w:r w:rsidRPr="009A377F">
        <w:t xml:space="preserve"> says, "</w:t>
      </w:r>
      <w:r w:rsidRPr="009A377F">
        <w:rPr>
          <w:rStyle w:val="StyleUnderline"/>
        </w:rPr>
        <w:t>where companies don't want to have to really preserve the environment that they also plan to strip mine, because the two are incompatible</w:t>
      </w:r>
      <w:r w:rsidRPr="009A377F">
        <w:t>."</w:t>
      </w:r>
    </w:p>
    <w:p w:rsidR="008D5CE6" w:rsidRPr="009A377F" w:rsidRDefault="008D5CE6" w:rsidP="008D5CE6">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xml:space="preserve">," </w:t>
      </w:r>
      <w:proofErr w:type="spellStart"/>
      <w:r w:rsidRPr="009A377F">
        <w:t>Walkowicz</w:t>
      </w:r>
      <w:proofErr w:type="spellEnd"/>
      <w:r w:rsidRPr="009A377F">
        <w:t xml:space="preserve"> says.</w:t>
      </w:r>
    </w:p>
    <w:p w:rsidR="008D5CE6" w:rsidRDefault="008D5CE6" w:rsidP="008D5CE6">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rsidR="008D5CE6" w:rsidRPr="00334081" w:rsidRDefault="008D5CE6" w:rsidP="008D5CE6">
      <w:pPr>
        <w:rPr>
          <w:b/>
          <w:u w:val="single"/>
        </w:rPr>
      </w:pPr>
    </w:p>
    <w:p w:rsidR="008D5CE6" w:rsidRDefault="008D5CE6" w:rsidP="008D5CE6">
      <w:pPr>
        <w:pStyle w:val="Heading4"/>
      </w:pPr>
      <w:r>
        <w:t xml:space="preserve">Space war causes </w:t>
      </w:r>
      <w:r w:rsidRPr="005144B2">
        <w:rPr>
          <w:u w:val="single"/>
        </w:rPr>
        <w:t>extinction</w:t>
      </w:r>
      <w:r>
        <w:t xml:space="preserve"> – </w:t>
      </w:r>
    </w:p>
    <w:p w:rsidR="008D5CE6" w:rsidRPr="009532BC" w:rsidRDefault="008D5CE6" w:rsidP="008D5CE6">
      <w:pPr>
        <w:rPr>
          <w:rStyle w:val="Style13ptBold"/>
        </w:rPr>
      </w:pPr>
      <w:r>
        <w:rPr>
          <w:rStyle w:val="Style13ptBold"/>
        </w:rPr>
        <w:t xml:space="preserve">David 5/11 </w:t>
      </w:r>
      <w:r w:rsidRPr="009532BC">
        <w:t xml:space="preserve">[(Leonard, an award-winning space journalist who has been reporting on space activities for more than 50 years. Currently writing as </w:t>
      </w:r>
      <w:proofErr w:type="spellStart"/>
      <w:r w:rsidRPr="009532BC">
        <w:t>Space.com's</w:t>
      </w:r>
      <w:proofErr w:type="spellEnd"/>
      <w:r w:rsidRPr="009532BC">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9532BC">
        <w:t>SpaceNews</w:t>
      </w:r>
      <w:proofErr w:type="spellEnd"/>
      <w:r w:rsidRPr="009532BC">
        <w:t xml:space="preserve">, Scientific American and Aerospace America for the AIAA. He was received many awards, including the first Ordway Award for Sustained Excellence in Spaceflight History in 2015 at the AAS </w:t>
      </w:r>
      <w:proofErr w:type="spellStart"/>
      <w:r w:rsidRPr="009532BC">
        <w:t>Wernher</w:t>
      </w:r>
      <w:proofErr w:type="spellEnd"/>
      <w:r w:rsidRPr="009532BC">
        <w:t xml:space="preserve"> von Braun Memorial Symposium.) “Is war in space inevitable?” Space.com, 5/11/2021. https://www.space.com/is-space-war-inevitable-anti-satellite-technoloy] BC</w:t>
      </w:r>
    </w:p>
    <w:p w:rsidR="008D5CE6" w:rsidRPr="009532BC" w:rsidRDefault="008D5CE6" w:rsidP="008D5CE6">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rsidR="008D5CE6" w:rsidRPr="009532BC" w:rsidRDefault="008D5CE6" w:rsidP="008D5CE6">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rsidR="008D5CE6" w:rsidRPr="009532BC" w:rsidRDefault="008D5CE6" w:rsidP="008D5CE6">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 xml:space="preserve">can conflicts be short-circuited ahead of time? Could nations "slip into" off-planet muscle-flexing, quarreling and actual warfighting in space that might spark confrontation here on terra </w:t>
      </w:r>
      <w:proofErr w:type="spellStart"/>
      <w:r w:rsidRPr="009532BC">
        <w:rPr>
          <w:rStyle w:val="StyleUnderline"/>
        </w:rPr>
        <w:t>firma</w:t>
      </w:r>
      <w:proofErr w:type="spellEnd"/>
      <w:r w:rsidRPr="009532BC">
        <w:rPr>
          <w:rStyle w:val="StyleUnderline"/>
        </w:rPr>
        <w:t>?</w:t>
      </w:r>
    </w:p>
    <w:p w:rsidR="008D5CE6" w:rsidRDefault="008D5CE6" w:rsidP="008D5CE6">
      <w:r w:rsidRPr="00B9621A">
        <w:t>Space.com contacted several leading military space and security experts, asking for their opinions on the current status of the militarization of space.</w:t>
      </w:r>
    </w:p>
    <w:p w:rsidR="008D5CE6" w:rsidRPr="009532BC" w:rsidRDefault="008D5CE6" w:rsidP="008D5CE6">
      <w:pPr>
        <w:rPr>
          <w:rStyle w:val="Emphasis"/>
        </w:rPr>
      </w:pPr>
      <w:r w:rsidRPr="009532BC">
        <w:rPr>
          <w:rStyle w:val="Emphasis"/>
        </w:rPr>
        <w:t>Pass interference</w:t>
      </w:r>
    </w:p>
    <w:p w:rsidR="008D5CE6" w:rsidRPr="009532BC" w:rsidRDefault="008D5CE6" w:rsidP="008D5CE6">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rsidR="008D5CE6" w:rsidRDefault="008D5CE6" w:rsidP="008D5CE6">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rsidR="008D5CE6" w:rsidRDefault="008D5CE6" w:rsidP="008D5CE6">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rsidR="008D5CE6" w:rsidRDefault="008D5CE6" w:rsidP="008D5CE6">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rsidR="008D5CE6" w:rsidRDefault="008D5CE6" w:rsidP="008D5CE6">
      <w:r>
        <w:t>Absence of binding commitments</w:t>
      </w:r>
    </w:p>
    <w:p w:rsidR="008D5CE6" w:rsidRDefault="008D5CE6" w:rsidP="008D5CE6">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rsidR="008D5CE6" w:rsidRPr="00F6608C" w:rsidRDefault="008D5CE6" w:rsidP="008D5CE6">
      <w:pPr>
        <w:rPr>
          <w:b/>
          <w:iCs/>
          <w:u w:val="single"/>
          <w:bdr w:val="single" w:sz="18" w:space="0" w:color="auto"/>
        </w:rPr>
      </w:pPr>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rsidR="008D5CE6" w:rsidRDefault="008D5CE6" w:rsidP="008D5CE6">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rsidR="008D5CE6" w:rsidRDefault="008D5CE6" w:rsidP="008D5CE6">
      <w:r>
        <w:t>Tailgating</w:t>
      </w:r>
    </w:p>
    <w:p w:rsidR="008D5CE6" w:rsidRDefault="008D5CE6" w:rsidP="008D5CE6">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rsidR="008D5CE6" w:rsidRDefault="008D5CE6" w:rsidP="008D5CE6">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rsidR="008D5CE6" w:rsidRPr="009532BC" w:rsidRDefault="008D5CE6" w:rsidP="008D5CE6">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rsidR="008D5CE6" w:rsidRDefault="008D5CE6" w:rsidP="008D5CE6">
      <w:r w:rsidRPr="009532BC">
        <w:rPr>
          <w:rStyle w:val="StyleUnderline"/>
        </w:rPr>
        <w:t xml:space="preserve">"Once </w:t>
      </w:r>
      <w:proofErr w:type="gramStart"/>
      <w:r w:rsidRPr="009532BC">
        <w:rPr>
          <w:rStyle w:val="StyleUnderline"/>
        </w:rPr>
        <w:t>these spacecraft</w:t>
      </w:r>
      <w:proofErr w:type="gramEnd"/>
      <w:r w:rsidRPr="009532BC">
        <w:rPr>
          <w:rStyle w:val="StyleUnderline"/>
        </w:rPr>
        <w:t xml:space="preserve"> are in place, mounting attacks from such a close range would give us insufficient warning time to fashion a defense and save our targeted satellites</w:t>
      </w:r>
      <w:r>
        <w:t>," Chow told Space.com.</w:t>
      </w:r>
    </w:p>
    <w:p w:rsidR="008D5CE6" w:rsidRPr="009532BC" w:rsidRDefault="008D5CE6" w:rsidP="008D5CE6">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rsidR="008D5CE6" w:rsidRDefault="008D5CE6" w:rsidP="008D5CE6">
      <w:r w:rsidRPr="009532BC">
        <w:t>Dangerous ambiguities</w:t>
      </w:r>
    </w:p>
    <w:p w:rsidR="008D5CE6" w:rsidRPr="009532BC" w:rsidRDefault="008D5CE6" w:rsidP="008D5CE6">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rsidR="008D5CE6" w:rsidRDefault="008D5CE6" w:rsidP="008D5CE6">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rsidR="008D5CE6" w:rsidRDefault="008D5CE6" w:rsidP="008D5CE6">
      <w:r>
        <w:t xml:space="preserve">Secondly, </w:t>
      </w:r>
      <w:r w:rsidRPr="009532BC">
        <w:rPr>
          <w:rStyle w:val="StyleUnderline"/>
        </w:rPr>
        <w:t>Chow said that the United States may not be able to fight effectively without the support of some critical satellites</w:t>
      </w:r>
      <w:r>
        <w:t xml:space="preserve">. </w:t>
      </w:r>
    </w:p>
    <w:p w:rsidR="008D5CE6" w:rsidRDefault="008D5CE6" w:rsidP="008D5CE6">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rsidR="008D5CE6" w:rsidRPr="00F601E6" w:rsidRDefault="008D5CE6" w:rsidP="008D5CE6"/>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5C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CE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8F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93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6BF7AB37-038B-A44A-BE6D-1184C037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5C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D5C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5C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D5C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D5C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5C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5CE6"/>
  </w:style>
  <w:style w:type="character" w:customStyle="1" w:styleId="Heading1Char">
    <w:name w:val="Heading 1 Char"/>
    <w:aliases w:val="Pocket Char"/>
    <w:basedOn w:val="DefaultParagraphFont"/>
    <w:link w:val="Heading1"/>
    <w:uiPriority w:val="9"/>
    <w:rsid w:val="008D5C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5CE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D5CE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D5C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D5CE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8D5CE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D5CE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8D5CE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D5CE6"/>
    <w:rPr>
      <w:color w:val="auto"/>
      <w:u w:val="none"/>
    </w:rPr>
  </w:style>
  <w:style w:type="paragraph" w:styleId="DocumentMap">
    <w:name w:val="Document Map"/>
    <w:basedOn w:val="Normal"/>
    <w:link w:val="DocumentMapChar"/>
    <w:uiPriority w:val="99"/>
    <w:semiHidden/>
    <w:unhideWhenUsed/>
    <w:rsid w:val="008D5C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5CE6"/>
    <w:rPr>
      <w:rFonts w:ascii="Lucida Grande" w:hAnsi="Lucida Grande" w:cs="Lucida Grande"/>
    </w:rPr>
  </w:style>
  <w:style w:type="paragraph" w:customStyle="1" w:styleId="Emphasis1">
    <w:name w:val="Emphasis1"/>
    <w:basedOn w:val="Normal"/>
    <w:link w:val="Emphasis"/>
    <w:autoRedefine/>
    <w:uiPriority w:val="20"/>
    <w:qFormat/>
    <w:rsid w:val="008D5CE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E19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9222</Words>
  <Characters>52571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2022-03-19T22:10:00Z</dcterms:created>
  <dcterms:modified xsi:type="dcterms:W3CDTF">2022-03-19T22:10:00Z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