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246CF" w14:textId="39405240" w:rsidR="00E42E4C" w:rsidRPr="00F601E6" w:rsidRDefault="00816159" w:rsidP="00F601E6">
      <w:r>
        <w:t>BYE</w:t>
      </w:r>
    </w:p>
    <w:sectPr w:rsidR="00E42E4C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8703E28"/>
    <w:multiLevelType w:val="hybridMultilevel"/>
    <w:tmpl w:val="3AE4C304"/>
    <w:lvl w:ilvl="0" w:tplc="09FA053C">
      <w:start w:val="2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6603DF1"/>
    <w:multiLevelType w:val="hybridMultilevel"/>
    <w:tmpl w:val="80D85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F3EA6"/>
    <w:multiLevelType w:val="hybridMultilevel"/>
    <w:tmpl w:val="EAFED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60134A"/>
    <w:multiLevelType w:val="hybridMultilevel"/>
    <w:tmpl w:val="6E10E350"/>
    <w:lvl w:ilvl="0" w:tplc="688C3786">
      <w:start w:val="32"/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97B9B"/>
    <w:multiLevelType w:val="hybridMultilevel"/>
    <w:tmpl w:val="34A02A48"/>
    <w:lvl w:ilvl="0" w:tplc="8DE860A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DE44C5"/>
    <w:multiLevelType w:val="hybridMultilevel"/>
    <w:tmpl w:val="7CEE5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470E4"/>
    <w:multiLevelType w:val="hybridMultilevel"/>
    <w:tmpl w:val="772AE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31F3C"/>
    <w:multiLevelType w:val="hybridMultilevel"/>
    <w:tmpl w:val="DB0AA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7"/>
  </w:num>
  <w:num w:numId="15">
    <w:abstractNumId w:val="12"/>
  </w:num>
  <w:num w:numId="16">
    <w:abstractNumId w:val="15"/>
  </w:num>
  <w:num w:numId="17">
    <w:abstractNumId w:val="14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1F0B42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6779F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0B42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12A1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34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1D68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83D5B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16159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44888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2801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38DA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424E83"/>
  <w14:defaultImageDpi w14:val="300"/>
  <w15:docId w15:val="{DB34C0CF-92FF-5048-A9B2-19BB8F3A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395349"/>
    <w:pPr>
      <w:spacing w:after="160" w:line="259" w:lineRule="auto"/>
    </w:pPr>
    <w:rPr>
      <w:rFonts w:ascii="Calibri" w:hAnsi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395349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395349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,Char,Char Char,Char Char Char Char Char Char Char,Heading 3 Char Char,Char1 Char,Char1 Char + Left:  2.54 cm,First line:  0 Heading 3,First line:  0 cm, Char, Char Char Char Char Char Char Char,CD Underline,Citation Char Char,3: Cite,no"/>
    <w:basedOn w:val="Normal"/>
    <w:next w:val="Normal"/>
    <w:link w:val="Heading3Char"/>
    <w:uiPriority w:val="9"/>
    <w:unhideWhenUsed/>
    <w:qFormat/>
    <w:rsid w:val="00395349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,small text,Big card,body,Normal Tag,heading 2,Heading 2 Char2 Char,Heading 2 Char1 Char Char, Ch,Ch,no read,No Spacing211,No Spacing12,No Spacing2111,No Spacing4,No Spacing11111,No Spacing5,No Spacing21,Card,Tags,tags,No Spacing1111,ta,Ta"/>
    <w:basedOn w:val="Normal"/>
    <w:next w:val="Normal"/>
    <w:link w:val="Heading4Char"/>
    <w:uiPriority w:val="9"/>
    <w:unhideWhenUsed/>
    <w:qFormat/>
    <w:rsid w:val="00395349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39534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95349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395349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395349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,Char Char1,Char Char Char1,Char Char Char Char Char Char Char Char,Heading 3 Char Char Char,Char1 Char Char,Char1 Char + Left:  2.54 cm Char,First line:  0 Heading 3 Char,First line:  0 cm Char, Char Char,CD Underline Char"/>
    <w:basedOn w:val="DefaultParagraphFont"/>
    <w:link w:val="Heading3"/>
    <w:uiPriority w:val="9"/>
    <w:rsid w:val="00395349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,small text Char,Big card Char,body Char,Normal Tag Char,heading 2 Char,Heading 2 Char2 Char Char,Heading 2 Char1 Char Char Char, Ch Char,Ch Char,no read Char,No Spacing211 Char,No Spacing12 Char,No Spacing2111 Char,Card Char"/>
    <w:basedOn w:val="DefaultParagraphFont"/>
    <w:link w:val="Heading4"/>
    <w:uiPriority w:val="9"/>
    <w:rsid w:val="00395349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t"/>
    <w:basedOn w:val="DefaultParagraphFont"/>
    <w:uiPriority w:val="1"/>
    <w:qFormat/>
    <w:rsid w:val="00395349"/>
    <w:rPr>
      <w:b/>
      <w:sz w:val="26"/>
      <w:u w:val="none"/>
    </w:rPr>
  </w:style>
  <w:style w:type="character" w:customStyle="1" w:styleId="StyleUnderline">
    <w:name w:val="Style Underline"/>
    <w:aliases w:val="Underline,Style Bold Underline,apple-style-span + 6 pt,Bold,Kern at 16 pt,Intense Emphasis1,Intense Emphasis2,HHeading 3 + 12 pt,Minimized Char,Heading 3 Char Char Char Char Char,c,Citation Char Char Char,Style,ci,Intense Emphasis3,9.5 p"/>
    <w:basedOn w:val="DefaultParagraphFont"/>
    <w:uiPriority w:val="1"/>
    <w:qFormat/>
    <w:rsid w:val="00395349"/>
    <w:rPr>
      <w:b/>
      <w:sz w:val="22"/>
      <w:u w:val="single"/>
    </w:rPr>
  </w:style>
  <w:style w:type="character" w:styleId="Emphasis">
    <w:name w:val="Emphasis"/>
    <w:aliases w:val="emphasis in card,CD Card,Minimized,minimized,Evidence,Highlighted,tag2,Size 10,ED - Tag,emphasis,Underlined,Bold Underline,Emphasis!!,small,Qualifications,Heading 3 Char1,Char Char Char,Char Char Char Char Char Char Char Char Char1,qualificatio"/>
    <w:basedOn w:val="DefaultParagraphFont"/>
    <w:link w:val="textbold"/>
    <w:uiPriority w:val="20"/>
    <w:qFormat/>
    <w:rsid w:val="00395349"/>
    <w:rPr>
      <w:rFonts w:ascii="Calibri" w:hAnsi="Calibri"/>
      <w:b/>
      <w:i w:val="0"/>
      <w:iCs/>
      <w:sz w:val="22"/>
      <w:u w:val="single"/>
      <w:bdr w:val="single" w:sz="18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395349"/>
    <w:rPr>
      <w:color w:val="auto"/>
      <w:u w:val="none"/>
    </w:rPr>
  </w:style>
  <w:style w:type="character" w:styleId="Hyperlink">
    <w:name w:val="Hyperlink"/>
    <w:aliases w:val="No Spacing Char,Note Level 2 Char,Small Text Char,Card Format Char,Note Level 21 Char,ClearFormatting Char,Clear Char,DDI Tag Char,Tag Title Char,No Spacing51 Char,No Spacing11211 Char,card Char,Medium Grid 21 Char,No Spacing31 Char"/>
    <w:basedOn w:val="DefaultParagraphFont"/>
    <w:link w:val="NoSpacing"/>
    <w:uiPriority w:val="99"/>
    <w:unhideWhenUsed/>
    <w:rsid w:val="00395349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95349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95349"/>
    <w:rPr>
      <w:rFonts w:ascii="Lucida Grande" w:hAnsi="Lucida Grande" w:cs="Lucida Grande"/>
    </w:rPr>
  </w:style>
  <w:style w:type="paragraph" w:customStyle="1" w:styleId="textbold">
    <w:name w:val="text bold"/>
    <w:basedOn w:val="Normal"/>
    <w:link w:val="Emphasis"/>
    <w:uiPriority w:val="20"/>
    <w:qFormat/>
    <w:rsid w:val="001F0B42"/>
    <w:pPr>
      <w:ind w:left="720"/>
      <w:jc w:val="both"/>
    </w:pPr>
    <w:rPr>
      <w:b/>
      <w:iCs/>
      <w:u w:val="single"/>
      <w:bdr w:val="single" w:sz="18" w:space="0" w:color="auto"/>
    </w:rPr>
  </w:style>
  <w:style w:type="paragraph" w:styleId="NoSpacing">
    <w:name w:val="No Spacing"/>
    <w:aliases w:val="Note Level 2,Small Text,Card Format,Note Level 21,ClearFormatting,Clear,DDI Tag,Tag Title,No Spacing51,No Spacing11211,card,Medium Grid 21,No Spacing31,No Spacing22,No Spacing3,tag,Dont use,No Spacing41,No Spacing111112,Tag and Ci"/>
    <w:basedOn w:val="Heading1"/>
    <w:link w:val="Hyperlink"/>
    <w:autoRedefine/>
    <w:uiPriority w:val="99"/>
    <w:qFormat/>
    <w:rsid w:val="001F0B42"/>
    <w:pPr>
      <w:keepNext w:val="0"/>
      <w:keepLines w:val="0"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line="254" w:lineRule="auto"/>
      <w:jc w:val="left"/>
      <w:outlineLvl w:val="9"/>
    </w:pPr>
    <w:rPr>
      <w:rFonts w:asciiTheme="minorHAnsi" w:eastAsiaTheme="minorEastAsia" w:hAnsiTheme="minorHAnsi" w:cstheme="minorBidi"/>
      <w:b w:val="0"/>
      <w:bCs w:val="0"/>
      <w:sz w:val="24"/>
      <w:szCs w:val="24"/>
    </w:rPr>
  </w:style>
  <w:style w:type="paragraph" w:customStyle="1" w:styleId="UnderlinePara">
    <w:name w:val="Underline Para"/>
    <w:basedOn w:val="Normal"/>
    <w:uiPriority w:val="1"/>
    <w:qFormat/>
    <w:rsid w:val="001F0B42"/>
    <w:pPr>
      <w:widowControl w:val="0"/>
      <w:suppressAutoHyphens/>
      <w:spacing w:after="200"/>
      <w:contextualSpacing/>
    </w:pPr>
    <w:rPr>
      <w:rFonts w:asciiTheme="minorHAnsi" w:hAnsiTheme="minorHAnsi"/>
      <w:b/>
      <w:u w:val="single"/>
    </w:rPr>
  </w:style>
  <w:style w:type="paragraph" w:styleId="ListParagraph">
    <w:name w:val="List Paragraph"/>
    <w:basedOn w:val="Normal"/>
    <w:uiPriority w:val="34"/>
    <w:qFormat/>
    <w:rsid w:val="001F0B4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F0B42"/>
    <w:rPr>
      <w:color w:val="605E5C"/>
      <w:shd w:val="clear" w:color="auto" w:fill="E1DFDD"/>
    </w:rPr>
  </w:style>
  <w:style w:type="paragraph" w:customStyle="1" w:styleId="Emphasis1">
    <w:name w:val="Emphasis1"/>
    <w:basedOn w:val="Normal"/>
    <w:autoRedefine/>
    <w:uiPriority w:val="20"/>
    <w:qFormat/>
    <w:rsid w:val="001F0B4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jc w:val="both"/>
    </w:pPr>
    <w:rPr>
      <w:b/>
      <w:iCs/>
      <w:u w:val="single"/>
      <w:bdr w:val="single" w:sz="18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sanchez2024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Shaina Sanchez</cp:lastModifiedBy>
  <cp:revision>3</cp:revision>
  <dcterms:created xsi:type="dcterms:W3CDTF">2021-12-20T22:30:00Z</dcterms:created>
  <dcterms:modified xsi:type="dcterms:W3CDTF">2021-12-20T22:31:00Z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