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23DC2" w:rsidRDefault="00E23DC2" w:rsidP="00E23DC2">
      <w:pPr>
        <w:pStyle w:val="Heading1"/>
      </w:pPr>
      <w:r>
        <w:t xml:space="preserve">1AC vs </w:t>
      </w:r>
      <w:r>
        <w:t>Westwood AP</w:t>
      </w:r>
    </w:p>
    <w:p w:rsidR="00E23DC2" w:rsidRDefault="00E23DC2" w:rsidP="00E23DC2">
      <w:pPr>
        <w:pStyle w:val="Heading2"/>
      </w:pPr>
      <w:r>
        <w:lastRenderedPageBreak/>
        <w:t>1AC</w:t>
      </w:r>
    </w:p>
    <w:p w:rsidR="00E23DC2" w:rsidRDefault="00E23DC2" w:rsidP="00E23DC2">
      <w:pPr>
        <w:pStyle w:val="Heading3"/>
      </w:pPr>
      <w:r>
        <w:lastRenderedPageBreak/>
        <w:t>1AC – Framing</w:t>
      </w:r>
    </w:p>
    <w:p w:rsidR="00E920D7" w:rsidRPr="00863A26" w:rsidRDefault="00E920D7" w:rsidP="00E920D7">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The standard is maximizing expected wellbeing</w:t>
      </w:r>
    </w:p>
    <w:p w:rsidR="00E920D7" w:rsidRPr="00863A26" w:rsidRDefault="00E920D7" w:rsidP="00E920D7">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E920D7" w:rsidRPr="00863A26" w:rsidRDefault="00E920D7" w:rsidP="00E920D7">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rsidR="00E920D7" w:rsidRPr="00863A26" w:rsidRDefault="00E920D7" w:rsidP="00E920D7">
      <w:pPr>
        <w:rPr>
          <w:color w:val="000000" w:themeColor="text1"/>
        </w:rPr>
      </w:pPr>
      <w:r w:rsidRPr="00863A26">
        <w:rPr>
          <w:color w:val="000000" w:themeColor="text1"/>
        </w:rPr>
        <w:t xml:space="preserve">Let us start by observing, empirically, that </w:t>
      </w:r>
      <w:r w:rsidRPr="00863A26">
        <w:rPr>
          <w:rStyle w:val="StyleUnderline"/>
          <w:color w:val="000000" w:themeColor="text1"/>
        </w:rPr>
        <w:t xml:space="preserve">a widely shared judgment about intrinsic value and disvalue is that </w:t>
      </w:r>
      <w:r w:rsidRPr="00863A26">
        <w:rPr>
          <w:rStyle w:val="StyleUnderline"/>
          <w:color w:val="000000" w:themeColor="text1"/>
          <w:highlight w:val="green"/>
        </w:rPr>
        <w:t xml:space="preserve">pleasure is intrinsically valuable and pain is intrinsically </w:t>
      </w:r>
      <w:proofErr w:type="spellStart"/>
      <w:r w:rsidRPr="00863A26">
        <w:rPr>
          <w:rStyle w:val="StyleUnderline"/>
          <w:color w:val="000000" w:themeColor="text1"/>
          <w:highlight w:val="green"/>
        </w:rPr>
        <w:t>disvaluable</w:t>
      </w:r>
      <w:proofErr w:type="spellEnd"/>
      <w:r w:rsidRPr="00863A2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863A26">
        <w:rPr>
          <w:b/>
          <w:color w:val="000000" w:themeColor="text1"/>
          <w:u w:val="single"/>
        </w:rPr>
        <w:t>.</w:t>
      </w:r>
      <w:r w:rsidRPr="00863A26">
        <w:rPr>
          <w:color w:val="000000" w:themeColor="text1"/>
        </w:rPr>
        <w:t xml:space="preserve"> This inclusion makes intuitive sense, moreover, for </w:t>
      </w:r>
      <w:r w:rsidRPr="00863A26">
        <w:rPr>
          <w:rStyle w:val="StyleUnderline"/>
          <w:color w:val="000000" w:themeColor="text1"/>
          <w:highlight w:val="green"/>
        </w:rPr>
        <w:t>there is something undeniably good about</w:t>
      </w:r>
      <w:r w:rsidRPr="00863A26">
        <w:rPr>
          <w:rStyle w:val="StyleUnderline"/>
          <w:color w:val="000000" w:themeColor="text1"/>
        </w:rPr>
        <w:t xml:space="preserve"> the way </w:t>
      </w:r>
      <w:r w:rsidRPr="00863A26">
        <w:rPr>
          <w:rStyle w:val="StyleUnderline"/>
          <w:color w:val="000000" w:themeColor="text1"/>
          <w:highlight w:val="green"/>
        </w:rPr>
        <w:t>pleasure</w:t>
      </w:r>
      <w:r w:rsidRPr="00863A26">
        <w:rPr>
          <w:rStyle w:val="StyleUnderline"/>
          <w:color w:val="000000" w:themeColor="text1"/>
        </w:rPr>
        <w:t xml:space="preserve"> feels </w:t>
      </w:r>
      <w:r w:rsidRPr="00863A26">
        <w:rPr>
          <w:rStyle w:val="StyleUnderline"/>
          <w:color w:val="000000" w:themeColor="text1"/>
          <w:highlight w:val="green"/>
        </w:rPr>
        <w:t>and something undeniably bad about</w:t>
      </w:r>
      <w:r w:rsidRPr="00863A26">
        <w:rPr>
          <w:rStyle w:val="StyleUnderline"/>
          <w:color w:val="000000" w:themeColor="text1"/>
        </w:rPr>
        <w:t xml:space="preserve"> the way </w:t>
      </w:r>
      <w:r w:rsidRPr="00863A26">
        <w:rPr>
          <w:rStyle w:val="StyleUnderline"/>
          <w:color w:val="000000" w:themeColor="text1"/>
          <w:highlight w:val="green"/>
        </w:rPr>
        <w:t>pain</w:t>
      </w:r>
      <w:r w:rsidRPr="00863A26">
        <w:rPr>
          <w:rStyle w:val="StyleUnderline"/>
          <w:color w:val="000000" w:themeColor="text1"/>
        </w:rPr>
        <w:t xml:space="preserve"> feels, and neither the goodness of pleasure nor the badness of pain seems to be exhausted by the further effects that these experiences might have.</w:t>
      </w:r>
      <w:r w:rsidRPr="00863A26">
        <w:rPr>
          <w:color w:val="000000" w:themeColor="text1"/>
        </w:rPr>
        <w:t xml:space="preserve"> “Pleasure” and “pain” are here understood inclusively, as encompassing anything hedonically positive and anything hedonically negative.2 </w:t>
      </w:r>
      <w:r w:rsidRPr="00863A26">
        <w:rPr>
          <w:rStyle w:val="StyleUnderline"/>
          <w:color w:val="000000" w:themeColor="text1"/>
        </w:rPr>
        <w:t xml:space="preserve">The special </w:t>
      </w:r>
      <w:r w:rsidRPr="00863A26">
        <w:rPr>
          <w:rStyle w:val="StyleUnderline"/>
          <w:color w:val="000000" w:themeColor="text1"/>
          <w:highlight w:val="green"/>
        </w:rPr>
        <w:t>value statuses of pleasure and pain are manifested in how we treat</w:t>
      </w:r>
      <w:r w:rsidRPr="00863A26">
        <w:rPr>
          <w:rStyle w:val="StyleUnderline"/>
          <w:color w:val="000000" w:themeColor="text1"/>
        </w:rPr>
        <w:t xml:space="preserve"> these </w:t>
      </w:r>
      <w:r w:rsidRPr="00863A26">
        <w:rPr>
          <w:rStyle w:val="StyleUnderline"/>
          <w:color w:val="000000" w:themeColor="text1"/>
          <w:highlight w:val="green"/>
        </w:rPr>
        <w:t>experiences in</w:t>
      </w:r>
      <w:r w:rsidRPr="00863A26">
        <w:rPr>
          <w:rStyle w:val="StyleUnderline"/>
          <w:color w:val="000000" w:themeColor="text1"/>
        </w:rPr>
        <w:t xml:space="preserve"> our </w:t>
      </w:r>
      <w:r w:rsidRPr="00863A26">
        <w:rPr>
          <w:rStyle w:val="StyleUnderline"/>
          <w:color w:val="000000" w:themeColor="text1"/>
          <w:highlight w:val="green"/>
        </w:rPr>
        <w:t>everyday reasoning</w:t>
      </w:r>
      <w:r w:rsidRPr="00863A26">
        <w:rPr>
          <w:rStyle w:val="StyleUnderline"/>
          <w:color w:val="000000" w:themeColor="text1"/>
        </w:rPr>
        <w:t xml:space="preserve"> about values</w:t>
      </w:r>
      <w:r w:rsidRPr="00863A26">
        <w:rPr>
          <w:b/>
          <w:color w:val="000000" w:themeColor="text1"/>
          <w:u w:val="single"/>
        </w:rPr>
        <w:t>.</w:t>
      </w:r>
      <w:r w:rsidRPr="00863A26">
        <w:rPr>
          <w:color w:val="000000" w:themeColor="text1"/>
        </w:rPr>
        <w:t xml:space="preserve"> If you tell me that you are heading for the convenience store, </w:t>
      </w:r>
      <w:r w:rsidRPr="00863A26">
        <w:rPr>
          <w:rStyle w:val="StyleUnderline"/>
          <w:color w:val="000000" w:themeColor="text1"/>
        </w:rPr>
        <w:t>I might ask: “What for?” This is a reasonable question, for when you go to the convenience store you usually do so</w:t>
      </w:r>
      <w:r w:rsidRPr="00863A26">
        <w:rPr>
          <w:color w:val="000000" w:themeColor="text1"/>
        </w:rPr>
        <w:t xml:space="preserve">, not merely for the sake of going to the convenience store, but </w:t>
      </w:r>
      <w:r w:rsidRPr="00863A26">
        <w:rPr>
          <w:rStyle w:val="StyleUnderline"/>
          <w:color w:val="000000" w:themeColor="text1"/>
        </w:rPr>
        <w:t>for the sake of achieving something further that you deem to be valuable</w:t>
      </w:r>
      <w:r w:rsidRPr="00863A26">
        <w:rPr>
          <w:b/>
          <w:color w:val="000000" w:themeColor="text1"/>
          <w:u w:val="single"/>
        </w:rPr>
        <w:t>.</w:t>
      </w:r>
      <w:r w:rsidRPr="00863A2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63A26">
        <w:rPr>
          <w:rStyle w:val="StyleUnderline"/>
          <w:color w:val="000000" w:themeColor="text1"/>
        </w:rPr>
        <w:t xml:space="preserve">If I then proceed by asking “But what is the pleasure of drinking the soda good for?” the discussion is likely to reach an awkward end. The reason is that the </w:t>
      </w:r>
      <w:r w:rsidRPr="00863A26">
        <w:rPr>
          <w:rStyle w:val="StyleUnderline"/>
          <w:color w:val="000000" w:themeColor="text1"/>
          <w:highlight w:val="green"/>
        </w:rPr>
        <w:t>pleasure is not good for anything further</w:t>
      </w:r>
      <w:r w:rsidRPr="00863A26">
        <w:rPr>
          <w:rStyle w:val="StyleUnderline"/>
          <w:color w:val="000000" w:themeColor="text1"/>
        </w:rPr>
        <w:t>; it is simply that for which going to the convenience store and buying the soda is good.</w:t>
      </w:r>
      <w:r w:rsidRPr="00863A26">
        <w:rPr>
          <w:color w:val="000000" w:themeColor="text1"/>
        </w:rPr>
        <w:t>3 As Aristotle observes</w:t>
      </w:r>
      <w:r w:rsidRPr="00863A26">
        <w:rPr>
          <w:b/>
          <w:color w:val="000000" w:themeColor="text1"/>
          <w:u w:val="single"/>
        </w:rPr>
        <w:t xml:space="preserve">: </w:t>
      </w:r>
      <w:r w:rsidRPr="00863A26">
        <w:rPr>
          <w:rStyle w:val="StyleUnderline"/>
          <w:color w:val="000000" w:themeColor="text1"/>
        </w:rPr>
        <w:t>“We never ask [a man] what his end is in being pleased, because we assume that pleasure is choice worthy in itself.”</w:t>
      </w:r>
      <w:r w:rsidRPr="00863A2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E920D7" w:rsidRPr="00863A26" w:rsidRDefault="00E920D7" w:rsidP="00E920D7">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 xml:space="preserve">Moreover, </w:t>
      </w:r>
      <w:r w:rsidRPr="00863A26">
        <w:rPr>
          <w:rFonts w:eastAsiaTheme="majorEastAsia"/>
          <w:b/>
          <w:bCs/>
          <w:i/>
          <w:color w:val="000000" w:themeColor="text1"/>
          <w:sz w:val="26"/>
          <w:szCs w:val="26"/>
        </w:rPr>
        <w:t>only</w:t>
      </w:r>
      <w:r w:rsidRPr="00863A2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E920D7" w:rsidRPr="00863A26" w:rsidRDefault="00E920D7" w:rsidP="00E920D7">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rsidR="00E920D7" w:rsidRPr="00863A26" w:rsidRDefault="00E920D7" w:rsidP="00E920D7">
      <w:pPr>
        <w:rPr>
          <w:color w:val="000000" w:themeColor="text1"/>
        </w:rPr>
      </w:pPr>
      <w:r w:rsidRPr="00863A26">
        <w:rPr>
          <w:color w:val="000000" w:themeColor="text1"/>
        </w:rPr>
        <w:lastRenderedPageBreak/>
        <w:t xml:space="preserve">I think several things should be said in response to Moore’s challenge to hedonists. First, </w:t>
      </w:r>
      <w:r w:rsidRPr="00863A2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863A26">
        <w:rPr>
          <w:color w:val="000000" w:themeColor="text1"/>
        </w:rPr>
        <w:t xml:space="preserve"> Possibly, this could be done through thought experiments analogous to those employed in the previous section. Second, </w:t>
      </w:r>
      <w:r w:rsidRPr="00863A26">
        <w:rPr>
          <w:b/>
          <w:color w:val="000000" w:themeColor="text1"/>
          <w:sz w:val="24"/>
          <w:u w:val="single"/>
        </w:rPr>
        <w:t xml:space="preserve">there is something peculiar about the list of </w:t>
      </w:r>
      <w:r w:rsidRPr="00863A26">
        <w:rPr>
          <w:b/>
          <w:color w:val="000000" w:themeColor="text1"/>
          <w:sz w:val="24"/>
          <w:highlight w:val="green"/>
          <w:u w:val="single"/>
        </w:rPr>
        <w:t xml:space="preserve">additional </w:t>
      </w:r>
      <w:r w:rsidRPr="00863A26">
        <w:rPr>
          <w:b/>
          <w:color w:val="000000" w:themeColor="text1"/>
          <w:sz w:val="24"/>
          <w:u w:val="single"/>
        </w:rPr>
        <w:t xml:space="preserve">intrinsic </w:t>
      </w:r>
      <w:r w:rsidRPr="00863A26">
        <w:rPr>
          <w:b/>
          <w:color w:val="000000" w:themeColor="text1"/>
          <w:sz w:val="24"/>
          <w:highlight w:val="green"/>
          <w:u w:val="single"/>
        </w:rPr>
        <w:t>values</w:t>
      </w:r>
      <w:r w:rsidRPr="00863A26">
        <w:rPr>
          <w:color w:val="000000" w:themeColor="text1"/>
        </w:rPr>
        <w:t xml:space="preserve"> that counts in hedonism’s favor</w:t>
      </w:r>
      <w:r w:rsidRPr="00863A26">
        <w:rPr>
          <w:b/>
          <w:color w:val="000000" w:themeColor="text1"/>
          <w:u w:val="single"/>
        </w:rPr>
        <w:t xml:space="preserve">: </w:t>
      </w:r>
      <w:r w:rsidRPr="00863A26">
        <w:rPr>
          <w:b/>
          <w:color w:val="000000" w:themeColor="text1"/>
          <w:sz w:val="24"/>
          <w:u w:val="single"/>
        </w:rPr>
        <w:t xml:space="preserve">the listed values </w:t>
      </w:r>
      <w:r w:rsidRPr="00863A26">
        <w:rPr>
          <w:b/>
          <w:color w:val="000000" w:themeColor="text1"/>
          <w:sz w:val="24"/>
          <w:highlight w:val="green"/>
          <w:u w:val="single"/>
        </w:rPr>
        <w:t xml:space="preserve">have a </w:t>
      </w:r>
      <w:r w:rsidRPr="00863A26">
        <w:rPr>
          <w:b/>
          <w:color w:val="000000" w:themeColor="text1"/>
          <w:sz w:val="24"/>
          <w:u w:val="single"/>
        </w:rPr>
        <w:t xml:space="preserve">strong </w:t>
      </w:r>
      <w:r w:rsidRPr="00863A26">
        <w:rPr>
          <w:b/>
          <w:color w:val="000000" w:themeColor="text1"/>
          <w:sz w:val="24"/>
          <w:highlight w:val="green"/>
          <w:u w:val="single"/>
        </w:rPr>
        <w:t>tendency to be</w:t>
      </w:r>
      <w:r w:rsidRPr="00863A26">
        <w:rPr>
          <w:b/>
          <w:color w:val="000000" w:themeColor="text1"/>
          <w:sz w:val="24"/>
          <w:u w:val="single"/>
        </w:rPr>
        <w:t xml:space="preserve"> well </w:t>
      </w:r>
      <w:r w:rsidRPr="00863A26">
        <w:rPr>
          <w:b/>
          <w:color w:val="000000" w:themeColor="text1"/>
          <w:sz w:val="24"/>
          <w:highlight w:val="green"/>
          <w:u w:val="single"/>
        </w:rPr>
        <w:t>explained as</w:t>
      </w:r>
      <w:r w:rsidRPr="00863A26">
        <w:rPr>
          <w:b/>
          <w:color w:val="000000" w:themeColor="text1"/>
          <w:sz w:val="24"/>
          <w:u w:val="single"/>
        </w:rPr>
        <w:t xml:space="preserve"> things </w:t>
      </w:r>
      <w:r w:rsidRPr="00863A26">
        <w:rPr>
          <w:b/>
          <w:color w:val="000000" w:themeColor="text1"/>
          <w:sz w:val="24"/>
          <w:highlight w:val="green"/>
          <w:u w:val="single"/>
        </w:rPr>
        <w:t>that help promote pleasure and avert pain</w:t>
      </w:r>
      <w:r w:rsidRPr="00863A26">
        <w:rPr>
          <w:b/>
          <w:color w:val="000000" w:themeColor="text1"/>
          <w:u w:val="single"/>
        </w:rPr>
        <w:t>.</w:t>
      </w:r>
      <w:r w:rsidRPr="00863A26">
        <w:rPr>
          <w:color w:val="000000" w:themeColor="text1"/>
        </w:rPr>
        <w:t xml:space="preserve"> To go through </w:t>
      </w:r>
      <w:proofErr w:type="spellStart"/>
      <w:r w:rsidRPr="00863A26">
        <w:rPr>
          <w:color w:val="000000" w:themeColor="text1"/>
        </w:rPr>
        <w:t>Frankena’s</w:t>
      </w:r>
      <w:proofErr w:type="spellEnd"/>
      <w:r w:rsidRPr="00863A2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863A26">
        <w:rPr>
          <w:color w:val="000000" w:themeColor="text1"/>
        </w:rPr>
        <w:t>Frankena</w:t>
      </w:r>
      <w:proofErr w:type="spellEnd"/>
      <w:r w:rsidRPr="00863A2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863A26">
        <w:rPr>
          <w:color w:val="000000" w:themeColor="text1"/>
        </w:rPr>
        <w:t>Frankena’s</w:t>
      </w:r>
      <w:proofErr w:type="spellEnd"/>
      <w:r w:rsidRPr="00863A26">
        <w:rPr>
          <w:color w:val="000000" w:themeColor="text1"/>
        </w:rPr>
        <w:t xml:space="preserve"> list, such as understanding, </w:t>
      </w:r>
      <w:r w:rsidRPr="00863A26">
        <w:rPr>
          <w:b/>
          <w:color w:val="000000" w:themeColor="text1"/>
          <w:sz w:val="24"/>
          <w:highlight w:val="green"/>
          <w:u w:val="single"/>
        </w:rPr>
        <w:t>wisdom, freedom</w:t>
      </w:r>
      <w:r w:rsidRPr="00863A26">
        <w:rPr>
          <w:b/>
          <w:color w:val="000000" w:themeColor="text1"/>
          <w:sz w:val="24"/>
          <w:u w:val="single"/>
        </w:rPr>
        <w:t xml:space="preserve">, peace, </w:t>
      </w:r>
      <w:r w:rsidRPr="00863A26">
        <w:rPr>
          <w:b/>
          <w:color w:val="000000" w:themeColor="text1"/>
          <w:sz w:val="24"/>
          <w:highlight w:val="green"/>
          <w:u w:val="single"/>
        </w:rPr>
        <w:t>and securit</w:t>
      </w:r>
      <w:r w:rsidRPr="00863A26">
        <w:rPr>
          <w:b/>
          <w:color w:val="000000" w:themeColor="text1"/>
          <w:sz w:val="24"/>
          <w:u w:val="single"/>
        </w:rPr>
        <w:t xml:space="preserve">y, although they are perhaps not themselves pleasurable, </w:t>
      </w:r>
      <w:r w:rsidRPr="00863A26">
        <w:rPr>
          <w:b/>
          <w:color w:val="000000" w:themeColor="text1"/>
          <w:sz w:val="24"/>
          <w:highlight w:val="green"/>
          <w:u w:val="single"/>
        </w:rPr>
        <w:t>are important means to achieve a happy life</w:t>
      </w:r>
      <w:r w:rsidRPr="00863A26">
        <w:rPr>
          <w:b/>
          <w:color w:val="000000" w:themeColor="text1"/>
          <w:sz w:val="24"/>
          <w:u w:val="single"/>
        </w:rPr>
        <w:t>, and as such, they are things that hedonists would value highly.</w:t>
      </w:r>
      <w:r w:rsidRPr="00863A26">
        <w:rPr>
          <w:color w:val="000000" w:themeColor="text1"/>
          <w:sz w:val="24"/>
        </w:rPr>
        <w:t xml:space="preserve"> </w:t>
      </w:r>
      <w:r w:rsidRPr="00863A2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863A26">
        <w:rPr>
          <w:b/>
          <w:color w:val="000000" w:themeColor="text1"/>
          <w:u w:val="single"/>
        </w:rPr>
        <w:t>.</w:t>
      </w:r>
      <w:r w:rsidRPr="00863A26">
        <w:rPr>
          <w:color w:val="000000" w:themeColor="text1"/>
        </w:rPr>
        <w:t xml:space="preserve"> To a very large extent, the intrinsic values suggested by pluralists tend to be hedonic instrumental values. Indeed, </w:t>
      </w:r>
      <w:proofErr w:type="gramStart"/>
      <w:r w:rsidRPr="00863A26">
        <w:rPr>
          <w:color w:val="000000" w:themeColor="text1"/>
        </w:rPr>
        <w:t>pluralists’</w:t>
      </w:r>
      <w:proofErr w:type="gramEnd"/>
      <w:r w:rsidRPr="00863A2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863A26">
        <w:rPr>
          <w:color w:val="000000" w:themeColor="text1"/>
        </w:rPr>
        <w:t>i</w:t>
      </w:r>
      <w:proofErr w:type="spellEnd"/>
      <w:r w:rsidRPr="00863A2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63A26">
        <w:rPr>
          <w:b/>
          <w:color w:val="000000" w:themeColor="text1"/>
          <w:sz w:val="24"/>
          <w:u w:val="single"/>
        </w:rPr>
        <w:t>the suggested non-hedonic intrinsic values are potentially explainable by appeal to just pleasure and pain</w:t>
      </w:r>
      <w:r w:rsidRPr="00863A26">
        <w:rPr>
          <w:color w:val="000000" w:themeColor="text1"/>
        </w:rPr>
        <w:t xml:space="preserve"> (which, following my argument in the previous chapter, we should accept as intrinsically valuable and </w:t>
      </w:r>
      <w:proofErr w:type="spellStart"/>
      <w:r w:rsidRPr="00863A26">
        <w:rPr>
          <w:color w:val="000000" w:themeColor="text1"/>
        </w:rPr>
        <w:t>disvaluable</w:t>
      </w:r>
      <w:proofErr w:type="spellEnd"/>
      <w:r w:rsidRPr="00863A26">
        <w:rPr>
          <w:color w:val="000000" w:themeColor="text1"/>
        </w:rPr>
        <w:t xml:space="preserve">), </w:t>
      </w:r>
      <w:r w:rsidRPr="00863A26">
        <w:rPr>
          <w:b/>
          <w:color w:val="000000" w:themeColor="text1"/>
          <w:sz w:val="24"/>
          <w:u w:val="single"/>
        </w:rPr>
        <w:t>then—by appeal to Occam’s razor—</w:t>
      </w:r>
      <w:r w:rsidRPr="00863A26">
        <w:rPr>
          <w:b/>
          <w:color w:val="000000" w:themeColor="text1"/>
          <w:sz w:val="24"/>
          <w:highlight w:val="green"/>
          <w:u w:val="single"/>
        </w:rPr>
        <w:t>we have</w:t>
      </w:r>
      <w:r w:rsidRPr="00863A26">
        <w:rPr>
          <w:b/>
          <w:color w:val="000000" w:themeColor="text1"/>
          <w:sz w:val="24"/>
          <w:u w:val="single"/>
        </w:rPr>
        <w:t xml:space="preserve"> at least </w:t>
      </w:r>
      <w:r w:rsidRPr="00863A26">
        <w:rPr>
          <w:b/>
          <w:color w:val="000000" w:themeColor="text1"/>
          <w:sz w:val="24"/>
          <w:highlight w:val="green"/>
          <w:u w:val="single"/>
        </w:rPr>
        <w:t>a pro tanto reason to resist</w:t>
      </w:r>
      <w:r w:rsidRPr="00863A26">
        <w:rPr>
          <w:b/>
          <w:color w:val="000000" w:themeColor="text1"/>
          <w:sz w:val="24"/>
          <w:u w:val="single"/>
        </w:rPr>
        <w:t xml:space="preserve"> the introduction of </w:t>
      </w:r>
      <w:r w:rsidRPr="00863A26">
        <w:rPr>
          <w:b/>
          <w:color w:val="000000" w:themeColor="text1"/>
          <w:sz w:val="24"/>
          <w:highlight w:val="green"/>
          <w:u w:val="single"/>
        </w:rPr>
        <w:t>any further intrinsic values</w:t>
      </w:r>
      <w:r w:rsidRPr="00863A2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863A26">
        <w:rPr>
          <w:color w:val="000000" w:themeColor="text1"/>
          <w:sz w:val="24"/>
        </w:rPr>
        <w:t xml:space="preserve"> </w:t>
      </w:r>
      <w:r w:rsidRPr="00863A2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863A26">
        <w:rPr>
          <w:b/>
          <w:color w:val="000000" w:themeColor="text1"/>
          <w:sz w:val="24"/>
          <w:u w:val="single"/>
        </w:rPr>
        <w:lastRenderedPageBreak/>
        <w:t>explained by hedonism; it also does so in virtue of creating an explanatory challenge for pluralists</w:t>
      </w:r>
      <w:r w:rsidRPr="00863A26">
        <w:rPr>
          <w:b/>
          <w:color w:val="000000" w:themeColor="text1"/>
          <w:u w:val="single"/>
        </w:rPr>
        <w:t>.</w:t>
      </w:r>
      <w:r w:rsidRPr="00863A26">
        <w:rPr>
          <w:color w:val="000000" w:themeColor="text1"/>
        </w:rPr>
        <w:t xml:space="preserve"> The challenge can be phrased as the following question: </w:t>
      </w:r>
      <w:r w:rsidRPr="00863A26">
        <w:rPr>
          <w:b/>
          <w:color w:val="000000" w:themeColor="text1"/>
          <w:sz w:val="24"/>
          <w:u w:val="single"/>
        </w:rPr>
        <w:t>If the non-hedonic values suggested by pluralists are truly intrinsic values in their own right, then why do they tend to point toward pleasure and away from pain?</w:t>
      </w:r>
      <w:r w:rsidRPr="00863A26">
        <w:rPr>
          <w:color w:val="000000" w:themeColor="text1"/>
        </w:rPr>
        <w:t>27</w:t>
      </w:r>
    </w:p>
    <w:p w:rsidR="00E920D7" w:rsidRPr="00863A26" w:rsidRDefault="00E920D7" w:rsidP="00E920D7">
      <w:pPr>
        <w:keepNext/>
        <w:keepLines/>
        <w:spacing w:before="40"/>
        <w:outlineLvl w:val="3"/>
        <w:rPr>
          <w:rFonts w:eastAsia="Yu Gothic Light"/>
          <w:b/>
          <w:bCs/>
          <w:color w:val="000000" w:themeColor="text1"/>
          <w:sz w:val="24"/>
        </w:rPr>
      </w:pPr>
      <w:r w:rsidRPr="00863A26">
        <w:rPr>
          <w:rFonts w:eastAsia="Yu Gothic Light"/>
          <w:b/>
          <w:bCs/>
          <w:color w:val="000000" w:themeColor="text1"/>
          <w:sz w:val="26"/>
          <w:szCs w:val="26"/>
        </w:rPr>
        <w:t>Moral uncertainty means preventing extinction should be our highest priority.</w:t>
      </w:r>
      <w:r w:rsidRPr="00863A26">
        <w:rPr>
          <w:rFonts w:eastAsia="Yu Gothic Light"/>
          <w:b/>
          <w:bCs/>
          <w:color w:val="000000" w:themeColor="text1"/>
          <w:szCs w:val="26"/>
        </w:rPr>
        <w:br/>
      </w:r>
      <w:r w:rsidRPr="00863A26">
        <w:rPr>
          <w:rFonts w:eastAsia="Yu Mincho"/>
          <w:b/>
          <w:color w:val="000000" w:themeColor="text1"/>
          <w:sz w:val="26"/>
        </w:rPr>
        <w:t>Bostrom 12</w:t>
      </w:r>
      <w:r w:rsidRPr="00863A26">
        <w:rPr>
          <w:rFonts w:eastAsia="Yu Mincho"/>
          <w:color w:val="000000" w:themeColor="text1"/>
          <w:szCs w:val="22"/>
        </w:rPr>
        <w:t xml:space="preserve"> [Nick Bostrom. Faculty of Philosophy &amp; Oxford Martin School University of Oxford. “Existential Risk Prevention as Global Priority.” Global Policy (2012)]</w:t>
      </w:r>
      <w:r w:rsidRPr="00863A26">
        <w:rPr>
          <w:rFonts w:eastAsia="Yu Mincho"/>
          <w:color w:val="000000" w:themeColor="text1"/>
          <w:szCs w:val="22"/>
        </w:rPr>
        <w:br/>
      </w:r>
      <w:r w:rsidRPr="00863A26">
        <w:rPr>
          <w:rFonts w:eastAsia="Yu Mincho"/>
          <w:color w:val="000000" w:themeColor="text1"/>
        </w:rPr>
        <w:t>These reflections 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moral uncertainty suggest </w:t>
      </w:r>
      <w:r w:rsidRPr="00863A26">
        <w:rPr>
          <w:rFonts w:eastAsia="Yu Mincho"/>
          <w:color w:val="000000" w:themeColor="text1"/>
        </w:rPr>
        <w:t>an alternative, complementary way of looking at existential risk; they also suggest a new way of thinking about the ideal of sustainability. Let me elaborate.¶</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present</w:t>
      </w:r>
      <w:r w:rsidRPr="00863A26">
        <w:rPr>
          <w:rFonts w:eastAsia="Yu Mincho"/>
          <w:b/>
          <w:color w:val="000000" w:themeColor="text1"/>
          <w:sz w:val="24"/>
          <w:u w:val="single"/>
        </w:rPr>
        <w:t xml:space="preserve"> understanding of </w:t>
      </w:r>
      <w:r w:rsidRPr="00863A26">
        <w:rPr>
          <w:rFonts w:eastAsia="Yu Mincho"/>
          <w:b/>
          <w:color w:val="000000" w:themeColor="text1"/>
          <w:sz w:val="24"/>
          <w:highlight w:val="green"/>
          <w:u w:val="single"/>
        </w:rPr>
        <w:t xml:space="preserve">axiology might </w:t>
      </w:r>
      <w:r w:rsidRPr="00863A26">
        <w:rPr>
          <w:rFonts w:eastAsia="Yu Mincho"/>
          <w:color w:val="000000" w:themeColor="text1"/>
        </w:rPr>
        <w:t>well</w:t>
      </w:r>
      <w:r w:rsidRPr="00863A26">
        <w:rPr>
          <w:rFonts w:eastAsia="Yu Mincho"/>
          <w:b/>
          <w:color w:val="000000" w:themeColor="text1"/>
          <w:sz w:val="24"/>
          <w:highlight w:val="green"/>
          <w:u w:val="single"/>
        </w:rPr>
        <w:t xml:space="preserve"> be confused. </w:t>
      </w:r>
      <w:r w:rsidRPr="00863A26">
        <w:rPr>
          <w:rFonts w:eastAsia="Yu Mincho"/>
          <w:b/>
          <w:color w:val="000000" w:themeColor="text1"/>
          <w:sz w:val="24"/>
          <w:u w:val="single"/>
        </w:rPr>
        <w:t xml:space="preserve">We may not </w:t>
      </w:r>
      <w:r w:rsidRPr="00863A26">
        <w:rPr>
          <w:rFonts w:eastAsia="Yu Mincho"/>
          <w:color w:val="000000" w:themeColor="text1"/>
        </w:rPr>
        <w:t>now</w:t>
      </w:r>
      <w:r w:rsidRPr="00863A26">
        <w:rPr>
          <w:rFonts w:eastAsia="Yu Mincho"/>
          <w:b/>
          <w:color w:val="000000" w:themeColor="text1"/>
          <w:sz w:val="24"/>
          <w:u w:val="single"/>
        </w:rPr>
        <w:t xml:space="preserve"> </w:t>
      </w:r>
      <w:r w:rsidRPr="00863A26">
        <w:rPr>
          <w:rFonts w:eastAsia="Yu Mincho"/>
          <w:color w:val="000000" w:themeColor="text1"/>
        </w:rPr>
        <w:t>know — at least not in concrete detail — what outcomes would count as a big win for humanity; we might not even yet</w:t>
      </w:r>
      <w:r w:rsidRPr="00863A26">
        <w:rPr>
          <w:rFonts w:eastAsia="Yu Mincho"/>
          <w:b/>
          <w:color w:val="000000" w:themeColor="text1"/>
          <w:sz w:val="24"/>
          <w:u w:val="single"/>
        </w:rPr>
        <w:t xml:space="preserve"> be able to imagine the best ends </w:t>
      </w:r>
      <w:r w:rsidRPr="00863A26">
        <w:rPr>
          <w:rFonts w:eastAsia="Yu Mincho"/>
          <w:color w:val="000000" w:themeColor="text1"/>
        </w:rPr>
        <w:t>of our journey.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If we are </w:t>
      </w:r>
      <w:r w:rsidRPr="00863A26">
        <w:rPr>
          <w:rFonts w:eastAsia="Yu Mincho"/>
          <w:color w:val="000000" w:themeColor="text1"/>
        </w:rPr>
        <w:t>indeed</w:t>
      </w:r>
      <w:r w:rsidRPr="00863A26">
        <w:rPr>
          <w:rFonts w:eastAsia="Yu Mincho"/>
          <w:b/>
          <w:color w:val="000000" w:themeColor="text1"/>
          <w:sz w:val="24"/>
          <w:u w:val="single"/>
        </w:rPr>
        <w:t xml:space="preserve"> </w:t>
      </w:r>
      <w:r w:rsidRPr="00863A26">
        <w:rPr>
          <w:rFonts w:eastAsia="Yu Mincho"/>
          <w:color w:val="000000" w:themeColor="text1"/>
        </w:rPr>
        <w:t>profoundly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uncertain </w:t>
      </w:r>
      <w:r w:rsidRPr="00863A26">
        <w:rPr>
          <w:rFonts w:eastAsia="Yu Mincho"/>
          <w:color w:val="000000" w:themeColor="text1"/>
        </w:rPr>
        <w:t>about our ultimate aims,</w:t>
      </w:r>
      <w:r w:rsidRPr="00863A26">
        <w:rPr>
          <w:rFonts w:eastAsia="Yu Mincho"/>
          <w:b/>
          <w:color w:val="000000" w:themeColor="text1"/>
          <w:sz w:val="24"/>
          <w:u w:val="single"/>
        </w:rPr>
        <w:t xml:space="preserve"> </w:t>
      </w:r>
      <w:r w:rsidRPr="00863A26">
        <w:rPr>
          <w:rFonts w:eastAsia="Yu Mincho"/>
          <w:color w:val="000000" w:themeColor="text1"/>
        </w:rPr>
        <w:t>then we should recognize 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there is a great</w:t>
      </w:r>
      <w:r w:rsidRPr="00863A26">
        <w:rPr>
          <w:rFonts w:eastAsia="Yu Mincho"/>
          <w:b/>
          <w:color w:val="000000" w:themeColor="text1"/>
          <w:sz w:val="24"/>
          <w:u w:val="single"/>
        </w:rPr>
        <w:t xml:space="preserve"> </w:t>
      </w:r>
      <w:r w:rsidRPr="00863A26">
        <w:rPr>
          <w:rFonts w:eastAsia="Yu Mincho"/>
          <w:color w:val="000000" w:themeColor="text1"/>
        </w:rPr>
        <w:t>option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in preserving </w:t>
      </w:r>
      <w:r w:rsidRPr="00863A26">
        <w:rPr>
          <w:rFonts w:eastAsia="Yu Mincho"/>
          <w:color w:val="000000" w:themeColor="text1"/>
        </w:rPr>
        <w:t>— and ideally improving —</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ability to recognize value and</w:t>
      </w:r>
      <w:r w:rsidRPr="00863A26">
        <w:rPr>
          <w:rFonts w:eastAsia="Yu Mincho"/>
          <w:color w:val="000000" w:themeColor="text1"/>
          <w:highlight w:val="green"/>
        </w:rPr>
        <w:t xml:space="preserve"> </w:t>
      </w:r>
      <w:r w:rsidRPr="00863A26">
        <w:rPr>
          <w:rFonts w:eastAsia="Yu Mincho"/>
          <w:color w:val="000000" w:themeColor="text1"/>
        </w:rPr>
        <w:t xml:space="preserve">to </w:t>
      </w:r>
      <w:r w:rsidRPr="00863A26">
        <w:rPr>
          <w:rFonts w:eastAsia="Yu Mincho"/>
          <w:b/>
          <w:color w:val="000000" w:themeColor="text1"/>
          <w:sz w:val="24"/>
          <w:highlight w:val="green"/>
          <w:u w:val="single"/>
        </w:rPr>
        <w:t xml:space="preserve">steer the future accordingly. Ensuring </w:t>
      </w:r>
      <w:r w:rsidRPr="00863A26">
        <w:rPr>
          <w:rFonts w:eastAsia="Yu Mincho"/>
          <w:color w:val="000000" w:themeColor="text1"/>
        </w:rPr>
        <w:t>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there will be a future </w:t>
      </w:r>
      <w:r w:rsidRPr="00863A26">
        <w:rPr>
          <w:rFonts w:eastAsia="Yu Mincho"/>
          <w:color w:val="000000" w:themeColor="text1"/>
        </w:rPr>
        <w:t>version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humanity </w:t>
      </w:r>
      <w:r w:rsidRPr="00863A26">
        <w:rPr>
          <w:rFonts w:eastAsia="Yu Mincho"/>
          <w:color w:val="000000" w:themeColor="text1"/>
        </w:rPr>
        <w:t>with great powers and a propensity to use them wisely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is </w:t>
      </w:r>
      <w:r w:rsidRPr="00863A26">
        <w:rPr>
          <w:rFonts w:eastAsia="Yu Mincho"/>
          <w:color w:val="000000" w:themeColor="text1"/>
        </w:rPr>
        <w:t>plausibly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 best way </w:t>
      </w:r>
      <w:r w:rsidRPr="00863A26">
        <w:rPr>
          <w:rFonts w:eastAsia="Yu Mincho"/>
          <w:color w:val="000000" w:themeColor="text1"/>
        </w:rPr>
        <w:t>available to us</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to increase </w:t>
      </w:r>
      <w:r w:rsidRPr="00863A26">
        <w:rPr>
          <w:rFonts w:eastAsia="Yu Mincho"/>
          <w:b/>
          <w:color w:val="000000" w:themeColor="text1"/>
          <w:sz w:val="24"/>
          <w:u w:val="single"/>
        </w:rPr>
        <w:t xml:space="preserve">the probability that the </w:t>
      </w:r>
      <w:r w:rsidRPr="00863A26">
        <w:rPr>
          <w:rFonts w:eastAsia="Yu Mincho"/>
          <w:b/>
          <w:color w:val="000000" w:themeColor="text1"/>
          <w:sz w:val="24"/>
          <w:highlight w:val="green"/>
          <w:u w:val="single"/>
        </w:rPr>
        <w:t xml:space="preserve">future </w:t>
      </w:r>
      <w:r w:rsidRPr="00863A26">
        <w:rPr>
          <w:rFonts w:eastAsia="Yu Mincho"/>
          <w:b/>
          <w:color w:val="000000" w:themeColor="text1"/>
          <w:sz w:val="24"/>
          <w:u w:val="single"/>
        </w:rPr>
        <w:t xml:space="preserve">will contain </w:t>
      </w:r>
      <w:r w:rsidRPr="00863A26">
        <w:rPr>
          <w:rFonts w:eastAsia="Yu Mincho"/>
          <w:color w:val="000000" w:themeColor="text1"/>
        </w:rPr>
        <w:t>a lot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w:t>
      </w:r>
      <w:r w:rsidRPr="00863A26">
        <w:rPr>
          <w:rFonts w:eastAsia="Yu Mincho"/>
          <w:color w:val="000000" w:themeColor="text1"/>
        </w:rPr>
        <w:t>To do this, we must prevent any existential catastrophe</w:t>
      </w:r>
      <w:r w:rsidRPr="00863A26">
        <w:rPr>
          <w:rFonts w:eastAsia="Yu Mincho"/>
          <w:color w:val="000000" w:themeColor="text1"/>
          <w:sz w:val="24"/>
        </w:rPr>
        <w:t>.</w:t>
      </w:r>
    </w:p>
    <w:p w:rsidR="00E920D7" w:rsidRPr="00863A26" w:rsidRDefault="00E920D7" w:rsidP="00E920D7">
      <w:pPr>
        <w:keepNext/>
        <w:keepLines/>
        <w:spacing w:before="40"/>
        <w:outlineLvl w:val="3"/>
        <w:rPr>
          <w:rFonts w:eastAsiaTheme="majorEastAsia"/>
          <w:b/>
          <w:bCs/>
          <w:color w:val="000000" w:themeColor="text1"/>
          <w:sz w:val="26"/>
          <w:szCs w:val="26"/>
        </w:rPr>
      </w:pPr>
      <w:r w:rsidRPr="00863A26">
        <w:rPr>
          <w:rFonts w:eastAsiaTheme="majorEastAsia"/>
          <w:b/>
          <w:bCs/>
          <w:color w:val="000000" w:themeColor="text1"/>
          <w:sz w:val="26"/>
          <w:szCs w:val="26"/>
        </w:rPr>
        <w:t>Reducing the risk of extinction is always priority number one. </w:t>
      </w:r>
      <w:r w:rsidRPr="00863A26">
        <w:rPr>
          <w:rFonts w:eastAsiaTheme="majorEastAsia"/>
          <w:b/>
          <w:bCs/>
          <w:color w:val="000000" w:themeColor="text1"/>
          <w:sz w:val="26"/>
          <w:szCs w:val="26"/>
        </w:rPr>
        <w:br/>
      </w:r>
      <w:r w:rsidRPr="00863A26">
        <w:rPr>
          <w:b/>
          <w:color w:val="000000" w:themeColor="text1"/>
          <w:sz w:val="26"/>
          <w:szCs w:val="26"/>
        </w:rPr>
        <w:t>Bostrom 12</w:t>
      </w:r>
      <w:r w:rsidRPr="00863A26">
        <w:rPr>
          <w:color w:val="000000" w:themeColor="text1"/>
        </w:rPr>
        <w:t xml:space="preserve"> [Faculty of Philosophy and Oxford Martin School, University of Oxford.], Existential Risk Prevention as Global Priority.  Forthcoming book (Global Policy). MP. http://www.existenti...org/concept.pdf</w:t>
      </w:r>
      <w:r w:rsidRPr="00863A26">
        <w:rPr>
          <w:rFonts w:eastAsiaTheme="majorEastAsia"/>
          <w:b/>
          <w:bCs/>
          <w:color w:val="000000" w:themeColor="text1"/>
          <w:sz w:val="26"/>
          <w:szCs w:val="26"/>
        </w:rPr>
        <w:br/>
      </w:r>
      <w:r w:rsidRPr="00863A26">
        <w:rPr>
          <w:color w:val="000000" w:themeColor="text1"/>
        </w:rPr>
        <w:t>Even if we use the most conservative of these estimates, which entirely ignores the   possibility of space colonization and software minds,</w:t>
      </w:r>
      <w:r w:rsidRPr="00863A26">
        <w:rPr>
          <w:color w:val="000000" w:themeColor="text1"/>
          <w:sz w:val="26"/>
          <w:szCs w:val="26"/>
        </w:rPr>
        <w:t xml:space="preserve"> </w:t>
      </w:r>
      <w:r w:rsidRPr="00863A26">
        <w:rPr>
          <w:b/>
          <w:bCs/>
          <w:color w:val="000000" w:themeColor="text1"/>
          <w:sz w:val="24"/>
          <w:u w:val="single"/>
        </w:rPr>
        <w:t xml:space="preserve">we find that the expected loss of an </w:t>
      </w:r>
      <w:r w:rsidRPr="00863A26">
        <w:rPr>
          <w:b/>
          <w:bCs/>
          <w:color w:val="000000" w:themeColor="text1"/>
          <w:sz w:val="24"/>
          <w:highlight w:val="green"/>
          <w:u w:val="single"/>
        </w:rPr>
        <w:t>existential   catastrophe is greater than</w:t>
      </w:r>
      <w:r w:rsidRPr="00863A26">
        <w:rPr>
          <w:b/>
          <w:bCs/>
          <w:color w:val="000000" w:themeColor="text1"/>
          <w:sz w:val="24"/>
          <w:u w:val="single"/>
        </w:rPr>
        <w:t xml:space="preserve"> the value of </w:t>
      </w:r>
      <w:r w:rsidRPr="00863A26">
        <w:rPr>
          <w:b/>
          <w:bCs/>
          <w:color w:val="000000" w:themeColor="text1"/>
          <w:sz w:val="24"/>
          <w:highlight w:val="green"/>
          <w:u w:val="single"/>
        </w:rPr>
        <w:t>10^16 human lives</w:t>
      </w:r>
      <w:r w:rsidRPr="00863A26">
        <w:rPr>
          <w:color w:val="000000" w:themeColor="text1"/>
          <w:sz w:val="24"/>
          <w:highlight w:val="green"/>
        </w:rPr>
        <w:t>.</w:t>
      </w:r>
      <w:r w:rsidRPr="00863A26">
        <w:rPr>
          <w:color w:val="000000" w:themeColor="text1"/>
          <w:sz w:val="24"/>
        </w:rPr>
        <w:t xml:space="preserve">  </w:t>
      </w:r>
      <w:r w:rsidRPr="00863A26">
        <w:rPr>
          <w:b/>
          <w:bCs/>
          <w:color w:val="000000" w:themeColor="text1"/>
          <w:sz w:val="24"/>
          <w:u w:val="single"/>
        </w:rPr>
        <w:t xml:space="preserve">This implies that </w:t>
      </w:r>
      <w:r w:rsidRPr="00863A26">
        <w:rPr>
          <w:b/>
          <w:bCs/>
          <w:color w:val="000000" w:themeColor="text1"/>
          <w:sz w:val="24"/>
          <w:highlight w:val="green"/>
          <w:u w:val="single"/>
        </w:rPr>
        <w:t xml:space="preserve">the </w:t>
      </w:r>
      <w:r w:rsidRPr="00863A26">
        <w:rPr>
          <w:b/>
          <w:bCs/>
          <w:color w:val="000000" w:themeColor="text1"/>
          <w:sz w:val="24"/>
          <w:u w:val="single"/>
        </w:rPr>
        <w:t xml:space="preserve">expected </w:t>
      </w:r>
      <w:r w:rsidRPr="00863A26">
        <w:rPr>
          <w:b/>
          <w:bCs/>
          <w:color w:val="000000" w:themeColor="text1"/>
          <w:sz w:val="24"/>
          <w:highlight w:val="green"/>
          <w:u w:val="single"/>
        </w:rPr>
        <w:t xml:space="preserve">value of   reducing existential risk by </w:t>
      </w:r>
      <w:r w:rsidRPr="00863A26">
        <w:rPr>
          <w:b/>
          <w:bCs/>
          <w:color w:val="000000" w:themeColor="text1"/>
          <w:sz w:val="24"/>
          <w:u w:val="single"/>
        </w:rPr>
        <w:t xml:space="preserve">a mere </w:t>
      </w:r>
      <w:r w:rsidRPr="00863A26">
        <w:rPr>
          <w:b/>
          <w:bCs/>
          <w:color w:val="000000" w:themeColor="text1"/>
          <w:sz w:val="24"/>
          <w:highlight w:val="green"/>
          <w:u w:val="single"/>
        </w:rPr>
        <w:t>one millionth of one percentage point is</w:t>
      </w:r>
      <w:r w:rsidRPr="00863A26">
        <w:rPr>
          <w:b/>
          <w:bCs/>
          <w:color w:val="000000" w:themeColor="text1"/>
          <w:sz w:val="24"/>
          <w:u w:val="single"/>
        </w:rPr>
        <w:t xml:space="preserve"> at least </w:t>
      </w:r>
      <w:r w:rsidRPr="00863A26">
        <w:rPr>
          <w:b/>
          <w:bCs/>
          <w:color w:val="000000" w:themeColor="text1"/>
          <w:sz w:val="24"/>
          <w:highlight w:val="green"/>
          <w:u w:val="single"/>
        </w:rPr>
        <w:t>a hundred times the   value of a million human lives</w:t>
      </w:r>
      <w:r w:rsidRPr="00863A26">
        <w:rPr>
          <w:b/>
          <w:bCs/>
          <w:color w:val="000000" w:themeColor="text1"/>
          <w:sz w:val="24"/>
          <w:u w:val="single"/>
        </w:rPr>
        <w:t>.</w:t>
      </w:r>
      <w:r w:rsidRPr="00863A26">
        <w:rPr>
          <w:color w:val="000000" w:themeColor="text1"/>
          <w:sz w:val="24"/>
        </w:rPr>
        <w:t> </w:t>
      </w:r>
      <w:r w:rsidRPr="00863A26">
        <w:rPr>
          <w:color w:val="000000" w:themeColor="text1"/>
          <w:sz w:val="26"/>
          <w:szCs w:val="26"/>
        </w:rPr>
        <w:t xml:space="preserve"> </w:t>
      </w:r>
      <w:r w:rsidRPr="00863A26">
        <w:rPr>
          <w:color w:val="000000" w:themeColor="text1"/>
        </w:rPr>
        <w:t xml:space="preserve">The more technologically comprehensive estimate of 10  54 </w:t>
      </w:r>
      <w:proofErr w:type="spellStart"/>
      <w:r w:rsidRPr="00863A26">
        <w:rPr>
          <w:color w:val="000000" w:themeColor="text1"/>
        </w:rPr>
        <w:t>humanbrain</w:t>
      </w:r>
      <w:proofErr w:type="spellEnd"/>
      <w:r w:rsidRPr="00863A2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863A26">
        <w:rPr>
          <w:b/>
          <w:bCs/>
          <w:color w:val="000000" w:themeColor="text1"/>
          <w:sz w:val="24"/>
          <w:u w:val="single" w:color="1E1E1E"/>
        </w:rPr>
        <w:t xml:space="preserve">One might consequently argue that </w:t>
      </w:r>
      <w:r w:rsidRPr="00863A26">
        <w:rPr>
          <w:b/>
          <w:bCs/>
          <w:color w:val="000000" w:themeColor="text1"/>
          <w:sz w:val="24"/>
          <w:highlight w:val="green"/>
          <w:u w:val="single" w:color="1E1E1E"/>
        </w:rPr>
        <w:t>even the tiniest reduction of existential risk has a</w:t>
      </w:r>
      <w:r w:rsidRPr="00863A26">
        <w:rPr>
          <w:b/>
          <w:bCs/>
          <w:color w:val="000000" w:themeColor="text1"/>
          <w:sz w:val="24"/>
          <w:u w:val="single" w:color="1E1E1E"/>
        </w:rPr>
        <w:t xml:space="preserve">n   expected </w:t>
      </w:r>
      <w:r w:rsidRPr="00863A26">
        <w:rPr>
          <w:b/>
          <w:bCs/>
          <w:color w:val="000000" w:themeColor="text1"/>
          <w:sz w:val="24"/>
          <w:highlight w:val="green"/>
          <w:u w:val="single" w:color="1E1E1E"/>
        </w:rPr>
        <w:t>value greater than</w:t>
      </w:r>
      <w:r w:rsidRPr="00863A26">
        <w:rPr>
          <w:b/>
          <w:bCs/>
          <w:color w:val="000000" w:themeColor="text1"/>
          <w:sz w:val="24"/>
          <w:u w:val="single" w:color="1E1E1E"/>
        </w:rPr>
        <w:t xml:space="preserve"> that of</w:t>
      </w:r>
      <w:r w:rsidRPr="00863A26">
        <w:rPr>
          <w:b/>
          <w:bCs/>
          <w:color w:val="000000" w:themeColor="text1"/>
          <w:sz w:val="24"/>
          <w:highlight w:val="green"/>
          <w:u w:val="single" w:color="1E1E1E"/>
        </w:rPr>
        <w:t xml:space="preserve"> the definite provision of </w:t>
      </w:r>
      <w:r w:rsidRPr="00863A26">
        <w:rPr>
          <w:b/>
          <w:bCs/>
          <w:color w:val="000000" w:themeColor="text1"/>
          <w:sz w:val="24"/>
          <w:u w:val="single" w:color="1E1E1E"/>
        </w:rPr>
        <w:t xml:space="preserve">any ordinary good, such as the direct   benefit of </w:t>
      </w:r>
      <w:r w:rsidRPr="00863A26">
        <w:rPr>
          <w:b/>
          <w:bCs/>
          <w:color w:val="000000" w:themeColor="text1"/>
          <w:sz w:val="24"/>
          <w:highlight w:val="green"/>
          <w:u w:val="single" w:color="1E1E1E"/>
        </w:rPr>
        <w:t>saving 1 billion lives</w:t>
      </w:r>
      <w:r w:rsidRPr="00863A26">
        <w:rPr>
          <w:b/>
          <w:bCs/>
          <w:color w:val="000000" w:themeColor="text1"/>
          <w:sz w:val="26"/>
          <w:szCs w:val="26"/>
          <w:highlight w:val="green"/>
          <w:u w:val="single" w:color="1E1E1E"/>
        </w:rPr>
        <w:t>.</w:t>
      </w:r>
      <w:r w:rsidRPr="00863A26">
        <w:rPr>
          <w:color w:val="000000" w:themeColor="text1"/>
          <w:sz w:val="26"/>
          <w:szCs w:val="26"/>
          <w:u w:color="1E1E1E"/>
        </w:rPr>
        <w:t xml:space="preserve">  </w:t>
      </w:r>
      <w:r w:rsidRPr="00863A26">
        <w:rPr>
          <w:color w:val="000000" w:themeColor="text1"/>
        </w:rPr>
        <w:t xml:space="preserve">And, further, that the absolute value of the indirect effect of saving 1  billion lives on the total cumulative amount of existential </w:t>
      </w:r>
      <w:proofErr w:type="spellStart"/>
      <w:r w:rsidRPr="00863A26">
        <w:rPr>
          <w:color w:val="000000" w:themeColor="text1"/>
        </w:rPr>
        <w:t>riskâ</w:t>
      </w:r>
      <w:proofErr w:type="spellEnd"/>
      <w:r w:rsidRPr="00863A26">
        <w:rPr>
          <w:color w:val="000000" w:themeColor="text1"/>
        </w:rPr>
        <w:t xml:space="preserve">€”positive or </w:t>
      </w:r>
      <w:proofErr w:type="spellStart"/>
      <w:r w:rsidRPr="00863A26">
        <w:rPr>
          <w:color w:val="000000" w:themeColor="text1"/>
        </w:rPr>
        <w:t>negativeâ</w:t>
      </w:r>
      <w:proofErr w:type="spellEnd"/>
      <w:r w:rsidRPr="00863A26">
        <w:rPr>
          <w:color w:val="000000" w:themeColor="text1"/>
        </w:rPr>
        <w:t>€”is almost   certainly larger than the positive value of the direct benefit of such an action.</w:t>
      </w:r>
      <w:r w:rsidRPr="00863A26">
        <w:rPr>
          <w:color w:val="000000" w:themeColor="text1"/>
          <w:sz w:val="26"/>
          <w:szCs w:val="26"/>
          <w:u w:color="1E1E1E"/>
        </w:rPr>
        <w:t xml:space="preserve">  </w:t>
      </w:r>
    </w:p>
    <w:p w:rsidR="00E23DC2" w:rsidRDefault="00E23DC2" w:rsidP="00E23DC2">
      <w:pPr>
        <w:pStyle w:val="Heading3"/>
      </w:pPr>
      <w:r>
        <w:lastRenderedPageBreak/>
        <w:t>1AC – Plan</w:t>
      </w:r>
    </w:p>
    <w:p w:rsidR="00E23DC2" w:rsidRDefault="00E23DC2" w:rsidP="00E23DC2">
      <w:pPr>
        <w:pStyle w:val="Heading4"/>
      </w:pPr>
      <w:r>
        <w:t xml:space="preserve">Plan: </w:t>
      </w:r>
      <w:r w:rsidRPr="00D43F7D">
        <w:t xml:space="preserve">The People’s Republic of China should ban the appropriation of outer space by private entities.  </w:t>
      </w:r>
    </w:p>
    <w:p w:rsidR="00E23DC2" w:rsidRPr="000D71C4" w:rsidRDefault="00E23DC2" w:rsidP="00E23DC2">
      <w:pPr>
        <w:pStyle w:val="Heading3"/>
      </w:pPr>
      <w:r>
        <w:lastRenderedPageBreak/>
        <w:t>1AC – Advantage</w:t>
      </w:r>
    </w:p>
    <w:p w:rsidR="00DD1949" w:rsidRDefault="00DD1949" w:rsidP="00DD1949">
      <w:pPr>
        <w:pStyle w:val="Heading4"/>
      </w:pPr>
      <w:r>
        <w:t xml:space="preserve">China’s private space sector is set to outpace the US – only commercial enterprises can develop and deploy </w:t>
      </w:r>
      <w:r w:rsidRPr="008764B1">
        <w:rPr>
          <w:u w:val="single"/>
        </w:rPr>
        <w:t>rockets</w:t>
      </w:r>
      <w:r>
        <w:t xml:space="preserve"> and </w:t>
      </w:r>
      <w:r w:rsidRPr="008764B1">
        <w:rPr>
          <w:u w:val="single"/>
        </w:rPr>
        <w:t>LEO satellites</w:t>
      </w:r>
      <w:r>
        <w:t>.</w:t>
      </w:r>
    </w:p>
    <w:p w:rsidR="00DD1949" w:rsidRPr="004C10DE" w:rsidRDefault="00DD1949" w:rsidP="00DD1949">
      <w:pPr>
        <w:rPr>
          <w:rStyle w:val="Style13ptBold"/>
        </w:rPr>
      </w:pPr>
      <w:r>
        <w:rPr>
          <w:rStyle w:val="Style13ptBold"/>
        </w:rPr>
        <w:t xml:space="preserve">Kabir 19 </w:t>
      </w:r>
      <w:r w:rsidRPr="00D44267">
        <w:t xml:space="preserve">[(Usman, covers science, space, and technology for </w:t>
      </w:r>
      <w:proofErr w:type="spellStart"/>
      <w:r w:rsidRPr="00D44267">
        <w:t>Globely</w:t>
      </w:r>
      <w:proofErr w:type="spellEnd"/>
      <w:r w:rsidRPr="00D44267">
        <w:t xml:space="preserve"> News.) “China’s Private Space Companies Are Catching up to Their American Peers” </w:t>
      </w:r>
      <w:proofErr w:type="spellStart"/>
      <w:r w:rsidRPr="00D44267">
        <w:t>Globely</w:t>
      </w:r>
      <w:proofErr w:type="spellEnd"/>
      <w:r w:rsidRPr="00D44267">
        <w:t xml:space="preserve"> News, 5/1/2019. https://globelynews.com/space/chinas-private-space-companies-are-catching-up-to-their-american-peers/] BC</w:t>
      </w:r>
    </w:p>
    <w:p w:rsidR="00DD1949" w:rsidRPr="004C10DE" w:rsidRDefault="00DD1949" w:rsidP="00DD1949">
      <w:pPr>
        <w:rPr>
          <w:rStyle w:val="Emphasis"/>
        </w:rPr>
      </w:pPr>
      <w:r w:rsidRPr="004C10DE">
        <w:rPr>
          <w:rStyle w:val="StyleUnderline"/>
        </w:rPr>
        <w:t xml:space="preserve">The </w:t>
      </w:r>
      <w:r w:rsidRPr="00ED1794">
        <w:rPr>
          <w:rStyle w:val="StyleUnderline"/>
          <w:highlight w:val="green"/>
        </w:rPr>
        <w:t>deregulation</w:t>
      </w:r>
      <w:r w:rsidRPr="004C10DE">
        <w:rPr>
          <w:rStyle w:val="StyleUnderline"/>
        </w:rPr>
        <w:t xml:space="preserve"> of China’s space industry has </w:t>
      </w:r>
      <w:r w:rsidRPr="00ED1794">
        <w:rPr>
          <w:rStyle w:val="StyleUnderline"/>
          <w:highlight w:val="green"/>
        </w:rPr>
        <w:t xml:space="preserve">catalyzed the emergence of </w:t>
      </w:r>
      <w:r w:rsidRPr="00ED1794">
        <w:rPr>
          <w:rStyle w:val="Emphasis"/>
          <w:highlight w:val="green"/>
        </w:rPr>
        <w:t>private startups</w:t>
      </w:r>
      <w:r w:rsidRPr="00ED1794">
        <w:rPr>
          <w:rStyle w:val="StyleUnderline"/>
          <w:highlight w:val="green"/>
        </w:rPr>
        <w:t xml:space="preserve"> that</w:t>
      </w:r>
      <w:r w:rsidRPr="004C10DE">
        <w:rPr>
          <w:rStyle w:val="StyleUnderline"/>
        </w:rPr>
        <w:t xml:space="preserve"> may one day </w:t>
      </w:r>
      <w:r w:rsidRPr="00ED1794">
        <w:rPr>
          <w:rStyle w:val="Emphasis"/>
          <w:highlight w:val="green"/>
        </w:rPr>
        <w:t>give American companies a run for their money.</w:t>
      </w:r>
    </w:p>
    <w:p w:rsidR="00DD1949" w:rsidRPr="004C10DE" w:rsidRDefault="00DD1949" w:rsidP="00DD1949">
      <w:pPr>
        <w:rPr>
          <w:rStyle w:val="Emphasis"/>
        </w:rPr>
      </w:pPr>
      <w:r>
        <w:t xml:space="preserve">In 2014, </w:t>
      </w:r>
      <w:r w:rsidRPr="00ED1794">
        <w:rPr>
          <w:rStyle w:val="StyleUnderline"/>
          <w:highlight w:val="green"/>
        </w:rPr>
        <w:t xml:space="preserve">Beijing began allowing private entities </w:t>
      </w:r>
      <w:r w:rsidRPr="00DC5FF6">
        <w:rPr>
          <w:rStyle w:val="StyleUnderline"/>
          <w:highlight w:val="green"/>
        </w:rPr>
        <w:t>to launch</w:t>
      </w:r>
      <w:r w:rsidRPr="004C10DE">
        <w:rPr>
          <w:rStyle w:val="StyleUnderline"/>
        </w:rPr>
        <w:t xml:space="preserve"> small </w:t>
      </w:r>
      <w:r w:rsidRPr="00ED1794">
        <w:rPr>
          <w:rStyle w:val="StyleUnderline"/>
          <w:highlight w:val="green"/>
        </w:rPr>
        <w:t>satellites</w:t>
      </w:r>
      <w:r w:rsidRPr="004C10DE">
        <w:rPr>
          <w:rStyle w:val="StyleUnderline"/>
        </w:rPr>
        <w:t xml:space="preserve"> into orbit </w:t>
      </w:r>
      <w:r w:rsidRPr="00ED1794">
        <w:rPr>
          <w:rStyle w:val="StyleUnderline"/>
          <w:highlight w:val="green"/>
        </w:rPr>
        <w:t>from Chinese territory</w:t>
      </w:r>
      <w:r>
        <w:t xml:space="preserve">. Since then, </w:t>
      </w:r>
      <w:r w:rsidRPr="00ED1794">
        <w:rPr>
          <w:rStyle w:val="Emphasis"/>
          <w:highlight w:val="green"/>
        </w:rPr>
        <w:t>dozens of</w:t>
      </w:r>
      <w:r w:rsidRPr="004C10DE">
        <w:rPr>
          <w:rStyle w:val="Emphasis"/>
        </w:rPr>
        <w:t xml:space="preserve"> homegrown </w:t>
      </w:r>
      <w:r w:rsidRPr="00ED1794">
        <w:rPr>
          <w:rStyle w:val="Emphasis"/>
          <w:highlight w:val="green"/>
        </w:rPr>
        <w:t>start-ups have begun working</w:t>
      </w:r>
      <w:r w:rsidRPr="004C10DE">
        <w:rPr>
          <w:rStyle w:val="Emphasis"/>
        </w:rPr>
        <w:t xml:space="preserve"> </w:t>
      </w:r>
      <w:r w:rsidRPr="00DA1CB8">
        <w:rPr>
          <w:rStyle w:val="Emphasis"/>
          <w:highlight w:val="green"/>
        </w:rPr>
        <w:t>towards developing</w:t>
      </w:r>
      <w:r w:rsidRPr="004C10DE">
        <w:rPr>
          <w:rStyle w:val="Emphasis"/>
        </w:rPr>
        <w:t xml:space="preserve"> robust </w:t>
      </w:r>
      <w:r w:rsidRPr="00DA1CB8">
        <w:rPr>
          <w:rStyle w:val="Emphasis"/>
          <w:highlight w:val="green"/>
        </w:rPr>
        <w:t>launch systems for commercial flights</w:t>
      </w:r>
      <w:r w:rsidRPr="004C10DE">
        <w:rPr>
          <w:rStyle w:val="Emphasis"/>
        </w:rPr>
        <w:t xml:space="preserve"> to the final frontier.</w:t>
      </w:r>
    </w:p>
    <w:p w:rsidR="00DD1949" w:rsidRPr="004C10DE" w:rsidRDefault="00DD1949" w:rsidP="00DD1949">
      <w:pPr>
        <w:rPr>
          <w:rStyle w:val="StyleUnderline"/>
        </w:rPr>
      </w:pPr>
      <w:r w:rsidRPr="004C10DE">
        <w:rPr>
          <w:rStyle w:val="Emphasis"/>
        </w:rPr>
        <w:t xml:space="preserve">The Chinese have been gradually increasing investment in the private space industry over the past decade. </w:t>
      </w:r>
      <w:r>
        <w:t xml:space="preserve">According to a report by Space Angels, a New York-based financial services company focusing on space ventures, </w:t>
      </w:r>
      <w:r w:rsidRPr="004C10DE">
        <w:rPr>
          <w:rStyle w:val="StyleUnderline"/>
        </w:rPr>
        <w:t>a little over $16 billion have been invested in private space entities since 2009, with the Chinese market now accounting for almost three percent of the total share.</w:t>
      </w:r>
    </w:p>
    <w:p w:rsidR="00DD1949" w:rsidRPr="004C10DE" w:rsidRDefault="00DD1949" w:rsidP="00DD1949">
      <w:pPr>
        <w:rPr>
          <w:rStyle w:val="StyleUnderline"/>
        </w:rPr>
      </w:pPr>
      <w:r w:rsidRPr="00ED1794">
        <w:rPr>
          <w:rStyle w:val="Emphasis"/>
          <w:highlight w:val="green"/>
        </w:rPr>
        <w:t>Attracting greater attention</w:t>
      </w:r>
      <w:r w:rsidRPr="004C10DE">
        <w:rPr>
          <w:rStyle w:val="Emphasis"/>
        </w:rPr>
        <w:t xml:space="preserve"> within this highly specialized sector </w:t>
      </w:r>
      <w:r w:rsidRPr="00ED1794">
        <w:rPr>
          <w:rStyle w:val="Emphasis"/>
          <w:highlight w:val="green"/>
        </w:rPr>
        <w:t xml:space="preserve">are companies developing launch vehicles </w:t>
      </w:r>
      <w:r w:rsidRPr="00ED1794">
        <w:rPr>
          <w:rStyle w:val="Emphasis"/>
        </w:rPr>
        <w:t>equipped</w:t>
      </w:r>
      <w:r w:rsidRPr="004C10DE">
        <w:rPr>
          <w:rStyle w:val="Emphasis"/>
        </w:rPr>
        <w:t xml:space="preserve"> to take small payloads</w:t>
      </w:r>
      <w:r>
        <w:t xml:space="preserve"> (satellites weighing several hundred pounds) </w:t>
      </w:r>
      <w:r w:rsidRPr="00ED1794">
        <w:rPr>
          <w:rStyle w:val="Emphasis"/>
          <w:highlight w:val="green"/>
        </w:rPr>
        <w:t>into</w:t>
      </w:r>
      <w:r w:rsidRPr="004C10DE">
        <w:rPr>
          <w:rStyle w:val="Emphasis"/>
        </w:rPr>
        <w:t xml:space="preserve"> low-earth or sun-synchronous </w:t>
      </w:r>
      <w:r w:rsidRPr="00ED1794">
        <w:rPr>
          <w:rStyle w:val="Emphasis"/>
          <w:highlight w:val="green"/>
        </w:rPr>
        <w:t>orbits</w:t>
      </w:r>
      <w:r>
        <w:t xml:space="preserve"> — usually </w:t>
      </w:r>
      <w:r w:rsidRPr="00ED1794">
        <w:rPr>
          <w:rStyle w:val="Emphasis"/>
          <w:highlight w:val="green"/>
        </w:rPr>
        <w:t>for commercial purposes</w:t>
      </w:r>
      <w:r>
        <w:t xml:space="preserve">. </w:t>
      </w:r>
      <w:r w:rsidRPr="004C10DE">
        <w:rPr>
          <w:rStyle w:val="StyleUnderline"/>
        </w:rPr>
        <w:t xml:space="preserve">These </w:t>
      </w:r>
      <w:r w:rsidRPr="00DA1CB8">
        <w:rPr>
          <w:rStyle w:val="StyleUnderline"/>
          <w:highlight w:val="green"/>
        </w:rPr>
        <w:t>satellites</w:t>
      </w:r>
      <w:r w:rsidRPr="004C10DE">
        <w:rPr>
          <w:rStyle w:val="StyleUnderline"/>
        </w:rPr>
        <w:t xml:space="preserve"> can be </w:t>
      </w:r>
      <w:r w:rsidRPr="00DA1CB8">
        <w:rPr>
          <w:rStyle w:val="StyleUnderline"/>
          <w:highlight w:val="green"/>
        </w:rPr>
        <w:t>sent to</w:t>
      </w:r>
      <w:r w:rsidRPr="004C10DE">
        <w:rPr>
          <w:rStyle w:val="StyleUnderline"/>
        </w:rPr>
        <w:t xml:space="preserve"> low-earth or on sun-synchronous </w:t>
      </w:r>
      <w:r w:rsidRPr="00DA1CB8">
        <w:rPr>
          <w:rStyle w:val="StyleUnderline"/>
          <w:highlight w:val="green"/>
        </w:rPr>
        <w:t>orbits aboard launch</w:t>
      </w:r>
      <w:r w:rsidRPr="004C10DE">
        <w:rPr>
          <w:rStyle w:val="StyleUnderline"/>
        </w:rPr>
        <w:t xml:space="preserve"> </w:t>
      </w:r>
      <w:r w:rsidRPr="00DA1CB8">
        <w:rPr>
          <w:rStyle w:val="StyleUnderline"/>
          <w:highlight w:val="green"/>
        </w:rPr>
        <w:t>vehicles</w:t>
      </w:r>
      <w:r w:rsidRPr="004C10DE">
        <w:rPr>
          <w:rStyle w:val="StyleUnderline"/>
        </w:rPr>
        <w:t xml:space="preserve"> — such as a rocket — </w:t>
      </w:r>
      <w:r w:rsidRPr="00DA1CB8">
        <w:rPr>
          <w:rStyle w:val="StyleUnderline"/>
          <w:highlight w:val="green"/>
        </w:rPr>
        <w:t>to take images, collect</w:t>
      </w:r>
      <w:r w:rsidRPr="004C10DE">
        <w:rPr>
          <w:rStyle w:val="StyleUnderline"/>
        </w:rPr>
        <w:t xml:space="preserve"> scientific </w:t>
      </w:r>
      <w:r w:rsidRPr="00DA1CB8">
        <w:rPr>
          <w:rStyle w:val="StyleUnderline"/>
          <w:highlight w:val="green"/>
        </w:rPr>
        <w:t>data, or serve communications purposes.</w:t>
      </w:r>
    </w:p>
    <w:p w:rsidR="00DD1949" w:rsidRDefault="00DD1949" w:rsidP="00DD1949">
      <w:r>
        <w:t xml:space="preserve">China’s iSpace and </w:t>
      </w:r>
      <w:proofErr w:type="spellStart"/>
      <w:r>
        <w:t>OneSpace</w:t>
      </w:r>
      <w:proofErr w:type="spellEnd"/>
      <w:r>
        <w:t xml:space="preserve"> Trail American Rivals</w:t>
      </w:r>
    </w:p>
    <w:p w:rsidR="00DD1949" w:rsidRDefault="00DD1949" w:rsidP="00DD1949">
      <w:r>
        <w:t xml:space="preserve">Chinese investment in the private spaceflight industry is fast-growing, though presently small. </w:t>
      </w:r>
      <w:r w:rsidRPr="004C10DE">
        <w:rPr>
          <w:rStyle w:val="StyleUnderline"/>
        </w:rPr>
        <w:t>Nearly all of the Chinese investment, which currently stands at $500 million, has come in the past three years, according to Space Angels</w:t>
      </w:r>
      <w:r>
        <w:t xml:space="preserve">. </w:t>
      </w:r>
      <w:r w:rsidRPr="00ED1794">
        <w:rPr>
          <w:rStyle w:val="StyleUnderline"/>
          <w:highlight w:val="green"/>
        </w:rPr>
        <w:t>The leading players</w:t>
      </w:r>
      <w:r w:rsidRPr="004C10DE">
        <w:rPr>
          <w:rStyle w:val="StyleUnderline"/>
        </w:rPr>
        <w:t xml:space="preserve"> in the Chinese market</w:t>
      </w:r>
      <w:r>
        <w:t xml:space="preserve"> — companies like </w:t>
      </w:r>
      <w:proofErr w:type="spellStart"/>
      <w:r w:rsidRPr="00ED1794">
        <w:rPr>
          <w:rStyle w:val="Emphasis"/>
          <w:highlight w:val="green"/>
        </w:rPr>
        <w:t>ExPace</w:t>
      </w:r>
      <w:proofErr w:type="spellEnd"/>
      <w:r>
        <w:t xml:space="preserve">, </w:t>
      </w:r>
      <w:r w:rsidRPr="00ED1794">
        <w:rPr>
          <w:rStyle w:val="Emphasis"/>
          <w:highlight w:val="green"/>
        </w:rPr>
        <w:t>iSpace</w:t>
      </w:r>
      <w:r>
        <w:t xml:space="preserve">, </w:t>
      </w:r>
      <w:proofErr w:type="spellStart"/>
      <w:r w:rsidRPr="00ED1794">
        <w:rPr>
          <w:rStyle w:val="Emphasis"/>
          <w:highlight w:val="green"/>
        </w:rPr>
        <w:t>LandSpace</w:t>
      </w:r>
      <w:proofErr w:type="spellEnd"/>
      <w:r>
        <w:t xml:space="preserve">, </w:t>
      </w:r>
      <w:proofErr w:type="spellStart"/>
      <w:r w:rsidRPr="00ED1794">
        <w:rPr>
          <w:rStyle w:val="Emphasis"/>
          <w:highlight w:val="green"/>
        </w:rPr>
        <w:t>LinkSpace</w:t>
      </w:r>
      <w:proofErr w:type="spellEnd"/>
      <w:r>
        <w:t xml:space="preserve">, and </w:t>
      </w:r>
      <w:proofErr w:type="spellStart"/>
      <w:r w:rsidRPr="00ED1794">
        <w:rPr>
          <w:rStyle w:val="Emphasis"/>
          <w:highlight w:val="green"/>
        </w:rPr>
        <w:t>OneSpace</w:t>
      </w:r>
      <w:proofErr w:type="spellEnd"/>
      <w:r>
        <w:t xml:space="preserve"> — still have a long way to go to match the capabilities of their American peers, which include Blue Origin, Rocket Lab, and SpaceX.</w:t>
      </w:r>
    </w:p>
    <w:p w:rsidR="00DD1949" w:rsidRPr="004C10DE" w:rsidRDefault="00DD1949" w:rsidP="00DD1949">
      <w:pPr>
        <w:rPr>
          <w:rStyle w:val="Emphasis"/>
        </w:rPr>
      </w:pPr>
      <w:r w:rsidRPr="004C10DE">
        <w:rPr>
          <w:rStyle w:val="StyleUnderline"/>
        </w:rPr>
        <w:t>The private space industry in the United States has a two-decade head start over their Asian rivals</w:t>
      </w:r>
      <w:r>
        <w:t xml:space="preserve">. For example, Blue Origin — owned by Amazon’s Jeff Bezos — was founded in 2000. </w:t>
      </w:r>
      <w:r w:rsidRPr="004C10DE">
        <w:rPr>
          <w:rStyle w:val="Emphasis"/>
        </w:rPr>
        <w:t xml:space="preserve">But recent developments indicate that the </w:t>
      </w:r>
      <w:r w:rsidRPr="00ED1794">
        <w:rPr>
          <w:rStyle w:val="Emphasis"/>
        </w:rPr>
        <w:t xml:space="preserve">Chinese </w:t>
      </w:r>
      <w:r w:rsidRPr="00ED1794">
        <w:rPr>
          <w:rStyle w:val="Emphasis"/>
          <w:highlight w:val="green"/>
        </w:rPr>
        <w:t>are catching up fast.</w:t>
      </w:r>
    </w:p>
    <w:p w:rsidR="00DD1949" w:rsidRDefault="00DD1949" w:rsidP="00DD1949">
      <w:r>
        <w:t xml:space="preserve">Right now, the most fundamental metric of determining the success of a private space enterprise is whether the firm in question has sent a payload into orbit. Several American </w:t>
      </w:r>
      <w:r>
        <w:lastRenderedPageBreak/>
        <w:t>operations already boast of putting small satellites into orbit, with Rocket Lab laying claim to as many as twenty-five. However, the Chinese have so far had mixed results in this regard.</w:t>
      </w:r>
    </w:p>
    <w:p w:rsidR="00DD1949" w:rsidRPr="004C10DE" w:rsidRDefault="00DD1949" w:rsidP="00DD1949">
      <w:pPr>
        <w:rPr>
          <w:rStyle w:val="StyleUnderline"/>
        </w:rPr>
      </w:pPr>
      <w:r>
        <w:t xml:space="preserve">Back in 2006, it took American giant SpaceX four attempts to reach orbit with Falcon I. </w:t>
      </w:r>
      <w:r w:rsidRPr="004C10DE">
        <w:rPr>
          <w:rStyle w:val="StyleUnderline"/>
        </w:rPr>
        <w:t xml:space="preserve">The Chinese have already had two attempts to match that feat over the past year, with </w:t>
      </w:r>
      <w:proofErr w:type="spellStart"/>
      <w:r w:rsidRPr="004C10DE">
        <w:rPr>
          <w:rStyle w:val="StyleUnderline"/>
        </w:rPr>
        <w:t>LandSpace</w:t>
      </w:r>
      <w:proofErr w:type="spellEnd"/>
      <w:r w:rsidRPr="004C10DE">
        <w:rPr>
          <w:rStyle w:val="StyleUnderline"/>
        </w:rPr>
        <w:t xml:space="preserve"> and </w:t>
      </w:r>
      <w:proofErr w:type="spellStart"/>
      <w:r w:rsidRPr="004C10DE">
        <w:rPr>
          <w:rStyle w:val="StyleUnderline"/>
        </w:rPr>
        <w:t>OneSpace</w:t>
      </w:r>
      <w:proofErr w:type="spellEnd"/>
      <w:r w:rsidRPr="004C10DE">
        <w:rPr>
          <w:rStyle w:val="StyleUnderline"/>
        </w:rPr>
        <w:t xml:space="preserve"> coming up short of the expected target. But more launches are planned over the next few years.</w:t>
      </w:r>
    </w:p>
    <w:p w:rsidR="00DD1949" w:rsidRDefault="00DD1949" w:rsidP="00DD1949">
      <w:r>
        <w:t>The Race for Cheap Space Launch Vehicles</w:t>
      </w:r>
    </w:p>
    <w:p w:rsidR="00DD1949" w:rsidRDefault="00DD1949" w:rsidP="00DD1949">
      <w:r>
        <w:t>Cost competition will be also a driving force in determining the winners and losers in the industry.</w:t>
      </w:r>
    </w:p>
    <w:p w:rsidR="00DD1949" w:rsidRPr="004C10DE" w:rsidRDefault="00DD1949" w:rsidP="00DD1949">
      <w:pPr>
        <w:rPr>
          <w:rStyle w:val="StyleUnderline"/>
        </w:rPr>
      </w:pPr>
      <w:r w:rsidRPr="00ED1794">
        <w:rPr>
          <w:rStyle w:val="StyleUnderline"/>
          <w:highlight w:val="green"/>
        </w:rPr>
        <w:t>Chinese companies</w:t>
      </w:r>
      <w:r w:rsidRPr="004C10DE">
        <w:rPr>
          <w:rStyle w:val="StyleUnderline"/>
        </w:rPr>
        <w:t xml:space="preserve"> like </w:t>
      </w:r>
      <w:proofErr w:type="spellStart"/>
      <w:r w:rsidRPr="004C10DE">
        <w:rPr>
          <w:rStyle w:val="StyleUnderline"/>
        </w:rPr>
        <w:t>LinkSpace</w:t>
      </w:r>
      <w:proofErr w:type="spellEnd"/>
      <w:r w:rsidRPr="004C10DE">
        <w:rPr>
          <w:rStyle w:val="StyleUnderline"/>
        </w:rPr>
        <w:t xml:space="preserve"> and </w:t>
      </w:r>
      <w:proofErr w:type="spellStart"/>
      <w:r w:rsidRPr="004C10DE">
        <w:rPr>
          <w:rStyle w:val="StyleUnderline"/>
        </w:rPr>
        <w:t>OneSpace</w:t>
      </w:r>
      <w:proofErr w:type="spellEnd"/>
      <w:r w:rsidRPr="004C10DE">
        <w:rPr>
          <w:rStyle w:val="StyleUnderline"/>
        </w:rPr>
        <w:t xml:space="preserve"> </w:t>
      </w:r>
      <w:r w:rsidRPr="00ED1794">
        <w:rPr>
          <w:rStyle w:val="StyleUnderline"/>
          <w:highlight w:val="green"/>
        </w:rPr>
        <w:t>are</w:t>
      </w:r>
      <w:r w:rsidRPr="004C10DE">
        <w:rPr>
          <w:rStyle w:val="StyleUnderline"/>
        </w:rPr>
        <w:t xml:space="preserve"> thought to be </w:t>
      </w:r>
      <w:r w:rsidRPr="00ED1794">
        <w:rPr>
          <w:rStyle w:val="StyleUnderline"/>
          <w:highlight w:val="green"/>
        </w:rPr>
        <w:t>pursuing</w:t>
      </w:r>
      <w:r w:rsidRPr="004C10DE">
        <w:rPr>
          <w:rStyle w:val="StyleUnderline"/>
        </w:rPr>
        <w:t xml:space="preserve"> other means of </w:t>
      </w:r>
      <w:r w:rsidRPr="00ED1794">
        <w:rPr>
          <w:rStyle w:val="StyleUnderline"/>
          <w:highlight w:val="green"/>
        </w:rPr>
        <w:t>bringing down the cost of launch vehicles</w:t>
      </w:r>
      <w:r w:rsidRPr="004C10DE">
        <w:rPr>
          <w:rStyle w:val="StyleUnderline"/>
        </w:rPr>
        <w:t xml:space="preserve">, with the former investing in disposable boosters </w:t>
      </w:r>
      <w:r w:rsidRPr="00ED1794">
        <w:rPr>
          <w:rStyle w:val="StyleUnderline"/>
          <w:highlight w:val="green"/>
        </w:rPr>
        <w:t>and</w:t>
      </w:r>
      <w:r w:rsidRPr="004C10DE">
        <w:rPr>
          <w:rStyle w:val="StyleUnderline"/>
        </w:rPr>
        <w:t xml:space="preserve"> the latter developing reusable </w:t>
      </w:r>
      <w:r w:rsidRPr="00ED1794">
        <w:rPr>
          <w:rStyle w:val="StyleUnderline"/>
          <w:highlight w:val="green"/>
        </w:rPr>
        <w:t>rockets</w:t>
      </w:r>
      <w:r w:rsidRPr="004C10DE">
        <w:rPr>
          <w:rStyle w:val="StyleUnderline"/>
        </w:rPr>
        <w:t xml:space="preserve">. </w:t>
      </w:r>
      <w:proofErr w:type="spellStart"/>
      <w:r w:rsidRPr="004C10DE">
        <w:rPr>
          <w:rStyle w:val="StyleUnderline"/>
        </w:rPr>
        <w:t>OneSpace</w:t>
      </w:r>
      <w:proofErr w:type="spellEnd"/>
      <w:r w:rsidRPr="004C10DE">
        <w:rPr>
          <w:rStyle w:val="StyleUnderline"/>
        </w:rPr>
        <w:t xml:space="preserve"> and iSpace have begun successful sub-orbital testing as well, which is believed to be a major breakthrough in sending payloads into orbit.</w:t>
      </w:r>
    </w:p>
    <w:p w:rsidR="00DD1949" w:rsidRDefault="00DD1949" w:rsidP="00DD1949">
      <w:r w:rsidRPr="004C10DE">
        <w:rPr>
          <w:rStyle w:val="Emphasis"/>
        </w:rPr>
        <w:t>Liquid propellants are critical to making launch vehicles better and cheaper, but Chinese companies have yet to make headway in incorporating them.</w:t>
      </w:r>
      <w:r>
        <w:t xml:space="preserve"> While the American company SpaceX increasingly uses liquid fuel to power its products, media reports indicate that Chinese rocket systems still rely primarily on solid propellants.</w:t>
      </w:r>
    </w:p>
    <w:p w:rsidR="00DD1949" w:rsidRDefault="00DD1949" w:rsidP="00DD1949">
      <w:r>
        <w:t>Also of interest to observers is the development of reusable rockets by SpaceX. Since small rockets only carry small payloads, the margins in the industry are thin. Reusable rockets lower costs and have the potential to increase profit margin increases dramatically.</w:t>
      </w:r>
    </w:p>
    <w:p w:rsidR="00DD1949" w:rsidRDefault="00DD1949" w:rsidP="00DD1949">
      <w:r w:rsidRPr="004C10DE">
        <w:rPr>
          <w:rStyle w:val="StyleUnderline"/>
        </w:rPr>
        <w:t xml:space="preserve">Another way to achieve value is cheap, skilled labor. And this is where </w:t>
      </w:r>
      <w:r w:rsidRPr="00ED1794">
        <w:rPr>
          <w:rStyle w:val="StyleUnderline"/>
          <w:highlight w:val="green"/>
        </w:rPr>
        <w:t>China has a clear advantage</w:t>
      </w:r>
      <w:r w:rsidRPr="004C10DE">
        <w:rPr>
          <w:rStyle w:val="StyleUnderline"/>
        </w:rPr>
        <w:t xml:space="preserve"> over the United States</w:t>
      </w:r>
      <w:r w:rsidRPr="004C10DE">
        <w:rPr>
          <w:rStyle w:val="Emphasis"/>
        </w:rPr>
        <w:t xml:space="preserve">. The Chinese now far outstrip the United States </w:t>
      </w:r>
      <w:r w:rsidRPr="00ED1794">
        <w:rPr>
          <w:rStyle w:val="Emphasis"/>
          <w:highlight w:val="green"/>
        </w:rPr>
        <w:t>in the number of science majors</w:t>
      </w:r>
      <w:r w:rsidRPr="004C10DE">
        <w:rPr>
          <w:rStyle w:val="Emphasis"/>
        </w:rPr>
        <w:t xml:space="preserve"> graduating from higher education institutions each year</w:t>
      </w:r>
      <w:r>
        <w:t>. According to the World Economic Forum, China has produced nearly 4.7 million graduates in STEM (science, technology, engineering, and mathematics) in recent years, compared to 568,000 in the United States.</w:t>
      </w:r>
    </w:p>
    <w:p w:rsidR="00DD1949" w:rsidRDefault="00DD1949" w:rsidP="00DD1949">
      <w:r>
        <w:t>Chinese ambitions for the final frontier can be gauged by their investment in space technology in recent years — a lunar landing being just one of the many firsts.</w:t>
      </w:r>
    </w:p>
    <w:p w:rsidR="00DD1949" w:rsidRDefault="00DD1949" w:rsidP="00DD1949">
      <w:r>
        <w:t xml:space="preserve">Chinese firm </w:t>
      </w:r>
      <w:proofErr w:type="spellStart"/>
      <w:r>
        <w:t>LinkSpace</w:t>
      </w:r>
      <w:proofErr w:type="spellEnd"/>
      <w:r>
        <w:t xml:space="preserve"> plans to conduct sub-orbital tests for bigger launch vehicles in the coming year, with an orbital launch planned for 2021, according to a report by Reuters.</w:t>
      </w:r>
    </w:p>
    <w:p w:rsidR="00DD1949" w:rsidRPr="004C10DE" w:rsidRDefault="00DD1949" w:rsidP="00DD1949">
      <w:pPr>
        <w:rPr>
          <w:rStyle w:val="Emphasis"/>
        </w:rPr>
      </w:pPr>
      <w:r w:rsidRPr="00B35744">
        <w:rPr>
          <w:rStyle w:val="StyleUnderline"/>
        </w:rPr>
        <w:t>The race for commercial spaceflight also hinges on</w:t>
      </w:r>
      <w:r w:rsidRPr="00583B11">
        <w:rPr>
          <w:rStyle w:val="StyleUnderline"/>
        </w:rPr>
        <w:t xml:space="preserve"> the assumption that the market for </w:t>
      </w:r>
      <w:r w:rsidRPr="00DC5FF6">
        <w:rPr>
          <w:rStyle w:val="StyleUnderline"/>
          <w:highlight w:val="green"/>
        </w:rPr>
        <w:t xml:space="preserve">sending small satellites into orbit is big </w:t>
      </w:r>
      <w:r w:rsidRPr="00B35744">
        <w:rPr>
          <w:rStyle w:val="StyleUnderline"/>
          <w:highlight w:val="green"/>
        </w:rPr>
        <w:t>enough to accommodate</w:t>
      </w:r>
      <w:r w:rsidRPr="00B35744">
        <w:rPr>
          <w:rStyle w:val="StyleUnderline"/>
        </w:rPr>
        <w:t xml:space="preserve"> t</w:t>
      </w:r>
      <w:r w:rsidRPr="00DC5FF6">
        <w:rPr>
          <w:rStyle w:val="StyleUnderline"/>
        </w:rPr>
        <w:t xml:space="preserve">ens </w:t>
      </w:r>
      <w:r w:rsidRPr="00583B11">
        <w:rPr>
          <w:rStyle w:val="StyleUnderline"/>
        </w:rPr>
        <w:t>of big</w:t>
      </w:r>
      <w:r w:rsidRPr="004C10DE">
        <w:rPr>
          <w:rStyle w:val="StyleUnderline"/>
        </w:rPr>
        <w:t xml:space="preserve"> </w:t>
      </w:r>
      <w:r w:rsidRPr="003F33CE">
        <w:rPr>
          <w:rStyle w:val="StyleUnderline"/>
          <w:highlight w:val="green"/>
        </w:rPr>
        <w:t>companies to pursue</w:t>
      </w:r>
      <w:r w:rsidRPr="00B35744">
        <w:rPr>
          <w:rStyle w:val="StyleUnderline"/>
        </w:rPr>
        <w:t xml:space="preserve"> the development of </w:t>
      </w:r>
      <w:r w:rsidRPr="003F33CE">
        <w:rPr>
          <w:rStyle w:val="StyleUnderline"/>
          <w:highlight w:val="green"/>
        </w:rPr>
        <w:t>cheap rockets</w:t>
      </w:r>
      <w:r w:rsidRPr="004C10DE">
        <w:rPr>
          <w:rStyle w:val="StyleUnderline"/>
        </w:rPr>
        <w:t xml:space="preserve">. In connection with this, reports indicate that </w:t>
      </w:r>
      <w:r w:rsidRPr="004C10DE">
        <w:rPr>
          <w:rStyle w:val="Emphasis"/>
        </w:rPr>
        <w:t xml:space="preserve">the </w:t>
      </w:r>
      <w:r w:rsidRPr="00583B11">
        <w:rPr>
          <w:rStyle w:val="Emphasis"/>
        </w:rPr>
        <w:t xml:space="preserve">Chinese </w:t>
      </w:r>
      <w:r w:rsidRPr="003F33CE">
        <w:rPr>
          <w:rStyle w:val="Emphasis"/>
          <w:highlight w:val="green"/>
        </w:rPr>
        <w:t>firms</w:t>
      </w:r>
      <w:r w:rsidRPr="00B35744">
        <w:rPr>
          <w:rStyle w:val="Emphasis"/>
        </w:rPr>
        <w:t xml:space="preserve"> plan on </w:t>
      </w:r>
      <w:r w:rsidRPr="003F33CE">
        <w:rPr>
          <w:rStyle w:val="Emphasis"/>
          <w:highlight w:val="green"/>
        </w:rPr>
        <w:t>conduct</w:t>
      </w:r>
      <w:r w:rsidRPr="00B35744">
        <w:rPr>
          <w:rStyle w:val="Emphasis"/>
        </w:rPr>
        <w:t xml:space="preserve">ing </w:t>
      </w:r>
      <w:r w:rsidRPr="003F33CE">
        <w:rPr>
          <w:rStyle w:val="Emphasis"/>
          <w:highlight w:val="green"/>
        </w:rPr>
        <w:t>more than a hundred launches</w:t>
      </w:r>
      <w:r w:rsidRPr="00583B11">
        <w:rPr>
          <w:rStyle w:val="Emphasis"/>
        </w:rPr>
        <w:t xml:space="preserve"> </w:t>
      </w:r>
      <w:r w:rsidRPr="003F33CE">
        <w:rPr>
          <w:rStyle w:val="Emphasis"/>
        </w:rPr>
        <w:t>as early as next year.</w:t>
      </w:r>
    </w:p>
    <w:p w:rsidR="00DD1949" w:rsidRPr="004C10DE" w:rsidRDefault="00DD1949" w:rsidP="00DD1949">
      <w:pPr>
        <w:rPr>
          <w:rStyle w:val="StyleUnderline"/>
        </w:rPr>
      </w:pPr>
      <w:r w:rsidRPr="004C10DE">
        <w:rPr>
          <w:rStyle w:val="Emphasis"/>
        </w:rPr>
        <w:lastRenderedPageBreak/>
        <w:t>They also plan to bring down the cost of one launch to under $4.5 million, a fraction of the amount currently charged by U.S. firm Northrop Grumman to put a payload into orbit.</w:t>
      </w:r>
      <w:r>
        <w:t xml:space="preserve"> </w:t>
      </w:r>
      <w:r w:rsidRPr="004C10DE">
        <w:rPr>
          <w:rStyle w:val="StyleUnderline"/>
        </w:rPr>
        <w:t xml:space="preserve">The </w:t>
      </w:r>
      <w:r w:rsidRPr="00B35744">
        <w:rPr>
          <w:rStyle w:val="StyleUnderline"/>
        </w:rPr>
        <w:t>Chinese</w:t>
      </w:r>
      <w:r w:rsidRPr="004C10DE">
        <w:rPr>
          <w:rStyle w:val="StyleUnderline"/>
        </w:rPr>
        <w:t xml:space="preserve"> further </w:t>
      </w:r>
      <w:r w:rsidRPr="00B35744">
        <w:rPr>
          <w:rStyle w:val="StyleUnderline"/>
        </w:rPr>
        <w:t>claim</w:t>
      </w:r>
      <w:r w:rsidRPr="004C10DE">
        <w:rPr>
          <w:rStyle w:val="StyleUnderline"/>
        </w:rPr>
        <w:t xml:space="preserve"> that </w:t>
      </w:r>
      <w:r w:rsidRPr="00B35744">
        <w:rPr>
          <w:rStyle w:val="StyleUnderline"/>
        </w:rPr>
        <w:t xml:space="preserve">their </w:t>
      </w:r>
      <w:r w:rsidRPr="00ED1794">
        <w:rPr>
          <w:rStyle w:val="StyleUnderline"/>
          <w:highlight w:val="green"/>
        </w:rPr>
        <w:t xml:space="preserve">ventures are </w:t>
      </w:r>
      <w:r w:rsidRPr="00ED1794">
        <w:rPr>
          <w:rStyle w:val="Emphasis"/>
          <w:highlight w:val="green"/>
        </w:rPr>
        <w:t>more cost-effective</w:t>
      </w:r>
      <w:r w:rsidRPr="00ED1794">
        <w:rPr>
          <w:rStyle w:val="StyleUnderline"/>
          <w:highlight w:val="green"/>
        </w:rPr>
        <w:t xml:space="preserve"> than American companies</w:t>
      </w:r>
      <w:r w:rsidRPr="004C10DE">
        <w:rPr>
          <w:rStyle w:val="StyleUnderline"/>
        </w:rPr>
        <w:t xml:space="preserve"> like Rocket Lab or Virgin Orbit.</w:t>
      </w:r>
    </w:p>
    <w:p w:rsidR="00DD1949" w:rsidRDefault="00DD1949" w:rsidP="00DD1949">
      <w:r>
        <w:t xml:space="preserve">The Diplomat website reports that an internal study of the U.S. National Aeronautics and Space Administration or NASA concluded </w:t>
      </w:r>
      <w:r w:rsidRPr="00ED1794">
        <w:rPr>
          <w:rStyle w:val="Emphasis"/>
          <w:highlight w:val="green"/>
        </w:rPr>
        <w:t>governmental agencies require</w:t>
      </w:r>
      <w:r w:rsidRPr="004C10DE">
        <w:rPr>
          <w:rStyle w:val="Emphasis"/>
        </w:rPr>
        <w:t xml:space="preserve"> significantly </w:t>
      </w:r>
      <w:r w:rsidRPr="00ED1794">
        <w:rPr>
          <w:rStyle w:val="Emphasis"/>
          <w:highlight w:val="green"/>
        </w:rPr>
        <w:t>higher budgets to develop</w:t>
      </w:r>
      <w:r w:rsidRPr="00583B11">
        <w:rPr>
          <w:rStyle w:val="Emphasis"/>
        </w:rPr>
        <w:t xml:space="preserve"> the</w:t>
      </w:r>
      <w:r w:rsidRPr="004C10DE">
        <w:rPr>
          <w:rStyle w:val="Emphasis"/>
        </w:rPr>
        <w:t xml:space="preserve"> </w:t>
      </w:r>
      <w:r w:rsidRPr="00ED1794">
        <w:rPr>
          <w:rStyle w:val="Emphasis"/>
          <w:highlight w:val="green"/>
        </w:rPr>
        <w:t>tech</w:t>
      </w:r>
      <w:r w:rsidRPr="00583B11">
        <w:rPr>
          <w:rStyle w:val="Emphasis"/>
        </w:rPr>
        <w:t>nology</w:t>
      </w:r>
      <w:r w:rsidRPr="00ED1794">
        <w:rPr>
          <w:rStyle w:val="Emphasis"/>
          <w:highlight w:val="green"/>
        </w:rPr>
        <w:t xml:space="preserve"> that private companies</w:t>
      </w:r>
      <w:r w:rsidRPr="004C10DE">
        <w:rPr>
          <w:rStyle w:val="Emphasis"/>
        </w:rPr>
        <w:t xml:space="preserve"> had </w:t>
      </w:r>
      <w:r w:rsidRPr="00DC5FF6">
        <w:rPr>
          <w:rStyle w:val="Emphasis"/>
          <w:highlight w:val="green"/>
        </w:rPr>
        <w:t>produced</w:t>
      </w:r>
      <w:r w:rsidRPr="004C10DE">
        <w:rPr>
          <w:rStyle w:val="Emphasis"/>
        </w:rPr>
        <w:t>.</w:t>
      </w:r>
      <w:r>
        <w:t xml:space="preserve"> Such assessments could prove important as talk on space turns to bases on the moon, mining of asteroids or establishment of propellant depots.</w:t>
      </w:r>
    </w:p>
    <w:p w:rsidR="00DD1949" w:rsidRDefault="00DD1949" w:rsidP="00DD1949">
      <w:r>
        <w:t>Private Space Firms Still Rely on State Support</w:t>
      </w:r>
    </w:p>
    <w:p w:rsidR="00DD1949" w:rsidRPr="004C10DE" w:rsidRDefault="00DD1949" w:rsidP="00DD1949">
      <w:pPr>
        <w:rPr>
          <w:rStyle w:val="StyleUnderline"/>
        </w:rPr>
      </w:pPr>
      <w:r w:rsidRPr="00ED1794">
        <w:rPr>
          <w:rStyle w:val="StyleUnderline"/>
          <w:highlight w:val="green"/>
        </w:rPr>
        <w:t>State support is playing an important role to keep the startup</w:t>
      </w:r>
      <w:r w:rsidRPr="004C10DE">
        <w:rPr>
          <w:rStyle w:val="StyleUnderline"/>
        </w:rPr>
        <w:t xml:space="preserve"> space commercial space industry </w:t>
      </w:r>
      <w:r w:rsidRPr="00ED1794">
        <w:rPr>
          <w:rStyle w:val="StyleUnderline"/>
          <w:highlight w:val="green"/>
        </w:rPr>
        <w:t>from going under</w:t>
      </w:r>
      <w:r w:rsidRPr="00583B11">
        <w:rPr>
          <w:rStyle w:val="StyleUnderline"/>
        </w:rPr>
        <w:t>. In the United States</w:t>
      </w:r>
      <w:r w:rsidRPr="004C10DE">
        <w:rPr>
          <w:rStyle w:val="StyleUnderline"/>
        </w:rPr>
        <w:t>, programs such as the Commercial Orbital Transportation System offer a variety of help to private industries.</w:t>
      </w:r>
    </w:p>
    <w:p w:rsidR="00DD1949" w:rsidRPr="004C10DE" w:rsidRDefault="00DD1949" w:rsidP="00DD1949">
      <w:pPr>
        <w:rPr>
          <w:rStyle w:val="StyleUnderline"/>
        </w:rPr>
      </w:pPr>
      <w:r>
        <w:t xml:space="preserve">In China, </w:t>
      </w:r>
      <w:r w:rsidRPr="004C10DE">
        <w:rPr>
          <w:rStyle w:val="StyleUnderline"/>
        </w:rPr>
        <w:t>the secretive military has opened up its launch facilities to private investors on the directives of President Xi Jinping, who has identified space as a critical frontier in his goal to make China great again. Additionally, the Chinese state has helped set up manufacturing plants and provided product design assistance to firms investing in commercial space activities.</w:t>
      </w:r>
    </w:p>
    <w:p w:rsidR="00DD1949" w:rsidRPr="00DC5FF6" w:rsidRDefault="00DD1949" w:rsidP="00DD1949">
      <w:pPr>
        <w:rPr>
          <w:rStyle w:val="StyleUnderline"/>
        </w:rPr>
      </w:pPr>
      <w:r w:rsidRPr="00DC5FF6">
        <w:rPr>
          <w:rStyle w:val="StyleUnderline"/>
          <w:highlight w:val="green"/>
        </w:rPr>
        <w:t>With</w:t>
      </w:r>
      <w:r w:rsidRPr="00DC5FF6">
        <w:rPr>
          <w:rStyle w:val="StyleUnderline"/>
        </w:rPr>
        <w:t xml:space="preserve"> regards to </w:t>
      </w:r>
      <w:r w:rsidRPr="00DC5FF6">
        <w:rPr>
          <w:rStyle w:val="StyleUnderline"/>
          <w:highlight w:val="green"/>
        </w:rPr>
        <w:t>the American model</w:t>
      </w:r>
      <w:r w:rsidRPr="00DC5FF6">
        <w:rPr>
          <w:rStyle w:val="StyleUnderline"/>
        </w:rPr>
        <w:t xml:space="preserve">, some technological </w:t>
      </w:r>
      <w:r w:rsidRPr="00DC5FF6">
        <w:rPr>
          <w:rStyle w:val="StyleUnderline"/>
          <w:highlight w:val="green"/>
        </w:rPr>
        <w:t>experts</w:t>
      </w:r>
      <w:r w:rsidRPr="00DC5FF6">
        <w:rPr>
          <w:rStyle w:val="StyleUnderline"/>
        </w:rPr>
        <w:t xml:space="preserve"> have </w:t>
      </w:r>
      <w:r w:rsidRPr="00DC5FF6">
        <w:rPr>
          <w:rStyle w:val="StyleUnderline"/>
          <w:highlight w:val="green"/>
        </w:rPr>
        <w:t>raised questions about</w:t>
      </w:r>
      <w:r w:rsidRPr="00DC5FF6">
        <w:rPr>
          <w:rStyle w:val="StyleUnderline"/>
        </w:rPr>
        <w:t xml:space="preserve"> the concentration of </w:t>
      </w:r>
      <w:r w:rsidRPr="00DC5FF6">
        <w:rPr>
          <w:rStyle w:val="StyleUnderline"/>
          <w:highlight w:val="green"/>
        </w:rPr>
        <w:t>wealth in the hands of a few</w:t>
      </w:r>
      <w:r w:rsidRPr="00DC5FF6">
        <w:rPr>
          <w:rStyle w:val="StyleUnderline"/>
        </w:rPr>
        <w:t xml:space="preserve">, as a small number of billionaires control the private space industry between themselves, </w:t>
      </w:r>
      <w:r w:rsidRPr="00DC5FF6">
        <w:rPr>
          <w:rStyle w:val="StyleUnderline"/>
          <w:highlight w:val="green"/>
        </w:rPr>
        <w:t>giving startups little hope</w:t>
      </w:r>
      <w:r w:rsidRPr="00DC5FF6">
        <w:rPr>
          <w:rStyle w:val="StyleUnderline"/>
        </w:rPr>
        <w:t>. Individual problems with these executives, like financial or personal troubles, could compromise U.S. interests in the industry, critics warn.</w:t>
      </w:r>
    </w:p>
    <w:p w:rsidR="00DD1949" w:rsidRPr="004C10DE" w:rsidRDefault="00DD1949" w:rsidP="00DD1949">
      <w:pPr>
        <w:rPr>
          <w:rStyle w:val="StyleUnderline"/>
        </w:rPr>
      </w:pPr>
      <w:r w:rsidRPr="00ED1794">
        <w:rPr>
          <w:rStyle w:val="StyleUnderline"/>
          <w:highlight w:val="green"/>
        </w:rPr>
        <w:t>The Chinese have been</w:t>
      </w:r>
      <w:r w:rsidRPr="004C10DE">
        <w:rPr>
          <w:rStyle w:val="StyleUnderline"/>
        </w:rPr>
        <w:t xml:space="preserve"> arguably more </w:t>
      </w:r>
      <w:r w:rsidRPr="00ED1794">
        <w:rPr>
          <w:rStyle w:val="StyleUnderline"/>
          <w:highlight w:val="green"/>
        </w:rPr>
        <w:t>forthcoming</w:t>
      </w:r>
      <w:r w:rsidRPr="004C10DE">
        <w:rPr>
          <w:rStyle w:val="StyleUnderline"/>
        </w:rPr>
        <w:t xml:space="preserve"> in this regard, </w:t>
      </w:r>
      <w:r w:rsidRPr="00ED1794">
        <w:rPr>
          <w:rStyle w:val="StyleUnderline"/>
          <w:highlight w:val="green"/>
        </w:rPr>
        <w:t>with</w:t>
      </w:r>
      <w:r w:rsidRPr="004C10DE">
        <w:rPr>
          <w:rStyle w:val="StyleUnderline"/>
        </w:rPr>
        <w:t xml:space="preserve"> more than sixty private space </w:t>
      </w:r>
      <w:r w:rsidRPr="00ED1794">
        <w:rPr>
          <w:rStyle w:val="StyleUnderline"/>
          <w:highlight w:val="green"/>
        </w:rPr>
        <w:t>firms</w:t>
      </w:r>
      <w:r w:rsidRPr="004C10DE">
        <w:rPr>
          <w:rStyle w:val="StyleUnderline"/>
        </w:rPr>
        <w:t xml:space="preserve"> registered in the country, most of them </w:t>
      </w:r>
      <w:r w:rsidRPr="00ED1794">
        <w:rPr>
          <w:rStyle w:val="Emphasis"/>
          <w:highlight w:val="green"/>
        </w:rPr>
        <w:t>controlled by young</w:t>
      </w:r>
      <w:r w:rsidRPr="004C10DE">
        <w:rPr>
          <w:rStyle w:val="Emphasis"/>
        </w:rPr>
        <w:t xml:space="preserve"> </w:t>
      </w:r>
      <w:r w:rsidRPr="00ED1794">
        <w:rPr>
          <w:rStyle w:val="Emphasis"/>
          <w:highlight w:val="green"/>
        </w:rPr>
        <w:t>entrepreneurs</w:t>
      </w:r>
      <w:r w:rsidRPr="004C10DE">
        <w:rPr>
          <w:rStyle w:val="Emphasis"/>
        </w:rPr>
        <w:t>.</w:t>
      </w:r>
      <w:r w:rsidRPr="004C10DE">
        <w:rPr>
          <w:rStyle w:val="StyleUnderline"/>
        </w:rPr>
        <w:t xml:space="preserve"> Some Chinese companies have also been putting money in U.S. space companies on the brink of collapse to further strengthen its position in the industry.</w:t>
      </w:r>
    </w:p>
    <w:p w:rsidR="00DD1949" w:rsidRDefault="00DD1949" w:rsidP="00DD1949">
      <w:pPr>
        <w:rPr>
          <w:rStyle w:val="StyleUnderline"/>
        </w:rPr>
      </w:pPr>
      <w:r w:rsidRPr="00DC5FF6">
        <w:t xml:space="preserve">Today, the primary objective of both American and Chinese companies in this nascent industry is to develop safe and reliable launch vehicles. With the stakes so high, </w:t>
      </w:r>
      <w:r w:rsidRPr="00DC5FF6">
        <w:rPr>
          <w:rStyle w:val="StyleUnderline"/>
        </w:rPr>
        <w:t>many of the companies are essentially betting on success to gain a foothold in the industry. As Ryan Woo notes in a recent report for Reuters, one unsuccessful launch, and the finances, morale, and manufacturing of the firm can take a deadly hit.</w:t>
      </w:r>
    </w:p>
    <w:p w:rsidR="00E23DC2" w:rsidRPr="006436FC" w:rsidRDefault="00E23DC2" w:rsidP="00E23DC2">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w:t>
      </w:r>
      <w:r w:rsidRPr="00E60D8F">
        <w:lastRenderedPageBreak/>
        <w:t>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rsidR="00E23DC2" w:rsidRPr="00230A00" w:rsidRDefault="00E23DC2" w:rsidP="00E23DC2">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rsidR="00E23DC2" w:rsidRPr="00EE6EBB" w:rsidRDefault="00E23DC2" w:rsidP="00E23DC2">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rsidR="00E23DC2" w:rsidRPr="00EE6EBB" w:rsidRDefault="00E23DC2" w:rsidP="00E23DC2">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rsidR="00E23DC2" w:rsidRPr="00EE6EBB" w:rsidRDefault="00E23DC2" w:rsidP="00E23DC2">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rsidR="00E23DC2" w:rsidRPr="00C0159B" w:rsidRDefault="00E23DC2" w:rsidP="00E23DC2">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rsidR="00E23DC2" w:rsidRPr="00EE6EBB" w:rsidRDefault="00E23DC2" w:rsidP="00E23DC2">
      <w:pPr>
        <w:rPr>
          <w:rStyle w:val="StyleUnderline"/>
        </w:rPr>
      </w:pPr>
      <w:r w:rsidRPr="00C0159B">
        <w:rPr>
          <w:sz w:val="12"/>
        </w:rPr>
        <w:t xml:space="preserve">What are the market </w:t>
      </w:r>
      <w:proofErr w:type="gramStart"/>
      <w:r w:rsidRPr="00C0159B">
        <w:rPr>
          <w:sz w:val="12"/>
        </w:rPr>
        <w:t>needs</w:t>
      </w:r>
      <w:proofErr w:type="gramEnd"/>
      <w:r w:rsidRPr="00C0159B">
        <w:rPr>
          <w:sz w:val="12"/>
        </w:rPr>
        <w:t xml:space="preserve">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xml:space="preserve">, by using less costly materials or reusing boosters after </w:t>
      </w:r>
      <w:r w:rsidRPr="00EE6EBB">
        <w:rPr>
          <w:rStyle w:val="StyleUnderline"/>
        </w:rPr>
        <w:lastRenderedPageBreak/>
        <w:t>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rsidR="00E23DC2" w:rsidRPr="00EE6EBB" w:rsidRDefault="00E23DC2" w:rsidP="00E23DC2">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DE06BC">
        <w:rPr>
          <w:rStyle w:val="Emphasis"/>
          <w:highlight w:val="green"/>
        </w:rPr>
        <w:t>important to the country’s future.</w:t>
      </w:r>
      <w:r w:rsidRPr="00EE6EBB">
        <w:rPr>
          <w:rStyle w:val="Emphasis"/>
        </w:rPr>
        <w:t xml:space="preserve"> </w:t>
      </w:r>
    </w:p>
    <w:p w:rsidR="00E23DC2" w:rsidRPr="00C0159B" w:rsidRDefault="00E23DC2" w:rsidP="00E23DC2">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rsidR="00E23DC2" w:rsidRDefault="00E23DC2" w:rsidP="00E23DC2">
      <w:pPr>
        <w:rPr>
          <w:rStyle w:val="StyleUnderline"/>
        </w:rPr>
      </w:pPr>
      <w:r w:rsidRPr="00C0159B">
        <w:rPr>
          <w:sz w:val="12"/>
        </w:rPr>
        <w:t xml:space="preserve">The problem is, </w:t>
      </w:r>
      <w:r w:rsidRPr="00EE6EBB">
        <w:rPr>
          <w:rStyle w:val="StyleUnderline"/>
        </w:rPr>
        <w:t>China has to make up decades’ worth of ground lost to the West.</w:t>
      </w:r>
    </w:p>
    <w:p w:rsidR="00E23DC2" w:rsidRPr="00E9083B" w:rsidRDefault="00E23DC2" w:rsidP="00E23DC2">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rsidR="00E23DC2" w:rsidRPr="008000DC" w:rsidRDefault="00E23DC2" w:rsidP="00E23DC2">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rsidR="00E23DC2" w:rsidRPr="00680538" w:rsidRDefault="00E23DC2" w:rsidP="00E23DC2">
      <w:pPr>
        <w:rPr>
          <w:rStyle w:val="StyleUnderline"/>
        </w:rPr>
      </w:pPr>
      <w:r w:rsidRPr="00E23C02">
        <w:rPr>
          <w:rStyle w:val="StyleUnderline"/>
        </w:rPr>
        <w:t>There has been discussion that China and Russia might partner to develop</w:t>
      </w:r>
      <w:r w:rsidRPr="00680538">
        <w:rPr>
          <w:rStyle w:val="StyleUnderline"/>
        </w:rPr>
        <w:t xml:space="preserve"> a lunar space station. How is this affecting China-Russia space cooperation as well as China’s commercial space sector?</w:t>
      </w:r>
    </w:p>
    <w:p w:rsidR="00E23DC2" w:rsidRPr="00680538" w:rsidRDefault="00E23DC2" w:rsidP="00E23DC2">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rsidR="00E23DC2" w:rsidRPr="00C0159B" w:rsidRDefault="00E23DC2" w:rsidP="00E23DC2">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w:t>
      </w:r>
      <w:r w:rsidRPr="00680538">
        <w:rPr>
          <w:rStyle w:val="Emphasis"/>
        </w:rPr>
        <w:lastRenderedPageBreak/>
        <w:t xml:space="preserve">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rsidR="00E23DC2" w:rsidRPr="00680538" w:rsidRDefault="00E23DC2" w:rsidP="00E23DC2">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E23C02">
        <w:rPr>
          <w:rStyle w:val="StyleUnderline"/>
        </w:rPr>
        <w:t>beneficial to the commercial space sector to the extent that the national team would be occupied with the space station.</w:t>
      </w:r>
      <w:r w:rsidRPr="00E23C02">
        <w:rPr>
          <w:sz w:val="12"/>
        </w:rPr>
        <w:t xml:space="preserve"> As the national team gets bigger and takes on more sophisticated projects, </w:t>
      </w:r>
      <w:r w:rsidRPr="00E23C02">
        <w:rPr>
          <w:rStyle w:val="StyleUnderline"/>
        </w:rPr>
        <w:t xml:space="preserve">this </w:t>
      </w:r>
      <w:r w:rsidRPr="00E23C02">
        <w:rPr>
          <w:rStyle w:val="StyleUnderline"/>
          <w:highlight w:val="green"/>
        </w:rPr>
        <w:t>may help free up</w:t>
      </w:r>
      <w:r w:rsidRPr="00E23C02">
        <w:rPr>
          <w:rStyle w:val="StyleUnderline"/>
        </w:rPr>
        <w:t xml:space="preserve"> the kind of lower-end work companies were doing before and create more room for </w:t>
      </w:r>
      <w:r w:rsidRPr="00DE06BC">
        <w:rPr>
          <w:rStyle w:val="Emphasis"/>
          <w:highlight w:val="green"/>
        </w:rPr>
        <w:t>commercial competition.</w:t>
      </w:r>
    </w:p>
    <w:p w:rsidR="00E23DC2" w:rsidRPr="00680538" w:rsidRDefault="00E23DC2" w:rsidP="00E23DC2">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rsidR="00E23DC2" w:rsidRDefault="00E23DC2" w:rsidP="00E23DC2">
      <w:r>
        <w:t>What is the relationship between China’s space industry development and its Military-Civil Fusion strategy, and how is this affecting the commercial space sector?</w:t>
      </w:r>
    </w:p>
    <w:p w:rsidR="00E23DC2" w:rsidRPr="00680538" w:rsidRDefault="00E23DC2" w:rsidP="00E23DC2">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rsidR="00E23DC2" w:rsidRPr="00680538" w:rsidRDefault="00E23DC2" w:rsidP="00E23DC2">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support they can get from different stakeholders in order to survive.</w:t>
      </w:r>
    </w:p>
    <w:p w:rsidR="00E23DC2" w:rsidRDefault="00E23DC2" w:rsidP="00E23DC2">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rsidR="00E23DC2" w:rsidRPr="0034418B" w:rsidRDefault="00E23DC2" w:rsidP="00E23DC2">
      <w:pPr>
        <w:pStyle w:val="Heading4"/>
      </w:pPr>
      <w:r>
        <w:lastRenderedPageBreak/>
        <w:t>Scenario one is space militarization:</w:t>
      </w:r>
    </w:p>
    <w:p w:rsidR="00E23DC2" w:rsidRDefault="00E23DC2" w:rsidP="00E23DC2">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rsidR="00E23DC2" w:rsidRPr="00C64542" w:rsidRDefault="00E23DC2" w:rsidP="00E23DC2">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rsidR="00E23DC2" w:rsidRPr="00C64542" w:rsidRDefault="00E23DC2" w:rsidP="00E23DC2">
      <w:pPr>
        <w:rPr>
          <w:rStyle w:val="StyleUnderline"/>
        </w:rPr>
      </w:pPr>
      <w:r w:rsidRPr="007E4F3A">
        <w:rPr>
          <w:rStyle w:val="Emphasis"/>
        </w:rPr>
        <w:t>Consider the actions of the United States’ two great-power adversaries when it comes to anti-satellite 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rsidR="00E23DC2" w:rsidRPr="00C64542" w:rsidRDefault="00E23DC2" w:rsidP="00E23DC2">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rsidR="00E23DC2" w:rsidRPr="00C0159B" w:rsidRDefault="00E23DC2" w:rsidP="00E23DC2">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rsidR="00E23DC2" w:rsidRPr="00C64542" w:rsidRDefault="00E23DC2" w:rsidP="00E23DC2">
      <w:pPr>
        <w:rPr>
          <w:rStyle w:val="Emphasis"/>
        </w:rPr>
      </w:pPr>
      <w:r w:rsidRPr="00C64542">
        <w:rPr>
          <w:rStyle w:val="Emphasis"/>
        </w:rPr>
        <w:t>On the surface, that sounds innocuous. Who, after all, wants an arms race in space?</w:t>
      </w:r>
    </w:p>
    <w:p w:rsidR="00E23DC2" w:rsidRPr="00C64542" w:rsidRDefault="00E23DC2" w:rsidP="00E23DC2">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rsidR="00E23DC2" w:rsidRPr="00C0159B" w:rsidRDefault="00E23DC2" w:rsidP="00E23DC2">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rsidR="00E23DC2" w:rsidRPr="00C64542" w:rsidRDefault="00E23DC2" w:rsidP="00E23DC2">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rsidR="00E23DC2" w:rsidRPr="00C0159B" w:rsidRDefault="00E23DC2" w:rsidP="00E23DC2">
      <w:pPr>
        <w:rPr>
          <w:sz w:val="12"/>
          <w:szCs w:val="12"/>
        </w:rPr>
      </w:pPr>
      <w:r w:rsidRPr="00C0159B">
        <w:rPr>
          <w:sz w:val="12"/>
          <w:szCs w:val="12"/>
        </w:rPr>
        <w:t>To make matters worse, both countries are also working to deploy space-based—or so-called “on-orbit”—capabilities to attack satellites.</w:t>
      </w:r>
    </w:p>
    <w:p w:rsidR="00E23DC2" w:rsidRPr="006F58F5" w:rsidRDefault="00E23DC2" w:rsidP="00E23DC2">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rsidR="00E23DC2" w:rsidRPr="00C0159B" w:rsidRDefault="00E23DC2" w:rsidP="00E23DC2">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rsidR="00E23DC2" w:rsidRPr="006F58F5" w:rsidRDefault="00E23DC2" w:rsidP="00E23DC2">
      <w:pPr>
        <w:rPr>
          <w:rStyle w:val="Emphasis"/>
        </w:rPr>
      </w:pPr>
      <w:r w:rsidRPr="00DE06BC">
        <w:rPr>
          <w:rStyle w:val="Emphasis"/>
          <w:highlight w:val="green"/>
        </w:rPr>
        <w:lastRenderedPageBreak/>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actually </w:t>
      </w:r>
      <w:r w:rsidRPr="00DE06BC">
        <w:rPr>
          <w:rStyle w:val="Emphasis"/>
          <w:highlight w:val="green"/>
        </w:rPr>
        <w:t>use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rsidR="00E23DC2" w:rsidRPr="00C0159B" w:rsidRDefault="00E23DC2" w:rsidP="00E23DC2">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rsidR="00E23DC2" w:rsidRPr="006F58F5" w:rsidRDefault="00E23DC2" w:rsidP="00E23DC2">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rsidR="00E23DC2" w:rsidRPr="006F58F5" w:rsidRDefault="00E23DC2" w:rsidP="00E23DC2">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rsidR="00E23DC2" w:rsidRPr="006F58F5" w:rsidRDefault="00E23DC2" w:rsidP="00E23DC2">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rsidR="00E23DC2" w:rsidRPr="00AC0304" w:rsidRDefault="00E23DC2" w:rsidP="00E23DC2">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rsidR="00E23DC2" w:rsidRPr="006F58F5" w:rsidRDefault="00E23DC2" w:rsidP="00E23DC2">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rsidR="00E23DC2" w:rsidRPr="00711B24" w:rsidRDefault="00E23DC2" w:rsidP="00E23DC2">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rsidR="00E23DC2" w:rsidRPr="006F58F5" w:rsidRDefault="00E23DC2" w:rsidP="00E23DC2">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rsidR="00E23DC2" w:rsidRPr="00711B24" w:rsidRDefault="00E23DC2" w:rsidP="00E23DC2">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rsidR="00E23DC2" w:rsidRPr="006F58F5" w:rsidRDefault="00E23DC2" w:rsidP="00E23DC2">
      <w:pPr>
        <w:rPr>
          <w:rStyle w:val="Emphasis"/>
        </w:rPr>
      </w:pPr>
      <w:r w:rsidRPr="00711B24">
        <w:rPr>
          <w:sz w:val="12"/>
        </w:rPr>
        <w:lastRenderedPageBreak/>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rsidR="00E23DC2" w:rsidRPr="00711B24" w:rsidRDefault="00E23DC2" w:rsidP="00E23DC2">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rsidR="00E23DC2" w:rsidRPr="006F58F5" w:rsidRDefault="00E23DC2" w:rsidP="00E23DC2">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rsidR="00E23DC2" w:rsidRPr="00711B24" w:rsidRDefault="00E23DC2" w:rsidP="00E23DC2">
      <w:pPr>
        <w:rPr>
          <w:sz w:val="12"/>
          <w:szCs w:val="12"/>
        </w:rPr>
      </w:pPr>
      <w:r w:rsidRPr="00711B24">
        <w:rPr>
          <w:sz w:val="12"/>
          <w:szCs w:val="12"/>
        </w:rPr>
        <w:t>The vote was 164 in favor, including the United States—and a mere 12 opposed.</w:t>
      </w:r>
    </w:p>
    <w:p w:rsidR="00E23DC2" w:rsidRPr="00711B24" w:rsidRDefault="00E23DC2" w:rsidP="00E23DC2">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rsidR="00E23DC2" w:rsidRDefault="00E23DC2" w:rsidP="00E23DC2">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rsidR="00E23DC2" w:rsidRDefault="00E23DC2" w:rsidP="00E23DC2">
      <w:pPr>
        <w:pStyle w:val="Heading4"/>
      </w:pPr>
      <w:r>
        <w:t xml:space="preserve">Sino-Russian space militarization causes space war – </w:t>
      </w:r>
    </w:p>
    <w:p w:rsidR="00E23DC2" w:rsidRPr="00A53569" w:rsidRDefault="00E23DC2" w:rsidP="00E23DC2">
      <w:proofErr w:type="spellStart"/>
      <w:r>
        <w:rPr>
          <w:rStyle w:val="Style13ptBold"/>
        </w:rPr>
        <w:t>Rogin</w:t>
      </w:r>
      <w:proofErr w:type="spellEnd"/>
      <w:r>
        <w:rPr>
          <w:rStyle w:val="Style13ptBold"/>
        </w:rPr>
        <w:t xml:space="preserve"> 11/30 </w:t>
      </w:r>
      <w:r w:rsidRPr="00A53569">
        <w:t xml:space="preserve">[(Josh, a columnist for the Global Opinions section of The Washington Post. He writes about foreign policy and national security. </w:t>
      </w:r>
      <w:proofErr w:type="spellStart"/>
      <w:r w:rsidRPr="00A53569">
        <w:t>Rogin</w:t>
      </w:r>
      <w:proofErr w:type="spellEnd"/>
      <w:r w:rsidRPr="00A53569">
        <w:t xml:space="preserve">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rsidR="00E23DC2" w:rsidRPr="00A53569" w:rsidRDefault="00E23DC2" w:rsidP="00E23DC2">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rsidR="00E23DC2" w:rsidRPr="00A53569" w:rsidRDefault="00E23DC2" w:rsidP="00E23DC2">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rsidR="00E23DC2" w:rsidRDefault="00E23DC2" w:rsidP="00E23DC2">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xml:space="preserve">,” Gen. David Thompson, the Space Force’s first vice chief of space operations, told me in an interview on the sidelines of the recent Halifax </w:t>
      </w:r>
      <w:r>
        <w:lastRenderedPageBreak/>
        <w:t>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rsidR="00E23DC2" w:rsidRPr="00A53569" w:rsidRDefault="00E23DC2" w:rsidP="00E23DC2">
      <w:pPr>
        <w:rPr>
          <w:rStyle w:val="StyleUnderline"/>
        </w:rPr>
      </w:pPr>
      <w:r w:rsidRPr="00A53569">
        <w:t xml:space="preserve">Right now, </w:t>
      </w:r>
      <w:r w:rsidRPr="00A53569">
        <w:rPr>
          <w:rStyle w:val="StyleUnderline"/>
          <w:highlight w:val="green"/>
        </w:rPr>
        <w:t>Space Force is dealing with</w:t>
      </w:r>
      <w:r w:rsidRPr="00A53569">
        <w:rPr>
          <w:rStyle w:val="StyleUnderline"/>
        </w:rPr>
        <w:t xml:space="preserve"> what Thompson calls “</w:t>
      </w:r>
      <w:r w:rsidRPr="00A53569">
        <w:rPr>
          <w:rStyle w:val="StyleUnderline"/>
          <w:highlight w:val="green"/>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A53569">
        <w:rPr>
          <w:rStyle w:val="StyleUnderline"/>
          <w:highlight w:val="green"/>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proofErr w:type="spellStart"/>
      <w:r w:rsidRPr="00A53569">
        <w:rPr>
          <w:rStyle w:val="Emphasis"/>
          <w:highlight w:val="green"/>
        </w:rPr>
        <w:t>cyber attacks</w:t>
      </w:r>
      <w:proofErr w:type="spellEnd"/>
      <w:r w:rsidRPr="00A53569">
        <w:rPr>
          <w:rStyle w:val="StyleUnderline"/>
        </w:rPr>
        <w:t>, he said.</w:t>
      </w:r>
    </w:p>
    <w:p w:rsidR="00E23DC2" w:rsidRPr="00A53569" w:rsidRDefault="00E23DC2" w:rsidP="00E23DC2">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rsidR="00E23DC2" w:rsidRPr="00A53569" w:rsidRDefault="00E23DC2" w:rsidP="00E23DC2">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rsidR="00E23DC2" w:rsidRPr="00A53569" w:rsidRDefault="00E23DC2" w:rsidP="00E23DC2">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rsidR="00E23DC2" w:rsidRPr="00A53569" w:rsidRDefault="00E23DC2" w:rsidP="00E23DC2">
      <w:pPr>
        <w:rPr>
          <w:rStyle w:val="Emphasis"/>
        </w:rPr>
      </w:pPr>
      <w:r w:rsidRPr="00A53569">
        <w:rPr>
          <w:rStyle w:val="StyleUnderline"/>
          <w:highlight w:val="green"/>
        </w:rPr>
        <w:t>In 2019, Russia 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A53569">
        <w:rPr>
          <w:rStyle w:val="Emphasis"/>
          <w:highlight w:val="green"/>
        </w:rPr>
        <w:t>and conducted a weapons test</w:t>
      </w:r>
      <w:r w:rsidRPr="00A53569">
        <w:rPr>
          <w:rStyle w:val="Emphasis"/>
        </w:rPr>
        <w:t>. It released a small target and then shot it with a projectile.</w:t>
      </w:r>
    </w:p>
    <w:p w:rsidR="00E23DC2" w:rsidRPr="00A53569" w:rsidRDefault="00E23DC2" w:rsidP="00E23DC2">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rsidR="00E23DC2" w:rsidRPr="00A53569" w:rsidRDefault="00E23DC2" w:rsidP="00E23DC2">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rsidR="00E23DC2" w:rsidRDefault="00E23DC2" w:rsidP="00E23DC2">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A53569">
        <w:rPr>
          <w:rStyle w:val="StyleUnderline"/>
          <w:highlight w:val="green"/>
        </w:rPr>
        <w:t>We should be concerned</w:t>
      </w:r>
      <w:r w:rsidRPr="00A53569">
        <w:rPr>
          <w:rStyle w:val="StyleUnderline"/>
        </w:rPr>
        <w:t xml:space="preserve"> by the end of this decade if we don't adapt.”</w:t>
      </w:r>
    </w:p>
    <w:p w:rsidR="00E23DC2" w:rsidRPr="00A53569" w:rsidRDefault="00E23DC2" w:rsidP="00E23DC2">
      <w:pPr>
        <w:rPr>
          <w:rStyle w:val="StyleUnderline"/>
        </w:rPr>
      </w:pPr>
      <w:r>
        <w:lastRenderedPageBreak/>
        <w:t xml:space="preserve">While China is quickly weaponizing space, its government points fingers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rsidR="00E23DC2" w:rsidRPr="00A53569" w:rsidRDefault="00E23DC2" w:rsidP="00E23DC2">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rsidR="00E23DC2" w:rsidRPr="00A53569" w:rsidRDefault="00E23DC2" w:rsidP="00E23DC2">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rsidR="00DC7AE8" w:rsidRPr="00E268B7" w:rsidRDefault="00DC7AE8" w:rsidP="00DC7AE8">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DC7AE8" w:rsidRDefault="00DC7AE8" w:rsidP="00DC7AE8">
      <w:pPr>
        <w:shd w:val="clear" w:color="auto" w:fill="FFFFFF"/>
        <w:spacing w:after="150" w:line="240" w:lineRule="auto"/>
        <w:rPr>
          <w:rStyle w:val="Style13ptBold"/>
          <w:b w:val="0"/>
          <w:bCs/>
          <w:sz w:val="16"/>
          <w:szCs w:val="16"/>
        </w:rPr>
      </w:pPr>
      <w:r w:rsidRPr="00E1419A">
        <w:rPr>
          <w:rStyle w:val="Style13ptBold"/>
          <w:sz w:val="24"/>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DC7AE8" w:rsidRPr="002079A9" w:rsidRDefault="00DC7AE8" w:rsidP="00DC7AE8">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DC7AE8" w:rsidRPr="002079A9" w:rsidRDefault="00DC7AE8" w:rsidP="00DC7AE8">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DC7AE8" w:rsidRPr="006232C5" w:rsidRDefault="00DC7AE8" w:rsidP="00DC7AE8">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DC7AE8" w:rsidRPr="002079A9" w:rsidRDefault="00DC7AE8" w:rsidP="00DC7AE8">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DC7AE8" w:rsidRPr="006232C5" w:rsidRDefault="00DC7AE8" w:rsidP="00DC7AE8">
      <w:pPr>
        <w:shd w:val="clear" w:color="auto" w:fill="FFFFFF"/>
        <w:spacing w:after="150" w:line="240" w:lineRule="auto"/>
        <w:rPr>
          <w:rFonts w:eastAsia="Times New Roman"/>
          <w:szCs w:val="22"/>
        </w:rPr>
      </w:pPr>
      <w:r w:rsidRPr="006232C5">
        <w:rPr>
          <w:rStyle w:val="StyleUnderline"/>
          <w:szCs w:val="22"/>
        </w:rPr>
        <w:lastRenderedPageBreak/>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DC7AE8" w:rsidRPr="002079A9" w:rsidRDefault="00DC7AE8" w:rsidP="00DC7AE8">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DC7AE8" w:rsidRPr="002079A9" w:rsidRDefault="00DC7AE8" w:rsidP="00DC7AE8">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DC7AE8" w:rsidRPr="00B80A34" w:rsidRDefault="00DC7AE8" w:rsidP="00DC7AE8">
      <w:pPr>
        <w:rPr>
          <w:rStyle w:val="Emphasis"/>
        </w:rPr>
      </w:pPr>
    </w:p>
    <w:p w:rsidR="00E23DC2" w:rsidRDefault="00E23DC2" w:rsidP="00E23DC2">
      <w:pPr>
        <w:pStyle w:val="Heading4"/>
      </w:pPr>
      <w:r>
        <w:t xml:space="preserve">Scenario two is Taiwan invasion: </w:t>
      </w:r>
    </w:p>
    <w:p w:rsidR="00E23DC2" w:rsidRDefault="00E23DC2" w:rsidP="00E23DC2">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rsidR="00E23DC2" w:rsidRPr="00E9083B" w:rsidRDefault="00E23DC2" w:rsidP="00E23DC2">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rsidR="00E23DC2" w:rsidRPr="00E9083B" w:rsidRDefault="00E23DC2" w:rsidP="00E23DC2">
      <w:pPr>
        <w:rPr>
          <w:rStyle w:val="Emphasis"/>
        </w:rPr>
      </w:pPr>
      <w:r w:rsidRPr="00DE06BC">
        <w:rPr>
          <w:rStyle w:val="StyleUnderline"/>
          <w:highlight w:val="green"/>
        </w:rPr>
        <w:lastRenderedPageBreak/>
        <w:t xml:space="preserve">With China planning an ambitious space </w:t>
      </w:r>
      <w:proofErr w:type="spellStart"/>
      <w:r w:rsidRPr="00DE06BC">
        <w:rPr>
          <w:rStyle w:val="StyleUnderline"/>
          <w:highlight w:val="green"/>
        </w:rPr>
        <w:t>programme</w:t>
      </w:r>
      <w:proofErr w:type="spellEnd"/>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w:t>
      </w:r>
      <w:r w:rsidRPr="007E4F3A">
        <w:rPr>
          <w:rStyle w:val="Emphasis"/>
        </w:rPr>
        <w:t xml:space="preserve">Pole-Aitken Basin </w:t>
      </w:r>
      <w:r w:rsidRPr="007E4F3A">
        <w:rPr>
          <w:sz w:val="12"/>
        </w:rPr>
        <w:t xml:space="preserve">(on the far side of the Moon), </w:t>
      </w:r>
      <w:r w:rsidRPr="007E4F3A">
        <w:rPr>
          <w:rStyle w:val="Emphasis"/>
        </w:rPr>
        <w:t>returning rocks from the moon</w:t>
      </w:r>
      <w:r w:rsidRPr="007E4F3A">
        <w:rPr>
          <w:sz w:val="12"/>
        </w:rPr>
        <w:t xml:space="preserve">, </w:t>
      </w:r>
      <w:r w:rsidRPr="007E4F3A">
        <w:rPr>
          <w:rStyle w:val="Emphasis"/>
        </w:rPr>
        <w:t>and an interplanetary mission to Mars</w:t>
      </w:r>
      <w:r w:rsidRPr="007E4F3A">
        <w:rPr>
          <w:rStyle w:val="StyleUnderline"/>
        </w:rPr>
        <w:t>, which clearly demonstrates China has the technical capability to de</w:t>
      </w:r>
      <w:r w:rsidRPr="007E4F3A">
        <w:rPr>
          <w:rStyle w:val="Emphasis"/>
        </w:rPr>
        <w:t>sign and launch rockets whose spent stages can land without putting others at risk</w:t>
      </w:r>
      <w:r w:rsidRPr="007E4F3A">
        <w:rPr>
          <w:rStyle w:val="StyleUnderline"/>
        </w:rPr>
        <w:t>.</w:t>
      </w:r>
      <w:r w:rsidRPr="007E4F3A">
        <w:rPr>
          <w:sz w:val="12"/>
        </w:rPr>
        <w:t xml:space="preserve">  </w:t>
      </w:r>
      <w:r w:rsidRPr="007E4F3A">
        <w:rPr>
          <w:rStyle w:val="Emphasis"/>
        </w:rPr>
        <w:t>That it has not done so is odd</w:t>
      </w:r>
      <w:r w:rsidRPr="007E4F3A">
        <w:rPr>
          <w:sz w:val="12"/>
        </w:rPr>
        <w:t xml:space="preserve">. </w:t>
      </w:r>
      <w:r w:rsidRPr="007E4F3A">
        <w:rPr>
          <w:rStyle w:val="StyleUnderline"/>
        </w:rPr>
        <w:t xml:space="preserve">It is </w:t>
      </w:r>
      <w:r w:rsidRPr="007E4F3A">
        <w:rPr>
          <w:rStyle w:val="Emphasis"/>
        </w:rPr>
        <w:t>not</w:t>
      </w:r>
      <w:r w:rsidRPr="007E4F3A">
        <w:rPr>
          <w:rStyle w:val="StyleUnderline"/>
        </w:rPr>
        <w:t xml:space="preserve"> exactly what can be </w:t>
      </w:r>
      <w:proofErr w:type="spellStart"/>
      <w:r w:rsidRPr="007E4F3A">
        <w:rPr>
          <w:rStyle w:val="StyleUnderline"/>
        </w:rPr>
        <w:t>characterised</w:t>
      </w:r>
      <w:proofErr w:type="spellEnd"/>
      <w:r w:rsidRPr="007E4F3A">
        <w:rPr>
          <w:rStyle w:val="StyleUnderline"/>
        </w:rPr>
        <w:t xml:space="preserve"> as </w:t>
      </w:r>
      <w:r w:rsidRPr="007E4F3A">
        <w:rPr>
          <w:rStyle w:val="Emphasis"/>
        </w:rPr>
        <w:t xml:space="preserve">responsible </w:t>
      </w:r>
      <w:proofErr w:type="spellStart"/>
      <w:r w:rsidRPr="007E4F3A">
        <w:rPr>
          <w:rStyle w:val="Emphasis"/>
        </w:rPr>
        <w:t>behaviour</w:t>
      </w:r>
      <w:proofErr w:type="spellEnd"/>
      <w:r w:rsidRPr="007E4F3A">
        <w:rPr>
          <w:rStyle w:val="Emphasis"/>
        </w:rPr>
        <w:t xml:space="preserve"> in space.</w:t>
      </w:r>
    </w:p>
    <w:p w:rsidR="00E23DC2" w:rsidRPr="00711B24" w:rsidRDefault="00E23DC2" w:rsidP="00E23DC2">
      <w:pPr>
        <w:rPr>
          <w:sz w:val="12"/>
        </w:rPr>
      </w:pPr>
      <w:r w:rsidRPr="007E4F3A">
        <w:rPr>
          <w:rStyle w:val="StyleUnderline"/>
        </w:rPr>
        <w:t>Another</w:t>
      </w:r>
      <w:r w:rsidRPr="00E9083B">
        <w:rPr>
          <w:rStyle w:val="StyleUnderline"/>
        </w:rPr>
        <w:t xml:space="preserve"> </w:t>
      </w:r>
      <w:r w:rsidRPr="00DE06BC">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rsidR="00E23DC2" w:rsidRPr="00711B24" w:rsidRDefault="00E23DC2" w:rsidP="00E23DC2">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rsidR="00E23DC2" w:rsidRPr="00E9083B" w:rsidRDefault="00E23DC2" w:rsidP="00E23DC2">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rsidR="00E23DC2" w:rsidRPr="00711B24" w:rsidRDefault="00E23DC2" w:rsidP="00E23DC2">
      <w:pPr>
        <w:rPr>
          <w:sz w:val="12"/>
        </w:rPr>
      </w:pPr>
      <w:r w:rsidRPr="00711B24">
        <w:rPr>
          <w:sz w:val="12"/>
        </w:rPr>
        <w:lastRenderedPageBreak/>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xml:space="preserve">, and will happen more frequently and, therefore, humanity should come together to “jointly manage near earth space as a commons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rsidR="00E23DC2" w:rsidRPr="00E9083B" w:rsidRDefault="00E23DC2" w:rsidP="00E23DC2">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rsidR="00E23DC2" w:rsidRPr="00E9083B" w:rsidRDefault="00E23DC2" w:rsidP="00E23DC2">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rsidR="00E23DC2" w:rsidRPr="00711B24" w:rsidRDefault="00E23DC2" w:rsidP="00E23DC2">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rsidR="00E23DC2" w:rsidRDefault="00E23DC2" w:rsidP="00E23DC2">
      <w:pPr>
        <w:pStyle w:val="Heading4"/>
      </w:pPr>
      <w:r>
        <w:t>Chinese ASAT development emboldens Taiwan invasion – either US doesn’t follow through on its defense commitments, which kills alliances, or it defends Taiwan, which goes nuclear</w:t>
      </w:r>
    </w:p>
    <w:p w:rsidR="00E23DC2" w:rsidRPr="002F7CCC" w:rsidRDefault="00E23DC2" w:rsidP="00E23DC2">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r w:rsidRPr="00A029C9">
        <w:rPr>
          <w:szCs w:val="16"/>
        </w:rPr>
        <w:t>Ph.D</w:t>
      </w:r>
      <w:proofErr w:type="spell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rsidR="00E23DC2" w:rsidRPr="00CD6535" w:rsidRDefault="00E23DC2" w:rsidP="00E23DC2">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 xml:space="preserve">China may well </w:t>
      </w:r>
      <w:r w:rsidRPr="00CD6535">
        <w:rPr>
          <w:rStyle w:val="StyleUnderline"/>
        </w:rPr>
        <w:lastRenderedPageBreak/>
        <w:t>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rsidR="00E23DC2" w:rsidRPr="00CD6535" w:rsidRDefault="00E23DC2" w:rsidP="00E23DC2">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rsidR="00E23DC2" w:rsidRPr="00CD6535" w:rsidRDefault="00E23DC2" w:rsidP="00E23DC2">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rsidR="00E23DC2" w:rsidRPr="00CD6535" w:rsidRDefault="00E23DC2" w:rsidP="00E23DC2">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rsidR="00E23DC2" w:rsidRPr="00CD6535" w:rsidRDefault="00E23DC2" w:rsidP="00E23DC2">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rsidR="00E23DC2" w:rsidRPr="00CD6535" w:rsidRDefault="00E23DC2" w:rsidP="00E23DC2">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rsidR="00E23DC2" w:rsidRPr="00CD6535" w:rsidRDefault="00E23DC2" w:rsidP="00E23DC2">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rsidR="00E23DC2" w:rsidRPr="00CD6535" w:rsidRDefault="00E23DC2" w:rsidP="00E23DC2">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rsidR="00E23DC2" w:rsidRPr="00CD6535" w:rsidRDefault="00E23DC2" w:rsidP="00E23DC2">
      <w:pPr>
        <w:rPr>
          <w:sz w:val="12"/>
        </w:rPr>
      </w:pPr>
      <w:r w:rsidRPr="00CD6535">
        <w:rPr>
          <w:sz w:val="12"/>
        </w:rPr>
        <w:lastRenderedPageBreak/>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rsidR="00E23DC2" w:rsidRPr="0034418B" w:rsidRDefault="00E23DC2" w:rsidP="00E23DC2">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3D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7AE8"/>
    <w:rsid w:val="00DD194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DC2"/>
    <w:rsid w:val="00E353A2"/>
    <w:rsid w:val="00E36881"/>
    <w:rsid w:val="00E42E4C"/>
    <w:rsid w:val="00E47013"/>
    <w:rsid w:val="00E541F9"/>
    <w:rsid w:val="00E57B79"/>
    <w:rsid w:val="00E63419"/>
    <w:rsid w:val="00E64496"/>
    <w:rsid w:val="00E72115"/>
    <w:rsid w:val="00E8322E"/>
    <w:rsid w:val="00E903E0"/>
    <w:rsid w:val="00E920D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2F321289-6831-3F4F-B405-219F7EA04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3DC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23D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3D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23D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23D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3D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3DC2"/>
  </w:style>
  <w:style w:type="character" w:customStyle="1" w:styleId="Heading1Char">
    <w:name w:val="Heading 1 Char"/>
    <w:aliases w:val="Pocket Char"/>
    <w:basedOn w:val="DefaultParagraphFont"/>
    <w:link w:val="Heading1"/>
    <w:uiPriority w:val="9"/>
    <w:rsid w:val="00E23DC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3DC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23DC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23DC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23DC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E23DC2"/>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E23DC2"/>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E23DC2"/>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E23DC2"/>
    <w:rPr>
      <w:color w:val="auto"/>
      <w:u w:val="none"/>
    </w:rPr>
  </w:style>
  <w:style w:type="paragraph" w:styleId="DocumentMap">
    <w:name w:val="Document Map"/>
    <w:basedOn w:val="Normal"/>
    <w:link w:val="DocumentMapChar"/>
    <w:uiPriority w:val="99"/>
    <w:semiHidden/>
    <w:unhideWhenUsed/>
    <w:rsid w:val="00E23D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3DC2"/>
    <w:rPr>
      <w:rFonts w:ascii="Lucida Grande" w:hAnsi="Lucida Grande" w:cs="Lucida Grande"/>
    </w:rPr>
  </w:style>
  <w:style w:type="paragraph" w:customStyle="1" w:styleId="Emphasis1">
    <w:name w:val="Emphasis1"/>
    <w:basedOn w:val="Normal"/>
    <w:link w:val="Emphasis"/>
    <w:autoRedefine/>
    <w:uiPriority w:val="20"/>
    <w:qFormat/>
    <w:rsid w:val="00E23DC2"/>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E23D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22</Pages>
  <Words>8891</Words>
  <Characters>50684</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4</cp:revision>
  <dcterms:created xsi:type="dcterms:W3CDTF">2022-04-10T14:26:00Z</dcterms:created>
  <dcterms:modified xsi:type="dcterms:W3CDTF">2022-04-10T14:47:00Z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