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C27C4" w:rsidRDefault="008C27C4" w:rsidP="008C27C4">
      <w:pPr>
        <w:pStyle w:val="Heading1"/>
      </w:pPr>
      <w:r>
        <w:t xml:space="preserve">1AC vs </w:t>
      </w:r>
      <w:r w:rsidR="00F248B3" w:rsidRPr="00F248B3">
        <w:t>Cardinal Gibbons RS</w:t>
      </w:r>
    </w:p>
    <w:p w:rsidR="008C27C4" w:rsidRDefault="008C27C4" w:rsidP="008C27C4">
      <w:pPr>
        <w:pStyle w:val="Heading2"/>
      </w:pPr>
      <w:r>
        <w:t>AC</w:t>
      </w:r>
    </w:p>
    <w:p w:rsidR="008C27C4" w:rsidRDefault="008C27C4" w:rsidP="008C27C4">
      <w:pPr>
        <w:pStyle w:val="Heading3"/>
      </w:pPr>
      <w:r>
        <w:t>Plan</w:t>
      </w:r>
    </w:p>
    <w:p w:rsidR="008C27C4" w:rsidRDefault="008C27C4" w:rsidP="008C27C4">
      <w:pPr>
        <w:pStyle w:val="Heading4"/>
      </w:pPr>
      <w:r>
        <w:t xml:space="preserve">Plan: Member nations of the World Trade Organization should reduce IP protections for </w:t>
      </w:r>
      <w:r w:rsidRPr="0016163E">
        <w:t xml:space="preserve">Clustered </w:t>
      </w:r>
      <w:r>
        <w:t>R</w:t>
      </w:r>
      <w:r w:rsidRPr="0016163E">
        <w:t xml:space="preserve">egularly </w:t>
      </w:r>
      <w:r>
        <w:t>I</w:t>
      </w:r>
      <w:r w:rsidRPr="0016163E">
        <w:t xml:space="preserve">nterspaced </w:t>
      </w:r>
      <w:r>
        <w:t>S</w:t>
      </w:r>
      <w:r w:rsidRPr="0016163E">
        <w:t xml:space="preserve">hort </w:t>
      </w:r>
      <w:r>
        <w:t>P</w:t>
      </w:r>
      <w:r w:rsidRPr="0016163E">
        <w:t xml:space="preserve">alindromic </w:t>
      </w:r>
      <w:r>
        <w:t>R</w:t>
      </w:r>
      <w:r w:rsidRPr="0016163E">
        <w:t>epeats</w:t>
      </w:r>
      <w:r>
        <w:t xml:space="preserve">. </w:t>
      </w:r>
    </w:p>
    <w:p w:rsidR="008C27C4" w:rsidRDefault="008C27C4" w:rsidP="008C27C4">
      <w:pPr>
        <w:pStyle w:val="Heading4"/>
      </w:pPr>
      <w:r>
        <w:t>CRISPRs are stretches of DNA</w:t>
      </w:r>
    </w:p>
    <w:p w:rsidR="008C27C4" w:rsidRPr="00DD25DB" w:rsidRDefault="008C27C4" w:rsidP="008C27C4">
      <w:pPr>
        <w:rPr>
          <w:rStyle w:val="Style13ptBold"/>
          <w:b w:val="0"/>
          <w:bCs/>
        </w:rPr>
      </w:pPr>
      <w:r>
        <w:rPr>
          <w:rStyle w:val="Style13ptBold"/>
        </w:rPr>
        <w:t xml:space="preserve">Vidyasagar 18 </w:t>
      </w:r>
      <w:r w:rsidRPr="00DD25DB">
        <w:rPr>
          <w:rStyle w:val="Style13ptBold"/>
          <w:b w:val="0"/>
          <w:bCs/>
          <w:sz w:val="16"/>
          <w:szCs w:val="16"/>
        </w:rPr>
        <w:t xml:space="preserve">[(Aparna, </w:t>
      </w:r>
      <w:r w:rsidRPr="00DD25DB">
        <w:rPr>
          <w:bCs/>
          <w:szCs w:val="16"/>
        </w:rPr>
        <w:t>journalist specializing in life sciences &amp; health</w:t>
      </w:r>
      <w:r w:rsidRPr="00DD25DB">
        <w:rPr>
          <w:rStyle w:val="Style13ptBold"/>
          <w:b w:val="0"/>
          <w:bCs/>
          <w:sz w:val="16"/>
          <w:szCs w:val="16"/>
        </w:rPr>
        <w:t>) “</w:t>
      </w:r>
      <w:r w:rsidRPr="00DD25DB">
        <w:rPr>
          <w:szCs w:val="16"/>
        </w:rPr>
        <w:t>What Is CRISPR?” Live Science, 4/20/2018] JL</w:t>
      </w:r>
    </w:p>
    <w:p w:rsidR="008C27C4" w:rsidRPr="00DD25DB" w:rsidRDefault="008C27C4" w:rsidP="008C27C4">
      <w:pPr>
        <w:rPr>
          <w:sz w:val="12"/>
        </w:rPr>
      </w:pPr>
      <w:r w:rsidRPr="00DD25DB">
        <w:rPr>
          <w:sz w:val="12"/>
        </w:rPr>
        <w:t>In popular usage, "</w:t>
      </w:r>
      <w:r w:rsidRPr="00DD25DB">
        <w:rPr>
          <w:rStyle w:val="StyleUnderline"/>
        </w:rPr>
        <w:t xml:space="preserve">CRISPR" (pronounced "crisper") is shorthand for "CRISPR-Cas9." </w:t>
      </w:r>
      <w:r w:rsidRPr="00DD25DB">
        <w:rPr>
          <w:rStyle w:val="Emphasis"/>
          <w:highlight w:val="green"/>
        </w:rPr>
        <w:t xml:space="preserve">CRISPRs </w:t>
      </w:r>
      <w:r w:rsidRPr="00D65861">
        <w:rPr>
          <w:rStyle w:val="Emphasis"/>
        </w:rPr>
        <w:t xml:space="preserve">are </w:t>
      </w:r>
      <w:r w:rsidRPr="00DD25DB">
        <w:rPr>
          <w:rStyle w:val="Emphasis"/>
          <w:highlight w:val="green"/>
        </w:rPr>
        <w:t>specialized stretches of DNA</w:t>
      </w:r>
      <w:r w:rsidRPr="00DD25DB">
        <w:rPr>
          <w:sz w:val="12"/>
        </w:rPr>
        <w:t xml:space="preserve">. </w:t>
      </w:r>
      <w:r w:rsidRPr="00DD25DB">
        <w:rPr>
          <w:rStyle w:val="StyleUnderline"/>
        </w:rPr>
        <w:t xml:space="preserve">The protein </w:t>
      </w:r>
      <w:r w:rsidRPr="00D65861">
        <w:rPr>
          <w:rStyle w:val="Emphasis"/>
        </w:rPr>
        <w:t>Cas9</w:t>
      </w:r>
      <w:r w:rsidRPr="00DD25DB">
        <w:rPr>
          <w:sz w:val="12"/>
        </w:rPr>
        <w:t xml:space="preserve"> (or "CRISPR-associated") </w:t>
      </w:r>
      <w:r w:rsidRPr="00DD25DB">
        <w:rPr>
          <w:rStyle w:val="Emphasis"/>
        </w:rPr>
        <w:t xml:space="preserve">is </w:t>
      </w:r>
      <w:r w:rsidRPr="00DD25DB">
        <w:rPr>
          <w:rStyle w:val="Emphasis"/>
          <w:highlight w:val="green"/>
        </w:rPr>
        <w:t>an enzyme that acts like</w:t>
      </w:r>
      <w:r w:rsidRPr="00DD25DB">
        <w:rPr>
          <w:rStyle w:val="Emphasis"/>
        </w:rPr>
        <w:t xml:space="preserve"> a pair of </w:t>
      </w:r>
      <w:r w:rsidRPr="00DD25DB">
        <w:rPr>
          <w:rStyle w:val="Emphasis"/>
          <w:highlight w:val="green"/>
        </w:rPr>
        <w:t>molecular scissors</w:t>
      </w:r>
      <w:r w:rsidRPr="00DD25DB">
        <w:rPr>
          <w:rStyle w:val="Emphasis"/>
        </w:rPr>
        <w:t xml:space="preserve">, capable of </w:t>
      </w:r>
      <w:r w:rsidRPr="00DD25DB">
        <w:rPr>
          <w:rStyle w:val="Emphasis"/>
          <w:highlight w:val="green"/>
        </w:rPr>
        <w:t>cutting</w:t>
      </w:r>
      <w:r w:rsidRPr="00DD25DB">
        <w:rPr>
          <w:rStyle w:val="Emphasis"/>
        </w:rPr>
        <w:t xml:space="preserve"> strands of </w:t>
      </w:r>
      <w:r w:rsidRPr="00DD25DB">
        <w:rPr>
          <w:rStyle w:val="Emphasis"/>
          <w:highlight w:val="green"/>
        </w:rPr>
        <w:t>DNA</w:t>
      </w:r>
      <w:r w:rsidRPr="00DD25DB">
        <w:rPr>
          <w:sz w:val="12"/>
        </w:rPr>
        <w:t>.</w:t>
      </w:r>
    </w:p>
    <w:p w:rsidR="008C27C4" w:rsidRPr="00DD25DB" w:rsidRDefault="008C27C4" w:rsidP="008C27C4">
      <w:pPr>
        <w:rPr>
          <w:sz w:val="12"/>
          <w:szCs w:val="12"/>
        </w:rPr>
      </w:pPr>
      <w:r w:rsidRPr="00DD25DB">
        <w:rPr>
          <w:sz w:val="12"/>
          <w:szCs w:val="12"/>
        </w:rPr>
        <w:t>CRISPR technology was adapted from the natural defense mechanisms of bacteria and archaea (the domain of single-celled microorganisms). These organisms use CRISPR-derived RNA and various Cas proteins, including Cas9, to foil attacks by viruses and other foreign bodies. They do so primarily by chopping up and destroying the DNA of a foreign invader. When these components are transferred into other, more complex, organisms, it allows for the manipulation of genes, or "editing."</w:t>
      </w:r>
    </w:p>
    <w:p w:rsidR="008C27C4" w:rsidRPr="00DD25DB" w:rsidRDefault="008C27C4" w:rsidP="008C27C4">
      <w:pPr>
        <w:rPr>
          <w:sz w:val="12"/>
        </w:rPr>
      </w:pPr>
      <w:r w:rsidRPr="00DD25DB">
        <w:rPr>
          <w:sz w:val="12"/>
        </w:rPr>
        <w:t>Until 2017, no one really knew what this process looked like. In a paper published Nov. 10, 2017, in the journal Nature Communications</w:t>
      </w:r>
      <w:r w:rsidRPr="00DD25DB">
        <w:rPr>
          <w:rStyle w:val="StyleUnderline"/>
        </w:rPr>
        <w:t xml:space="preserve">, a team of </w:t>
      </w:r>
      <w:r w:rsidRPr="00DD25DB">
        <w:rPr>
          <w:rStyle w:val="StyleUnderline"/>
          <w:highlight w:val="green"/>
        </w:rPr>
        <w:t>researchers</w:t>
      </w:r>
      <w:r w:rsidRPr="00DD25DB">
        <w:rPr>
          <w:rStyle w:val="StyleUnderline"/>
        </w:rPr>
        <w:t xml:space="preserve"> led by Mikihiro Shibata of Kanazawa University and Hiroshi Nishimasu of the University of Tokyo </w:t>
      </w:r>
      <w:r w:rsidRPr="00DD25DB">
        <w:rPr>
          <w:rStyle w:val="StyleUnderline"/>
          <w:highlight w:val="green"/>
        </w:rPr>
        <w:t>showed</w:t>
      </w:r>
      <w:r w:rsidRPr="00DD25DB">
        <w:rPr>
          <w:rStyle w:val="StyleUnderline"/>
        </w:rPr>
        <w:t xml:space="preserve"> what it looks like </w:t>
      </w:r>
      <w:r w:rsidRPr="00D65861">
        <w:rPr>
          <w:rStyle w:val="StyleUnderline"/>
        </w:rPr>
        <w:t xml:space="preserve">when a </w:t>
      </w:r>
      <w:r w:rsidRPr="00DD25DB">
        <w:rPr>
          <w:rStyle w:val="StyleUnderline"/>
          <w:highlight w:val="green"/>
        </w:rPr>
        <w:t>CRISPR</w:t>
      </w:r>
      <w:r w:rsidRPr="00DD25DB">
        <w:rPr>
          <w:rStyle w:val="StyleUnderline"/>
        </w:rPr>
        <w:t xml:space="preserve"> is </w:t>
      </w:r>
      <w:r w:rsidRPr="00DD25DB">
        <w:rPr>
          <w:rStyle w:val="StyleUnderline"/>
          <w:highlight w:val="green"/>
        </w:rPr>
        <w:t>in action</w:t>
      </w:r>
      <w:r w:rsidRPr="00DD25DB">
        <w:rPr>
          <w:rStyle w:val="StyleUnderline"/>
        </w:rPr>
        <w:t xml:space="preserve"> for the very first time</w:t>
      </w:r>
      <w:r w:rsidRPr="00DD25DB">
        <w:rPr>
          <w:sz w:val="12"/>
        </w:rPr>
        <w:t>.</w:t>
      </w:r>
    </w:p>
    <w:p w:rsidR="008C27C4" w:rsidRPr="00DD25DB" w:rsidRDefault="008C27C4" w:rsidP="008C27C4">
      <w:pPr>
        <w:rPr>
          <w:sz w:val="12"/>
        </w:rPr>
      </w:pPr>
      <w:r w:rsidRPr="00DD25DB">
        <w:rPr>
          <w:sz w:val="12"/>
        </w:rPr>
        <w:t>CRISPRs</w:t>
      </w:r>
      <w:r w:rsidRPr="00DD25DB">
        <w:rPr>
          <w:i/>
          <w:iCs/>
          <w:sz w:val="12"/>
        </w:rPr>
        <w:t>:</w:t>
      </w:r>
      <w:r w:rsidRPr="00DD25DB">
        <w:rPr>
          <w:b/>
          <w:bCs/>
          <w:sz w:val="12"/>
        </w:rPr>
        <w:t> "</w:t>
      </w:r>
      <w:r w:rsidRPr="00DD25DB">
        <w:rPr>
          <w:rStyle w:val="StyleUnderline"/>
        </w:rPr>
        <w:t>CRISPR" stands for "clusters of regularly interspaced short palindromic repeats." It is a specialized region of DNA with two distinct characteristics: the presence of nucleotide repeats and spacers</w:t>
      </w:r>
      <w:r w:rsidRPr="00DD25DB">
        <w:rPr>
          <w:sz w:val="12"/>
        </w:rPr>
        <w:t>. Repeated sequences of nucleotides — the building blocks of DNA — are distributed throughout a CRISPR region. Spacers are bits of DNA that are interspersed among these repeated sequences.</w:t>
      </w:r>
    </w:p>
    <w:p w:rsidR="008C27C4" w:rsidRPr="00DD25DB" w:rsidRDefault="008C27C4" w:rsidP="008C27C4">
      <w:pPr>
        <w:rPr>
          <w:sz w:val="12"/>
          <w:szCs w:val="12"/>
        </w:rPr>
      </w:pPr>
      <w:r w:rsidRPr="00DD25DB">
        <w:rPr>
          <w:sz w:val="12"/>
          <w:szCs w:val="12"/>
        </w:rPr>
        <w:t>In the case of bacteria, the spacers are taken from viruses that previously attacked the organism. They serve as a bank of memories, which enables bacteria to recognize the viruses and fight off future attacks.</w:t>
      </w:r>
    </w:p>
    <w:p w:rsidR="008C27C4" w:rsidRPr="00DD25DB" w:rsidRDefault="008C27C4" w:rsidP="008C27C4">
      <w:pPr>
        <w:rPr>
          <w:sz w:val="12"/>
        </w:rPr>
      </w:pPr>
      <w:r w:rsidRPr="00DD25DB">
        <w:rPr>
          <w:sz w:val="12"/>
        </w:rPr>
        <w:t>This was first demonstrated experimentally by Rodolphe Barrangou and a team of researchers at Danisco, a food ingredients company. In a 2007 paper published in the journal Science, the researchers used </w:t>
      </w:r>
      <w:r w:rsidRPr="00DD25DB">
        <w:rPr>
          <w:i/>
          <w:iCs/>
          <w:sz w:val="12"/>
        </w:rPr>
        <w:t>Streptococcus thermophilus</w:t>
      </w:r>
      <w:r w:rsidRPr="00DD25DB">
        <w:rPr>
          <w:sz w:val="12"/>
        </w:rPr>
        <w:t xml:space="preserve"> bacteria, which are commonly found in yogurt and other dairy cultures, as their model. They observed that after a virus attack, new spacers were incorporated into the CRISPR region. Moreover, the DNA sequence of these spacers was identical to parts of the virus genome. They also manipulated the spacers by taking them out or putting in new viral DNA sequences. In this way, they were able to alter the bacteria's resistance to an attack by a specific virus. Thus, the researchers confirmed that </w:t>
      </w:r>
      <w:r w:rsidRPr="00DD25DB">
        <w:rPr>
          <w:rStyle w:val="Emphasis"/>
        </w:rPr>
        <w:t>CRISPRs play a role in regulating bacterial immunity</w:t>
      </w:r>
      <w:r w:rsidRPr="00DD25DB">
        <w:rPr>
          <w:sz w:val="12"/>
        </w:rPr>
        <w:t>.</w:t>
      </w:r>
    </w:p>
    <w:p w:rsidR="008C27C4" w:rsidRPr="00D65861" w:rsidRDefault="008C27C4" w:rsidP="008C27C4">
      <w:pPr>
        <w:rPr>
          <w:sz w:val="12"/>
          <w:szCs w:val="12"/>
        </w:rPr>
      </w:pPr>
      <w:r w:rsidRPr="00DD25DB">
        <w:rPr>
          <w:sz w:val="12"/>
          <w:szCs w:val="12"/>
        </w:rPr>
        <w:t xml:space="preserve">CRISPR RNA (crRNA): Once a spacer is incorporated and the virus attacks again, a portion of the CRISPR is transcribed and processed into CRISPR RNA, or "crRNA." The nucleotide sequence of the CRISPR acts as a template to produce a complementary sequence of single-stranded RNA. Each crRNA consists of a nucleotide repeat and a spacer portion, according to a 2014 review by Jennifer Doudna and Emmanuelle Charpentier, published in the </w:t>
      </w:r>
      <w:r w:rsidRPr="00D65861">
        <w:rPr>
          <w:sz w:val="12"/>
          <w:szCs w:val="12"/>
        </w:rPr>
        <w:t>journal Science.</w:t>
      </w:r>
    </w:p>
    <w:p w:rsidR="008C27C4" w:rsidRPr="00DD25DB" w:rsidRDefault="008C27C4" w:rsidP="008C27C4">
      <w:pPr>
        <w:rPr>
          <w:sz w:val="12"/>
        </w:rPr>
      </w:pPr>
      <w:r w:rsidRPr="00D65861">
        <w:rPr>
          <w:i/>
          <w:iCs/>
          <w:sz w:val="12"/>
        </w:rPr>
        <w:t>Cas9:</w:t>
      </w:r>
      <w:r w:rsidRPr="00D65861">
        <w:rPr>
          <w:sz w:val="12"/>
        </w:rPr>
        <w:t> </w:t>
      </w:r>
      <w:r w:rsidRPr="00D65861">
        <w:rPr>
          <w:rStyle w:val="StyleUnderline"/>
        </w:rPr>
        <w:t>The Cas9 protein is an enzyme that cuts foreign DNA</w:t>
      </w:r>
      <w:r w:rsidRPr="00D65861">
        <w:rPr>
          <w:sz w:val="12"/>
        </w:rPr>
        <w:t>.</w:t>
      </w:r>
      <w:r w:rsidRPr="00DD25DB">
        <w:rPr>
          <w:sz w:val="12"/>
        </w:rPr>
        <w:t> </w:t>
      </w:r>
    </w:p>
    <w:p w:rsidR="008C27C4" w:rsidRPr="00DD25DB" w:rsidRDefault="008C27C4" w:rsidP="008C27C4">
      <w:pPr>
        <w:rPr>
          <w:sz w:val="12"/>
          <w:szCs w:val="12"/>
        </w:rPr>
      </w:pPr>
      <w:r w:rsidRPr="00DD25DB">
        <w:rPr>
          <w:sz w:val="12"/>
          <w:szCs w:val="12"/>
        </w:rPr>
        <w:t>The protein typically binds to two RNA molecules: crRNA and another called tracrRNA (or "trans-activating crRNA"). The two then guide Cas9 to the target site where it will make its cut. This expanse of DNA is complementary to a 20-nucleotide stretch of the crRNA. </w:t>
      </w:r>
    </w:p>
    <w:p w:rsidR="008C27C4" w:rsidRDefault="008C27C4" w:rsidP="008C27C4">
      <w:pPr>
        <w:rPr>
          <w:sz w:val="12"/>
        </w:rPr>
      </w:pPr>
      <w:r w:rsidRPr="00DD25DB">
        <w:rPr>
          <w:sz w:val="12"/>
        </w:rPr>
        <w:t xml:space="preserve">Using two separate regions, or "domains" on its structure, </w:t>
      </w:r>
      <w:r w:rsidRPr="00DD25DB">
        <w:rPr>
          <w:rStyle w:val="StyleUnderline"/>
        </w:rPr>
        <w:t>Cas9 cuts both strands of the DNA double helix, making what is known as a "double-stranded break," according to the 2014 Science article</w:t>
      </w:r>
      <w:r w:rsidRPr="00DD25DB">
        <w:rPr>
          <w:sz w:val="12"/>
        </w:rPr>
        <w:t>.</w:t>
      </w:r>
    </w:p>
    <w:p w:rsidR="008C27C4" w:rsidRPr="008F75C3" w:rsidRDefault="008C27C4" w:rsidP="008C27C4">
      <w:pPr>
        <w:pStyle w:val="Heading4"/>
      </w:pPr>
      <w:r>
        <w:t xml:space="preserve">And it treats and cures disease </w:t>
      </w:r>
      <w:r>
        <w:rPr>
          <w:u w:val="single"/>
        </w:rPr>
        <w:t>as a drug</w:t>
      </w:r>
    </w:p>
    <w:p w:rsidR="008C27C4" w:rsidRPr="00F669DF" w:rsidRDefault="008C27C4" w:rsidP="008C27C4">
      <w:pPr>
        <w:rPr>
          <w:rStyle w:val="Style13ptBold"/>
        </w:rPr>
      </w:pPr>
      <w:r>
        <w:rPr>
          <w:rStyle w:val="Style13ptBold"/>
        </w:rPr>
        <w:t xml:space="preserve">Sfera 2/24 </w:t>
      </w:r>
      <w:r w:rsidRPr="00F669DF">
        <w:t xml:space="preserve">[(Dan, entrepreneur. Clinical Trials) “CRISPR Therapeutics creates gene-based medicines”, Real Dan Sfera, 2/24/2021. </w:t>
      </w:r>
      <w:hyperlink r:id="rId9" w:history="1">
        <w:r w:rsidRPr="00F669DF">
          <w:rPr>
            <w:rStyle w:val="Hyperlink"/>
          </w:rPr>
          <w:t>https://therealdansfera.medium.com/crispr-therapeutics-creates-gene-based-medicines-25a66c674998</w:t>
        </w:r>
      </w:hyperlink>
      <w:r w:rsidRPr="00F669DF">
        <w:t>] BC</w:t>
      </w:r>
    </w:p>
    <w:p w:rsidR="008C27C4" w:rsidRDefault="008C27C4" w:rsidP="008C27C4">
      <w:r>
        <w:t>Gene-Editing Genius</w:t>
      </w:r>
    </w:p>
    <w:p w:rsidR="008C27C4" w:rsidRDefault="008C27C4" w:rsidP="008C27C4">
      <w:r w:rsidRPr="00F04ED0">
        <w:rPr>
          <w:rStyle w:val="Emphasis"/>
          <w:highlight w:val="green"/>
        </w:rPr>
        <w:t>CRISPR</w:t>
      </w:r>
      <w:r>
        <w:t xml:space="preserve"> (clustered regularly interspaced short palindromic repeats) </w:t>
      </w:r>
      <w:r w:rsidRPr="00F669DF">
        <w:rPr>
          <w:rStyle w:val="StyleUnderline"/>
        </w:rPr>
        <w:t>has been making news about research and investment.</w:t>
      </w:r>
      <w:r>
        <w:t xml:space="preserve"> Scientists learned that </w:t>
      </w:r>
      <w:r w:rsidRPr="00F669DF">
        <w:rPr>
          <w:rStyle w:val="Emphasis"/>
        </w:rPr>
        <w:t>CRISPR</w:t>
      </w:r>
      <w:r>
        <w:t xml:space="preserve">, </w:t>
      </w:r>
      <w:r w:rsidRPr="00F669DF">
        <w:rPr>
          <w:rStyle w:val="Emphasis"/>
        </w:rPr>
        <w:t>a naturally occurring gene-editing function of bacteria,</w:t>
      </w:r>
      <w:r>
        <w:t xml:space="preserve"> </w:t>
      </w:r>
      <w:r w:rsidRPr="00F669DF">
        <w:rPr>
          <w:rStyle w:val="Emphasis"/>
        </w:rPr>
        <w:t xml:space="preserve">has potential </w:t>
      </w:r>
      <w:r w:rsidRPr="00F04ED0">
        <w:rPr>
          <w:rStyle w:val="Emphasis"/>
        </w:rPr>
        <w:t xml:space="preserve">for </w:t>
      </w:r>
      <w:r w:rsidRPr="00F04ED0">
        <w:rPr>
          <w:rStyle w:val="Emphasis"/>
          <w:highlight w:val="green"/>
        </w:rPr>
        <w:t>treat</w:t>
      </w:r>
      <w:r w:rsidRPr="00F669DF">
        <w:rPr>
          <w:rStyle w:val="Emphasis"/>
        </w:rPr>
        <w:t xml:space="preserve">ing genetic </w:t>
      </w:r>
      <w:r w:rsidRPr="00F04ED0">
        <w:rPr>
          <w:rStyle w:val="Emphasis"/>
          <w:highlight w:val="green"/>
        </w:rPr>
        <w:t>diseases</w:t>
      </w:r>
      <w:r>
        <w:t xml:space="preserve">. </w:t>
      </w:r>
      <w:r w:rsidRPr="00F669DF">
        <w:rPr>
          <w:rStyle w:val="StyleUnderline"/>
        </w:rPr>
        <w:t xml:space="preserve">Now a number of companies are using gene-editing to try to </w:t>
      </w:r>
      <w:r w:rsidRPr="00F04ED0">
        <w:rPr>
          <w:rStyle w:val="StyleUnderline"/>
          <w:highlight w:val="green"/>
        </w:rPr>
        <w:t>cure illnesses</w:t>
      </w:r>
      <w:r w:rsidRPr="00F669DF">
        <w:rPr>
          <w:rStyle w:val="StyleUnderline"/>
        </w:rPr>
        <w:t xml:space="preserve"> caused by errors on a single gene.</w:t>
      </w:r>
      <w:r>
        <w:t xml:space="preserve"> They include sickle cell disease, hemophilia and cystic fibrosis.</w:t>
      </w:r>
    </w:p>
    <w:p w:rsidR="008C27C4" w:rsidRDefault="008C27C4" w:rsidP="008C27C4">
      <w:r>
        <w:t xml:space="preserve">Swiss-based </w:t>
      </w:r>
      <w:r w:rsidRPr="00F669DF">
        <w:rPr>
          <w:rStyle w:val="StyleUnderline"/>
        </w:rPr>
        <w:t>CRISPR Therapeutics</w:t>
      </w:r>
      <w:r>
        <w:t xml:space="preserve">, a biopharmaceutical company attempting to </w:t>
      </w:r>
      <w:r w:rsidRPr="00F669DF">
        <w:rPr>
          <w:rStyle w:val="StyleUnderline"/>
        </w:rPr>
        <w:t>create transformative gene-based medicines for serious diseases</w:t>
      </w:r>
      <w:r>
        <w:t>, “has produced results that could not only make it a winner in single-gene disorders, but position it to tackle much more complex — and profitable — diseases in the years ahead,” according to Jason Hawthorne of The Motley Fool (https://www.fool.com/investing/2020/12/15/where-will-crispr-therapeutics-be-in-10-years/). CRISPR Therapeutics, a gene-editing company, attempts to develop gene-based medicines for serious diseases using its proprietary CRISPR/Cas9 platform. CRISPR/Cas9 is a gene-editing technology that allows for precise, directed changes to genomic DNA. The company has a wholly-owned U.S. subsidiary, CRISPR Therapeutics, Inc., and R&amp;D operations based in Cambridge, Massachusetts, and business offices in London, United Kingdom.</w:t>
      </w:r>
    </w:p>
    <w:p w:rsidR="008C27C4" w:rsidRDefault="008C27C4" w:rsidP="008C27C4">
      <w:r w:rsidRPr="00F04ED0">
        <w:rPr>
          <w:rStyle w:val="Emphasis"/>
          <w:highlight w:val="green"/>
        </w:rPr>
        <w:t xml:space="preserve">CRISPR’s </w:t>
      </w:r>
      <w:r w:rsidRPr="00D65861">
        <w:rPr>
          <w:rStyle w:val="Emphasis"/>
        </w:rPr>
        <w:t xml:space="preserve">CTX001 </w:t>
      </w:r>
      <w:r w:rsidRPr="00F04ED0">
        <w:rPr>
          <w:rStyle w:val="Emphasis"/>
          <w:highlight w:val="green"/>
        </w:rPr>
        <w:t>is a</w:t>
      </w:r>
      <w:r w:rsidRPr="00F669DF">
        <w:rPr>
          <w:rStyle w:val="Emphasis"/>
        </w:rPr>
        <w:t xml:space="preserve"> potential </w:t>
      </w:r>
      <w:r w:rsidRPr="00F04ED0">
        <w:rPr>
          <w:rStyle w:val="Emphasis"/>
          <w:highlight w:val="green"/>
        </w:rPr>
        <w:t>drug</w:t>
      </w:r>
      <w:r w:rsidRPr="00F669DF">
        <w:rPr>
          <w:rStyle w:val="Emphasis"/>
        </w:rPr>
        <w:t xml:space="preserve"> to treat sickle cell disease and beta-thalassemia</w:t>
      </w:r>
      <w:r>
        <w:t>, disorders that affect the oxygen-carrying cells in the blood. After harvesting a patient’s own cells from his or her own bone marrow, medical professionals use CTX001 to edit the gene responsible for red blood cell production and infuse the cells back into the body. In 2015, CRISPR entered into a partnership with Vertex Pharmaceuticals to develop a number of treatments using this technology, receiving cash, equity and future royalties, while Vertex obtained the rights to market the treatments to be developed.</w:t>
      </w:r>
    </w:p>
    <w:p w:rsidR="008C27C4" w:rsidRDefault="008C27C4" w:rsidP="008C27C4">
      <w:pPr>
        <w:pStyle w:val="Heading3"/>
      </w:pPr>
      <w:r>
        <w:t xml:space="preserve">Advantage  – Innovation </w:t>
      </w:r>
    </w:p>
    <w:p w:rsidR="008C27C4" w:rsidRPr="00790705" w:rsidRDefault="008C27C4" w:rsidP="008C27C4">
      <w:pPr>
        <w:pStyle w:val="Heading4"/>
      </w:pPr>
      <w:r>
        <w:t>Advantage  is innovation:</w:t>
      </w:r>
    </w:p>
    <w:p w:rsidR="008C27C4" w:rsidRDefault="008C27C4" w:rsidP="008C27C4">
      <w:pPr>
        <w:pStyle w:val="Heading4"/>
        <w:rPr>
          <w:rStyle w:val="Style13ptBold"/>
        </w:rPr>
      </w:pPr>
      <w:r>
        <w:t xml:space="preserve">A </w:t>
      </w:r>
      <w:r w:rsidRPr="004A0F83">
        <w:rPr>
          <w:u w:val="single"/>
        </w:rPr>
        <w:t>huge influx</w:t>
      </w:r>
      <w:r>
        <w:t xml:space="preserve"> of patents is coming – most recent data and trends from </w:t>
      </w:r>
      <w:r w:rsidRPr="004A0F83">
        <w:rPr>
          <w:u w:val="single"/>
        </w:rPr>
        <w:t>this year</w:t>
      </w:r>
    </w:p>
    <w:p w:rsidR="008C27C4" w:rsidRPr="008253CA" w:rsidRDefault="008C27C4" w:rsidP="008C27C4">
      <w:pPr>
        <w:rPr>
          <w:rStyle w:val="Style13ptBold"/>
        </w:rPr>
      </w:pPr>
      <w:r>
        <w:rPr>
          <w:rStyle w:val="Style13ptBold"/>
        </w:rPr>
        <w:t xml:space="preserve">Mischel 4/27 </w:t>
      </w:r>
      <w:r w:rsidRPr="008253CA">
        <w:t>[(Fiona Mischel, Editor-in-Chief of SynBioBeta. She frequently covers sustainability, CRISPR research, food and agriculture technology, and biotech for space travel.) “Who Owns CRISPR in 2021? It’s Even More Complicated Than You Think” SynBioBeta, 4/27/2021. https://synbiobeta.com/who-owns-crispr-in-2021-its-even-more-complicated-than-you-think/] BC</w:t>
      </w:r>
    </w:p>
    <w:p w:rsidR="008C27C4" w:rsidRDefault="008C27C4" w:rsidP="008C27C4">
      <w:r>
        <w:t>Still Want To Patent CRISPR? Here’s What You Need To Know</w:t>
      </w:r>
    </w:p>
    <w:p w:rsidR="008C27C4" w:rsidRPr="008253CA" w:rsidRDefault="008C27C4" w:rsidP="008C27C4">
      <w:pPr>
        <w:rPr>
          <w:rStyle w:val="StyleUnderline"/>
        </w:rPr>
      </w:pPr>
      <w:r w:rsidRPr="008253CA">
        <w:rPr>
          <w:rStyle w:val="StyleUnderline"/>
        </w:rPr>
        <w:t xml:space="preserve">The biggest challenge for anyone trying to sort out CRISPR patent rights is fully understanding just how many patents there are. </w:t>
      </w:r>
    </w:p>
    <w:p w:rsidR="008C27C4" w:rsidRPr="008253CA" w:rsidRDefault="008C27C4" w:rsidP="008C27C4">
      <w:pPr>
        <w:rPr>
          <w:rStyle w:val="StyleUnderline"/>
        </w:rPr>
      </w:pPr>
      <w:r>
        <w:t xml:space="preserve">A search in the </w:t>
      </w:r>
      <w:r w:rsidRPr="003A508A">
        <w:rPr>
          <w:rStyle w:val="StyleUnderline"/>
          <w:highlight w:val="green"/>
        </w:rPr>
        <w:t>USPTO revealed</w:t>
      </w:r>
      <w:r w:rsidRPr="008253CA">
        <w:rPr>
          <w:rStyle w:val="StyleUnderline"/>
        </w:rPr>
        <w:t xml:space="preserve"> </w:t>
      </w:r>
      <w:r w:rsidRPr="008253CA">
        <w:rPr>
          <w:rStyle w:val="Emphasis"/>
        </w:rPr>
        <w:t>262</w:t>
      </w:r>
      <w:r w:rsidRPr="008253CA">
        <w:rPr>
          <w:rStyle w:val="StyleUnderline"/>
        </w:rPr>
        <w:t xml:space="preserve"> patents or patent applications listing CRISPR-Cas9 and </w:t>
      </w:r>
      <w:r w:rsidRPr="00F738EF">
        <w:rPr>
          <w:rStyle w:val="StyleUnderline"/>
          <w:highlight w:val="green"/>
        </w:rPr>
        <w:t xml:space="preserve">over </w:t>
      </w:r>
      <w:r w:rsidRPr="00F738EF">
        <w:rPr>
          <w:rStyle w:val="Emphasis"/>
          <w:highlight w:val="green"/>
        </w:rPr>
        <w:t>5,000</w:t>
      </w:r>
      <w:r w:rsidRPr="008253CA">
        <w:rPr>
          <w:rStyle w:val="StyleUnderline"/>
        </w:rPr>
        <w:t xml:space="preserve"> general </w:t>
      </w:r>
      <w:r w:rsidRPr="00F738EF">
        <w:rPr>
          <w:rStyle w:val="StyleUnderline"/>
          <w:highlight w:val="green"/>
        </w:rPr>
        <w:t>CRISPR patents</w:t>
      </w:r>
      <w:r>
        <w:t xml:space="preserve">. And these are only the patent applications for Cas9. </w:t>
      </w:r>
      <w:r w:rsidRPr="00D65861">
        <w:rPr>
          <w:rStyle w:val="StyleUnderline"/>
        </w:rPr>
        <w:t xml:space="preserve">This </w:t>
      </w:r>
      <w:r w:rsidRPr="003A508A">
        <w:rPr>
          <w:rStyle w:val="StyleUnderline"/>
          <w:highlight w:val="green"/>
        </w:rPr>
        <w:t>doesn’t include</w:t>
      </w:r>
      <w:r w:rsidRPr="003A508A">
        <w:rPr>
          <w:rStyle w:val="StyleUnderline"/>
        </w:rPr>
        <w:t xml:space="preserve"> the growing number of patents for </w:t>
      </w:r>
      <w:r w:rsidRPr="003A508A">
        <w:rPr>
          <w:rStyle w:val="StyleUnderline"/>
          <w:highlight w:val="green"/>
        </w:rPr>
        <w:t>other</w:t>
      </w:r>
      <w:r w:rsidRPr="003A508A">
        <w:rPr>
          <w:rStyle w:val="StyleUnderline"/>
        </w:rPr>
        <w:t xml:space="preserve"> Cas </w:t>
      </w:r>
      <w:r w:rsidRPr="003A508A">
        <w:rPr>
          <w:rStyle w:val="StyleUnderline"/>
          <w:highlight w:val="green"/>
        </w:rPr>
        <w:t>molecules or</w:t>
      </w:r>
      <w:r w:rsidRPr="003A508A">
        <w:rPr>
          <w:rStyle w:val="StyleUnderline"/>
        </w:rPr>
        <w:t xml:space="preserve"> Cas molecules yet to be discovered. This also doesn’t include patent applications in other big synthetic biology</w:t>
      </w:r>
      <w:r w:rsidRPr="008253CA">
        <w:rPr>
          <w:rStyle w:val="StyleUnderline"/>
        </w:rPr>
        <w:t xml:space="preserve"> </w:t>
      </w:r>
      <w:r w:rsidRPr="00F738EF">
        <w:rPr>
          <w:rStyle w:val="StyleUnderline"/>
          <w:highlight w:val="green"/>
        </w:rPr>
        <w:t xml:space="preserve">regions like China, Europe, </w:t>
      </w:r>
      <w:r w:rsidRPr="00D65861">
        <w:rPr>
          <w:rStyle w:val="StyleUnderline"/>
        </w:rPr>
        <w:t xml:space="preserve">the </w:t>
      </w:r>
      <w:r w:rsidRPr="00F738EF">
        <w:rPr>
          <w:rStyle w:val="StyleUnderline"/>
          <w:highlight w:val="green"/>
        </w:rPr>
        <w:t>UK, and Israel.</w:t>
      </w:r>
    </w:p>
    <w:p w:rsidR="008C27C4" w:rsidRPr="008253CA" w:rsidRDefault="008C27C4" w:rsidP="008C27C4">
      <w:pPr>
        <w:rPr>
          <w:rStyle w:val="Emphasis"/>
        </w:rPr>
      </w:pPr>
      <w:r w:rsidRPr="008253CA">
        <w:rPr>
          <w:rStyle w:val="Emphasis"/>
        </w:rPr>
        <w:t xml:space="preserve">The </w:t>
      </w:r>
      <w:r w:rsidRPr="00F738EF">
        <w:rPr>
          <w:rStyle w:val="Emphasis"/>
          <w:highlight w:val="green"/>
        </w:rPr>
        <w:t>competition</w:t>
      </w:r>
      <w:r w:rsidRPr="008253CA">
        <w:rPr>
          <w:rStyle w:val="Emphasis"/>
        </w:rPr>
        <w:t xml:space="preserve"> for CRISPR patents </w:t>
      </w:r>
      <w:r w:rsidRPr="00D65861">
        <w:rPr>
          <w:rStyle w:val="Emphasis"/>
        </w:rPr>
        <w:t xml:space="preserve">is </w:t>
      </w:r>
      <w:r w:rsidRPr="00F738EF">
        <w:rPr>
          <w:rStyle w:val="Emphasis"/>
          <w:highlight w:val="green"/>
        </w:rPr>
        <w:t>unlikely to diminish</w:t>
      </w:r>
      <w:r w:rsidRPr="008253CA">
        <w:rPr>
          <w:rStyle w:val="Emphasis"/>
        </w:rPr>
        <w:t xml:space="preserve"> in the </w:t>
      </w:r>
      <w:r w:rsidRPr="003A508A">
        <w:rPr>
          <w:rStyle w:val="Emphasis"/>
        </w:rPr>
        <w:t>future as more companies and academic centers clamber to join the race</w:t>
      </w:r>
      <w:r w:rsidRPr="003A508A">
        <w:t xml:space="preserve">. </w:t>
      </w:r>
      <w:r w:rsidRPr="003A508A">
        <w:rPr>
          <w:rStyle w:val="StyleUnderline"/>
        </w:rPr>
        <w:t>The race has become increasingly global with more countries filing</w:t>
      </w:r>
      <w:r w:rsidRPr="008253CA">
        <w:rPr>
          <w:rStyle w:val="StyleUnderline"/>
        </w:rPr>
        <w:t xml:space="preserve"> for </w:t>
      </w:r>
      <w:r w:rsidRPr="003A508A">
        <w:rPr>
          <w:rStyle w:val="StyleUnderline"/>
        </w:rPr>
        <w:t>CRISPR patents—</w:t>
      </w:r>
      <w:r w:rsidRPr="003A508A">
        <w:rPr>
          <w:rStyle w:val="Emphasis"/>
        </w:rPr>
        <w:t>new patents are filed at a rate of 200 per month.</w:t>
      </w:r>
    </w:p>
    <w:p w:rsidR="008C27C4" w:rsidRDefault="008C27C4" w:rsidP="008C27C4">
      <w:pPr>
        <w:rPr>
          <w:rStyle w:val="Emphasis"/>
        </w:rPr>
      </w:pPr>
      <w:r>
        <w:t xml:space="preserve">What isn’t clear is how these enormous numbers of CRISPR patents will affect the future of science. </w:t>
      </w:r>
      <w:r w:rsidRPr="008253CA">
        <w:rPr>
          <w:rStyle w:val="StyleUnderline"/>
        </w:rPr>
        <w:t xml:space="preserve">Will they hamper progress by limiting the commercial use of the technology, or will researchers prevail and make new therapies accessible to everyone? </w:t>
      </w:r>
      <w:r>
        <w:t>When the dust settles—if it does at all—</w:t>
      </w:r>
      <w:r w:rsidRPr="003A508A">
        <w:rPr>
          <w:rStyle w:val="StyleUnderline"/>
        </w:rPr>
        <w:t>the hope is that CRISPR technology will be accessible for a wide range of applications</w:t>
      </w:r>
      <w:r w:rsidRPr="008253CA">
        <w:rPr>
          <w:rStyle w:val="StyleUnderline"/>
        </w:rPr>
        <w:t xml:space="preserve"> at a competitive</w:t>
      </w:r>
      <w:r>
        <w:t xml:space="preserve"> cost. </w:t>
      </w:r>
      <w:r w:rsidRPr="001C7DFD">
        <w:rPr>
          <w:rStyle w:val="Emphasis"/>
        </w:rPr>
        <w:t xml:space="preserve">The </w:t>
      </w:r>
      <w:r w:rsidRPr="00F738EF">
        <w:rPr>
          <w:rStyle w:val="Emphasis"/>
          <w:highlight w:val="green"/>
        </w:rPr>
        <w:t>power to</w:t>
      </w:r>
      <w:r w:rsidRPr="008253CA">
        <w:rPr>
          <w:rStyle w:val="Emphasis"/>
        </w:rPr>
        <w:t xml:space="preserve"> </w:t>
      </w:r>
      <w:r w:rsidRPr="00F738EF">
        <w:rPr>
          <w:rStyle w:val="Emphasis"/>
          <w:highlight w:val="green"/>
        </w:rPr>
        <w:t>engineer</w:t>
      </w:r>
      <w:r w:rsidRPr="008253CA">
        <w:rPr>
          <w:rStyle w:val="Emphasis"/>
        </w:rPr>
        <w:t xml:space="preserve"> biology </w:t>
      </w:r>
      <w:r w:rsidRPr="00F738EF">
        <w:rPr>
          <w:rStyle w:val="Emphasis"/>
          <w:highlight w:val="green"/>
        </w:rPr>
        <w:t>should not be limited</w:t>
      </w:r>
      <w:r w:rsidRPr="008253CA">
        <w:rPr>
          <w:rStyle w:val="Emphasis"/>
        </w:rPr>
        <w:t xml:space="preserve"> to the very few.</w:t>
      </w:r>
      <w:r>
        <w:t xml:space="preserve"> We are now in the Age of Biology. </w:t>
      </w:r>
      <w:r w:rsidRPr="003A508A">
        <w:rPr>
          <w:rStyle w:val="Emphasis"/>
        </w:rPr>
        <w:t>If we are to build a better future, we cannot leave the fundamental promise of science in the dust.</w:t>
      </w:r>
    </w:p>
    <w:p w:rsidR="008C27C4" w:rsidRPr="00F50A3A" w:rsidRDefault="008C27C4" w:rsidP="008C27C4">
      <w:pPr>
        <w:pStyle w:val="Heading4"/>
      </w:pPr>
      <w:r w:rsidRPr="00F50A3A">
        <w:t xml:space="preserve">Makes development of CRISPR impossible </w:t>
      </w:r>
      <w:r>
        <w:t>–</w:t>
      </w:r>
      <w:r w:rsidRPr="00F50A3A">
        <w:t xml:space="preserve"> </w:t>
      </w:r>
      <w:r>
        <w:t xml:space="preserve">3 warrants </w:t>
      </w:r>
    </w:p>
    <w:p w:rsidR="008C27C4" w:rsidRPr="004A0F83" w:rsidRDefault="008C27C4" w:rsidP="008C27C4">
      <w:pPr>
        <w:pStyle w:val="Heading4"/>
        <w:numPr>
          <w:ilvl w:val="0"/>
          <w:numId w:val="13"/>
        </w:numPr>
      </w:pPr>
      <w:r>
        <w:t xml:space="preserve">Patent disputes are imminent -- other entities and foreign governments get involved ensure </w:t>
      </w:r>
      <w:r w:rsidRPr="001B0F42">
        <w:t>conflicts</w:t>
      </w:r>
    </w:p>
    <w:p w:rsidR="008C27C4" w:rsidRPr="001C6686" w:rsidRDefault="008C27C4" w:rsidP="008C27C4">
      <w:pPr>
        <w:rPr>
          <w:b/>
          <w:sz w:val="26"/>
        </w:rPr>
      </w:pPr>
      <w:r w:rsidRPr="001C6686">
        <w:rPr>
          <w:rStyle w:val="Style13ptBold"/>
        </w:rPr>
        <w:t>Stramiello</w:t>
      </w:r>
      <w:r>
        <w:rPr>
          <w:rStyle w:val="Style13ptBold"/>
        </w:rPr>
        <w:t xml:space="preserve"> 18 </w:t>
      </w:r>
      <w:r w:rsidRPr="001C6686">
        <w:t xml:space="preserve">[(Michael, PhD, an intellectual property litigation associate in Washington, DC. His practice focuses on the life sciences industry.) “CRISPR: The New Frontier of Biotechnology Innovation” American Bar Association, Jan/Feb 2018. </w:t>
      </w:r>
      <w:hyperlink r:id="rId10" w:history="1">
        <w:r w:rsidRPr="001C6686">
          <w:rPr>
            <w:rStyle w:val="Hyperlink"/>
          </w:rPr>
          <w:t>https://www.americanbar.org/groups/intellectual_property_law/publications/landslide/2017-18/january-february/crispr-new-frontier-biotechnology-innovation-digital-feature/</w:t>
        </w:r>
      </w:hyperlink>
      <w:r w:rsidRPr="001C6686">
        <w:t>] BC</w:t>
      </w:r>
    </w:p>
    <w:p w:rsidR="008C27C4" w:rsidRPr="001C6686" w:rsidRDefault="008C27C4" w:rsidP="008C27C4">
      <w:pPr>
        <w:rPr>
          <w:rStyle w:val="Emphasis"/>
        </w:rPr>
      </w:pPr>
      <w:r w:rsidRPr="003A508A">
        <w:rPr>
          <w:rStyle w:val="StyleUnderline"/>
        </w:rPr>
        <w:t>As the UC-Broad interference winds down</w:t>
      </w:r>
      <w:r w:rsidRPr="003A508A">
        <w:t xml:space="preserve">, </w:t>
      </w:r>
      <w:r w:rsidRPr="003A508A">
        <w:rPr>
          <w:rStyle w:val="Emphasis"/>
        </w:rPr>
        <w:t>CRISPR watchers should not lose sight of the USPTO</w:t>
      </w:r>
      <w:r w:rsidRPr="003A508A">
        <w:t xml:space="preserve">, </w:t>
      </w:r>
      <w:r w:rsidRPr="003A508A">
        <w:rPr>
          <w:rStyle w:val="StyleUnderline"/>
        </w:rPr>
        <w:t xml:space="preserve">where </w:t>
      </w:r>
      <w:r w:rsidRPr="00D33D58">
        <w:rPr>
          <w:rStyle w:val="StyleUnderline"/>
        </w:rPr>
        <w:t xml:space="preserve">more challenges may </w:t>
      </w:r>
      <w:r w:rsidRPr="00D33D58">
        <w:rPr>
          <w:rStyle w:val="Emphasis"/>
        </w:rPr>
        <w:t>wait in the wings</w:t>
      </w:r>
      <w:r>
        <w:t xml:space="preserve">. For example, </w:t>
      </w:r>
      <w:r w:rsidRPr="001C6686">
        <w:rPr>
          <w:rStyle w:val="StyleUnderline"/>
        </w:rPr>
        <w:t>at least one ex parte reexamination against a foundational patent owned by Broad has already been granted</w:t>
      </w:r>
      <w:r>
        <w:t xml:space="preserve"> (and suspended until the interference concludes). </w:t>
      </w:r>
      <w:r w:rsidRPr="001C7DFD">
        <w:rPr>
          <w:rStyle w:val="Emphasis"/>
        </w:rPr>
        <w:t>There is</w:t>
      </w:r>
      <w:r w:rsidRPr="001C6686">
        <w:rPr>
          <w:rStyle w:val="Emphasis"/>
        </w:rPr>
        <w:t xml:space="preserve"> also </w:t>
      </w:r>
      <w:r w:rsidRPr="00D65861">
        <w:rPr>
          <w:rStyle w:val="Emphasis"/>
        </w:rPr>
        <w:t xml:space="preserve">a </w:t>
      </w:r>
      <w:r w:rsidRPr="004A0F83">
        <w:rPr>
          <w:rStyle w:val="Emphasis"/>
          <w:highlight w:val="green"/>
        </w:rPr>
        <w:t>looming threat of</w:t>
      </w:r>
      <w:r w:rsidRPr="001C6686">
        <w:rPr>
          <w:rStyle w:val="Emphasis"/>
        </w:rPr>
        <w:t xml:space="preserve"> additional </w:t>
      </w:r>
      <w:r w:rsidRPr="004A0F83">
        <w:rPr>
          <w:rStyle w:val="Emphasis"/>
          <w:highlight w:val="green"/>
        </w:rPr>
        <w:t>interferences</w:t>
      </w:r>
      <w:r>
        <w:t xml:space="preserve">, </w:t>
      </w:r>
      <w:r w:rsidRPr="001C6686">
        <w:rPr>
          <w:rStyle w:val="StyleUnderline"/>
        </w:rPr>
        <w:t>as mentioned in recent USPTO communications</w:t>
      </w:r>
      <w:r>
        <w:t>19 a</w:t>
      </w:r>
      <w:r w:rsidRPr="001C6686">
        <w:rPr>
          <w:rStyle w:val="StyleUnderline"/>
        </w:rPr>
        <w:t>nd acknowledged in the pre-IPO disclosures of all three CRISPR-centric biotechnology companies publicly traded in the United States</w:t>
      </w:r>
      <w:r>
        <w:t xml:space="preserve"> (i.e., CRISPR Therapeutics AG, Editas Medicine Inc., and Intellia Therapeutics Inc.). </w:t>
      </w:r>
      <w:r w:rsidRPr="001C6686">
        <w:rPr>
          <w:rStyle w:val="Emphasis"/>
        </w:rPr>
        <w:t xml:space="preserve">Potential </w:t>
      </w:r>
      <w:r w:rsidRPr="004A0F83">
        <w:rPr>
          <w:rStyle w:val="Emphasis"/>
          <w:highlight w:val="green"/>
        </w:rPr>
        <w:t>dark</w:t>
      </w:r>
      <w:r w:rsidRPr="001C6686">
        <w:rPr>
          <w:rStyle w:val="Emphasis"/>
        </w:rPr>
        <w:t xml:space="preserve"> </w:t>
      </w:r>
      <w:r w:rsidRPr="004A0F83">
        <w:rPr>
          <w:rStyle w:val="Emphasis"/>
          <w:highlight w:val="green"/>
        </w:rPr>
        <w:t>horses</w:t>
      </w:r>
      <w:r w:rsidRPr="001C6686">
        <w:rPr>
          <w:rStyle w:val="Emphasis"/>
        </w:rPr>
        <w:t xml:space="preserve"> identified in those </w:t>
      </w:r>
      <w:r w:rsidRPr="003A508A">
        <w:rPr>
          <w:rStyle w:val="Emphasis"/>
        </w:rPr>
        <w:t>filings include:</w:t>
      </w:r>
      <w:r w:rsidRPr="003A508A">
        <w:t xml:space="preserve"> (1) </w:t>
      </w:r>
      <w:r w:rsidRPr="003A508A">
        <w:rPr>
          <w:rStyle w:val="Emphasis"/>
        </w:rPr>
        <w:t>Rockefeller University</w:t>
      </w:r>
      <w:r w:rsidRPr="003A508A">
        <w:t xml:space="preserve">, </w:t>
      </w:r>
      <w:r w:rsidRPr="003A508A">
        <w:rPr>
          <w:rStyle w:val="StyleUnderline"/>
        </w:rPr>
        <w:t>a joint applicant on certain Broad applications</w:t>
      </w:r>
      <w:r w:rsidRPr="003A508A">
        <w:t xml:space="preserve">; (2) </w:t>
      </w:r>
      <w:r w:rsidRPr="003A508A">
        <w:rPr>
          <w:rStyle w:val="Emphasis"/>
        </w:rPr>
        <w:t>ToolGen I</w:t>
      </w:r>
      <w:r w:rsidRPr="003A508A">
        <w:t xml:space="preserve">nc., </w:t>
      </w:r>
      <w:r w:rsidRPr="003A508A">
        <w:rPr>
          <w:rStyle w:val="StyleUnderline"/>
        </w:rPr>
        <w:t>whose suggestions of interference against Broad are still pending</w:t>
      </w:r>
      <w:r w:rsidRPr="003A508A">
        <w:t xml:space="preserve">; and (3) </w:t>
      </w:r>
      <w:r w:rsidRPr="003A508A">
        <w:rPr>
          <w:rStyle w:val="Emphasis"/>
        </w:rPr>
        <w:t>Vilnius University</w:t>
      </w:r>
      <w:r w:rsidRPr="003A508A">
        <w:t xml:space="preserve">, </w:t>
      </w:r>
      <w:r w:rsidRPr="003A508A">
        <w:rPr>
          <w:rStyle w:val="StyleUnderline"/>
        </w:rPr>
        <w:t>which has its own US patent for use of CRISPR/Cas9 systems and is party to a cross-licensing agreement with one of UC’s licensees.</w:t>
      </w:r>
      <w:r w:rsidRPr="003A508A">
        <w:t xml:space="preserve"> </w:t>
      </w:r>
      <w:r w:rsidRPr="003A508A">
        <w:rPr>
          <w:rStyle w:val="Emphasis"/>
        </w:rPr>
        <w:t xml:space="preserve">Other entities </w:t>
      </w:r>
      <w:r w:rsidRPr="004A0F83">
        <w:rPr>
          <w:rStyle w:val="Emphasis"/>
          <w:highlight w:val="green"/>
        </w:rPr>
        <w:t>may</w:t>
      </w:r>
      <w:r w:rsidRPr="001C6686">
        <w:rPr>
          <w:rStyle w:val="Emphasis"/>
        </w:rPr>
        <w:t xml:space="preserve"> also </w:t>
      </w:r>
      <w:r w:rsidRPr="004A0F83">
        <w:rPr>
          <w:rStyle w:val="Emphasis"/>
          <w:highlight w:val="green"/>
        </w:rPr>
        <w:t xml:space="preserve">come out of </w:t>
      </w:r>
      <w:r w:rsidRPr="001C7DFD">
        <w:rPr>
          <w:rStyle w:val="Emphasis"/>
        </w:rPr>
        <w:t xml:space="preserve">the </w:t>
      </w:r>
      <w:r w:rsidRPr="004A0F83">
        <w:rPr>
          <w:rStyle w:val="Emphasis"/>
          <w:highlight w:val="green"/>
        </w:rPr>
        <w:t>woodwork</w:t>
      </w:r>
      <w:r w:rsidRPr="001C6686">
        <w:rPr>
          <w:rStyle w:val="Emphasis"/>
        </w:rPr>
        <w:t xml:space="preserve"> with freedom-to-operate strategies that challenge key patents via inter partes review or post-grant review.</w:t>
      </w:r>
    </w:p>
    <w:p w:rsidR="008C27C4" w:rsidRDefault="008C27C4" w:rsidP="008C27C4">
      <w:r w:rsidRPr="004A0F83">
        <w:rPr>
          <w:rStyle w:val="StyleUnderline"/>
          <w:highlight w:val="green"/>
        </w:rPr>
        <w:t>Additional</w:t>
      </w:r>
      <w:r w:rsidRPr="001C6686">
        <w:rPr>
          <w:rStyle w:val="StyleUnderline"/>
        </w:rPr>
        <w:t xml:space="preserve"> CRISPR </w:t>
      </w:r>
      <w:r w:rsidRPr="004A0F83">
        <w:rPr>
          <w:rStyle w:val="StyleUnderline"/>
          <w:highlight w:val="green"/>
        </w:rPr>
        <w:t xml:space="preserve">disputes </w:t>
      </w:r>
      <w:r w:rsidRPr="003A508A">
        <w:rPr>
          <w:rStyle w:val="StyleUnderline"/>
        </w:rPr>
        <w:t xml:space="preserve">will </w:t>
      </w:r>
      <w:r w:rsidRPr="004A0F83">
        <w:rPr>
          <w:rStyle w:val="StyleUnderline"/>
          <w:highlight w:val="green"/>
        </w:rPr>
        <w:t>happen overseas</w:t>
      </w:r>
      <w:r w:rsidRPr="001C6686">
        <w:rPr>
          <w:rStyle w:val="StyleUnderline"/>
        </w:rPr>
        <w:t xml:space="preserve"> </w:t>
      </w:r>
      <w:r>
        <w:t xml:space="preserve">in 2018—and </w:t>
      </w:r>
      <w:r w:rsidRPr="001C6686">
        <w:rPr>
          <w:rStyle w:val="StyleUnderline"/>
        </w:rPr>
        <w:t xml:space="preserve">if patent grants are any indicator, </w:t>
      </w:r>
      <w:r w:rsidRPr="004A0F83">
        <w:rPr>
          <w:rStyle w:val="StyleUnderline"/>
          <w:highlight w:val="green"/>
        </w:rPr>
        <w:t xml:space="preserve">foreign agencies might </w:t>
      </w:r>
      <w:r w:rsidRPr="004A0F83">
        <w:rPr>
          <w:rStyle w:val="Emphasis"/>
          <w:highlight w:val="green"/>
        </w:rPr>
        <w:t>not</w:t>
      </w:r>
      <w:r w:rsidRPr="001C6686">
        <w:rPr>
          <w:rStyle w:val="Emphasis"/>
        </w:rPr>
        <w:t xml:space="preserve"> simply </w:t>
      </w:r>
      <w:r w:rsidRPr="004A0F83">
        <w:rPr>
          <w:rStyle w:val="Emphasis"/>
          <w:highlight w:val="green"/>
        </w:rPr>
        <w:t xml:space="preserve">follow </w:t>
      </w:r>
      <w:r w:rsidRPr="001C7DFD">
        <w:rPr>
          <w:rStyle w:val="Emphasis"/>
        </w:rPr>
        <w:t xml:space="preserve">the </w:t>
      </w:r>
      <w:r w:rsidRPr="004A0F83">
        <w:rPr>
          <w:rStyle w:val="Emphasis"/>
          <w:highlight w:val="green"/>
        </w:rPr>
        <w:t>USPTO</w:t>
      </w:r>
      <w:r w:rsidRPr="001C6686">
        <w:rPr>
          <w:rStyle w:val="Emphasis"/>
        </w:rPr>
        <w:t>’s lead.</w:t>
      </w:r>
      <w:r w:rsidRPr="001C6686">
        <w:rPr>
          <w:rStyle w:val="StyleUnderline"/>
        </w:rPr>
        <w:t xml:space="preserve"> </w:t>
      </w:r>
      <w:r>
        <w:t>The European Patent O</w:t>
      </w:r>
      <w:r w:rsidRPr="003A508A">
        <w:t>ff</w:t>
      </w:r>
      <w:r>
        <w:t>ice’s (</w:t>
      </w:r>
      <w:r w:rsidRPr="004A0F83">
        <w:rPr>
          <w:rStyle w:val="StyleUnderline"/>
          <w:highlight w:val="green"/>
        </w:rPr>
        <w:t>EPO’s</w:t>
      </w:r>
      <w:r>
        <w:t>) Opposition Division (</w:t>
      </w:r>
      <w:r w:rsidRPr="004A0F83">
        <w:rPr>
          <w:rStyle w:val="StyleUnderline"/>
          <w:highlight w:val="green"/>
        </w:rPr>
        <w:t>OD</w:t>
      </w:r>
      <w:r>
        <w:t xml:space="preserve">) will kick things off on January 16, when it </w:t>
      </w:r>
      <w:r w:rsidRPr="001C6686">
        <w:rPr>
          <w:rStyle w:val="StyleUnderline"/>
        </w:rPr>
        <w:t xml:space="preserve">hears oral arguments in oppositions lodged </w:t>
      </w:r>
      <w:r w:rsidRPr="003A508A">
        <w:rPr>
          <w:rStyle w:val="StyleUnderline"/>
        </w:rPr>
        <w:t xml:space="preserve">against a foundational patent owned by Broad. </w:t>
      </w:r>
      <w:r w:rsidRPr="003A508A">
        <w:t xml:space="preserve">Among other things, </w:t>
      </w:r>
      <w:r w:rsidRPr="003A508A">
        <w:rPr>
          <w:rStyle w:val="Emphasis"/>
        </w:rPr>
        <w:t xml:space="preserve">challengers have </w:t>
      </w:r>
      <w:r w:rsidRPr="003A508A">
        <w:rPr>
          <w:rStyle w:val="Emphasis"/>
          <w:highlight w:val="green"/>
        </w:rPr>
        <w:t>attacked</w:t>
      </w:r>
      <w:r w:rsidRPr="003A508A">
        <w:rPr>
          <w:rStyle w:val="Emphasis"/>
        </w:rPr>
        <w:t xml:space="preserve"> the purported novelty of </w:t>
      </w:r>
      <w:r w:rsidRPr="003A508A">
        <w:rPr>
          <w:rStyle w:val="Emphasis"/>
          <w:highlight w:val="green"/>
        </w:rPr>
        <w:t>Broad’s claims</w:t>
      </w:r>
      <w:r w:rsidRPr="003A508A">
        <w:rPr>
          <w:rStyle w:val="Emphasis"/>
        </w:rPr>
        <w:t>, a determination that may hinge on whether Broad validly claimed priority to two of its early applications</w:t>
      </w:r>
      <w:r w:rsidRPr="003A508A">
        <w:t xml:space="preserve">. If it did not, </w:t>
      </w:r>
      <w:r w:rsidRPr="003A508A">
        <w:rPr>
          <w:rStyle w:val="Emphasis"/>
        </w:rPr>
        <w:t>at least seven of Broad’s other opposed patents may be vulnerable too</w:t>
      </w:r>
      <w:r w:rsidRPr="003A508A">
        <w:t xml:space="preserve">. The OD has already issued a preliminary opinion indicating that it </w:t>
      </w:r>
      <w:r w:rsidRPr="003A508A">
        <w:rPr>
          <w:rStyle w:val="StyleUnderline"/>
        </w:rPr>
        <w:t>expects the oppositions to succee</w:t>
      </w:r>
      <w:r w:rsidRPr="003A508A">
        <w:t xml:space="preserve">d.20 While that opinion is nonbinding, </w:t>
      </w:r>
      <w:r w:rsidRPr="003A508A">
        <w:rPr>
          <w:rStyle w:val="StyleUnderline"/>
        </w:rPr>
        <w:t>European analysts have stressed that it is usually “very difficult” to sway the OD from its preliminary view</w:t>
      </w:r>
      <w:r w:rsidRPr="003A508A">
        <w:t xml:space="preserve">s.21 In any event, </w:t>
      </w:r>
      <w:r w:rsidRPr="003A508A">
        <w:rPr>
          <w:rStyle w:val="StyleUnderline"/>
        </w:rPr>
        <w:t>Broad will not be the only foundational patent holder fighting to keep its rights alive across the pond in 2018, as the EPO has also granted noteworthy patent rights to UC, Sigma-Aldrich, and Cellectis, thus opening nine-month windows for would-be challengers to file post-</w:t>
      </w:r>
      <w:r w:rsidRPr="001C6686">
        <w:rPr>
          <w:rStyle w:val="StyleUnderline"/>
        </w:rPr>
        <w:t>grant oppositions. The fight over UC’s patent</w:t>
      </w:r>
      <w:r>
        <w:t xml:space="preserve">, which controversially covers use of CRISPR in both prokaryotes and eukaryotes, </w:t>
      </w:r>
      <w:r w:rsidRPr="001C6686">
        <w:rPr>
          <w:rStyle w:val="StyleUnderline"/>
        </w:rPr>
        <w:t>may be especially heated</w:t>
      </w:r>
      <w:r>
        <w:t>. It has already withstood over a half dozen third-party observations (including some filed by Broad),22 and at least two groups have now filed post-grant oppositions.23</w:t>
      </w:r>
    </w:p>
    <w:p w:rsidR="008C27C4" w:rsidRDefault="008C27C4" w:rsidP="008C27C4">
      <w:r w:rsidRPr="003A508A">
        <w:rPr>
          <w:rStyle w:val="StyleUnderline"/>
        </w:rPr>
        <w:t>China</w:t>
      </w:r>
      <w:r w:rsidRPr="003A508A">
        <w:t xml:space="preserve">, home to the world’s second-busiest CRISPR patent landscape (after the United States), </w:t>
      </w:r>
      <w:r w:rsidRPr="003A508A">
        <w:rPr>
          <w:rStyle w:val="StyleUnderline"/>
        </w:rPr>
        <w:t xml:space="preserve">may host similar turf wars </w:t>
      </w:r>
      <w:r w:rsidRPr="003A508A">
        <w:t>in 2018. UC</w:t>
      </w:r>
      <w:r>
        <w:t xml:space="preserve"> and Broad, among many others, are already on the scene and may be drawing up battle plans. </w:t>
      </w:r>
      <w:r w:rsidRPr="001C6686">
        <w:rPr>
          <w:rStyle w:val="StyleUnderline"/>
        </w:rPr>
        <w:t xml:space="preserve">While Broad’s applications remain pending, </w:t>
      </w:r>
      <w:r w:rsidRPr="004A0F83">
        <w:rPr>
          <w:rStyle w:val="StyleUnderline"/>
          <w:highlight w:val="green"/>
        </w:rPr>
        <w:t>China’s S</w:t>
      </w:r>
      <w:r w:rsidRPr="001C6686">
        <w:rPr>
          <w:rStyle w:val="StyleUnderline"/>
        </w:rPr>
        <w:t xml:space="preserve">tate </w:t>
      </w:r>
      <w:r w:rsidRPr="004A0F83">
        <w:rPr>
          <w:rStyle w:val="StyleUnderline"/>
          <w:highlight w:val="green"/>
        </w:rPr>
        <w:t>I</w:t>
      </w:r>
      <w:r w:rsidRPr="001C6686">
        <w:rPr>
          <w:rStyle w:val="StyleUnderline"/>
        </w:rPr>
        <w:t xml:space="preserve">ntellectual </w:t>
      </w:r>
      <w:r w:rsidRPr="004A0F83">
        <w:rPr>
          <w:rStyle w:val="StyleUnderline"/>
          <w:highlight w:val="green"/>
        </w:rPr>
        <w:t>P</w:t>
      </w:r>
      <w:r w:rsidRPr="001C6686">
        <w:rPr>
          <w:rStyle w:val="StyleUnderline"/>
        </w:rPr>
        <w:t xml:space="preserve">roperty </w:t>
      </w:r>
      <w:r w:rsidRPr="004A0F83">
        <w:rPr>
          <w:rStyle w:val="StyleUnderline"/>
          <w:highlight w:val="green"/>
        </w:rPr>
        <w:t>O</w:t>
      </w:r>
      <w:r w:rsidRPr="001C6686">
        <w:rPr>
          <w:rStyle w:val="StyleUnderline"/>
        </w:rPr>
        <w:t xml:space="preserve">ffice </w:t>
      </w:r>
      <w:r w:rsidRPr="004A0F83">
        <w:rPr>
          <w:rStyle w:val="StyleUnderline"/>
          <w:highlight w:val="green"/>
        </w:rPr>
        <w:t>announced</w:t>
      </w:r>
      <w:r w:rsidRPr="001C6686">
        <w:rPr>
          <w:rStyle w:val="StyleUnderline"/>
        </w:rPr>
        <w:t xml:space="preserve"> in June </w:t>
      </w:r>
      <w:r w:rsidRPr="004A0F83">
        <w:rPr>
          <w:rStyle w:val="StyleUnderline"/>
          <w:highlight w:val="green"/>
        </w:rPr>
        <w:t>its intention to grant</w:t>
      </w:r>
      <w:r w:rsidRPr="001C6686">
        <w:rPr>
          <w:rStyle w:val="StyleUnderline"/>
        </w:rPr>
        <w:t xml:space="preserve"> UC a </w:t>
      </w:r>
      <w:r w:rsidRPr="004A0F83">
        <w:rPr>
          <w:rStyle w:val="StyleUnderline"/>
          <w:highlight w:val="green"/>
        </w:rPr>
        <w:t>patent covering CRISPR</w:t>
      </w:r>
      <w:r w:rsidRPr="001C6686">
        <w:rPr>
          <w:rStyle w:val="StyleUnderline"/>
        </w:rPr>
        <w:t>/Cas9 methods and compositions for applications in any environment</w:t>
      </w:r>
      <w:r>
        <w:t>. One of UC’s key licensees in human therapeutics praised the decision as “further global recognition that [UC and its collaborators] are the pioneers in the application of CRISPR/Cas9 in all cell types.”24 Not missing a beat, Broad issued an ominous reminder that “[i]n China, patents are subject to invalidation proceedings after they are issued.”25</w:t>
      </w:r>
    </w:p>
    <w:p w:rsidR="006667AA" w:rsidRDefault="006667AA" w:rsidP="006667AA">
      <w:pPr>
        <w:pStyle w:val="Heading4"/>
      </w:pPr>
      <w:r>
        <w:t xml:space="preserve">IP disputes </w:t>
      </w:r>
      <w:r w:rsidRPr="00FD00AE">
        <w:rPr>
          <w:u w:val="single"/>
        </w:rPr>
        <w:t>foreclose</w:t>
      </w:r>
      <w:r>
        <w:t xml:space="preserve"> research </w:t>
      </w:r>
      <w:r w:rsidRPr="00FD00AE">
        <w:t>collaboration</w:t>
      </w:r>
      <w:r>
        <w:t xml:space="preserve"> between universities, which has historically enabled critical </w:t>
      </w:r>
      <w:r w:rsidRPr="00FD00AE">
        <w:rPr>
          <w:u w:val="single"/>
        </w:rPr>
        <w:t>scientific breakthroughs</w:t>
      </w:r>
      <w:r>
        <w:t xml:space="preserve">  </w:t>
      </w:r>
    </w:p>
    <w:p w:rsidR="008C27C4" w:rsidRPr="006F3007" w:rsidRDefault="008C27C4" w:rsidP="008C27C4">
      <w:pPr>
        <w:rPr>
          <w:rStyle w:val="Style13ptBold"/>
        </w:rPr>
      </w:pPr>
      <w:r>
        <w:rPr>
          <w:rStyle w:val="Style13ptBold"/>
        </w:rPr>
        <w:t xml:space="preserve">Sherkow 17 </w:t>
      </w:r>
      <w:r w:rsidRPr="006F3007">
        <w:t xml:space="preserve">[(Jacob, Professor of Law at the College of Law and Affiliate of the Carl R. Woese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Sherkow has also been a Permanent Visiting Professor at the Center for Advanced Studies in Biomedical Innovation Law (“CeBIL”) at the University of Copenhagen Faculty of Law.) “Patent protection for CRISPR: an ELSI review” Journal of Law and the Biosciences 12/7/2017 </w:t>
      </w:r>
      <w:hyperlink r:id="rId11" w:history="1">
        <w:r w:rsidRPr="006F3007">
          <w:rPr>
            <w:rStyle w:val="Hyperlink"/>
          </w:rPr>
          <w:t>https://www.ncbi.nlm.nih.gov/pmc/articles/PMC5965580/</w:t>
        </w:r>
      </w:hyperlink>
      <w:r w:rsidRPr="006F3007">
        <w:t>] BC</w:t>
      </w:r>
    </w:p>
    <w:p w:rsidR="008C27C4" w:rsidRDefault="008C27C4" w:rsidP="008C27C4">
      <w:r w:rsidRPr="003A508A">
        <w:rPr>
          <w:rStyle w:val="StyleUnderline"/>
        </w:rPr>
        <w:t>One</w:t>
      </w:r>
      <w:r w:rsidRPr="00F05B8A">
        <w:rPr>
          <w:rStyle w:val="StyleUnderline"/>
        </w:rPr>
        <w:t xml:space="preserve"> </w:t>
      </w:r>
      <w:r w:rsidRPr="003A508A">
        <w:rPr>
          <w:rStyle w:val="StyleUnderline"/>
        </w:rPr>
        <w:t xml:space="preserve">notable aspect of </w:t>
      </w:r>
      <w:r w:rsidRPr="001C7DFD">
        <w:rPr>
          <w:rStyle w:val="StyleUnderline"/>
        </w:rPr>
        <w:t xml:space="preserve">the </w:t>
      </w:r>
      <w:r w:rsidRPr="003A508A">
        <w:rPr>
          <w:rStyle w:val="StyleUnderline"/>
        </w:rPr>
        <w:t>CRISPR</w:t>
      </w:r>
      <w:r w:rsidRPr="00F05B8A">
        <w:rPr>
          <w:rStyle w:val="StyleUnderline"/>
        </w:rPr>
        <w:t xml:space="preserve"> </w:t>
      </w:r>
      <w:r w:rsidRPr="003A508A">
        <w:rPr>
          <w:rStyle w:val="StyleUnderline"/>
          <w:highlight w:val="green"/>
        </w:rPr>
        <w:t>patent dispute</w:t>
      </w:r>
      <w:r w:rsidRPr="00F05B8A">
        <w:rPr>
          <w:rStyle w:val="StyleUnderline"/>
        </w:rPr>
        <w:t xml:space="preserve"> is that </w:t>
      </w:r>
      <w:r w:rsidRPr="003A508A">
        <w:rPr>
          <w:rStyle w:val="StyleUnderline"/>
        </w:rPr>
        <w:t xml:space="preserve">it is, by and large, a </w:t>
      </w:r>
      <w:r w:rsidRPr="003A508A">
        <w:rPr>
          <w:rStyle w:val="Emphasis"/>
        </w:rPr>
        <w:t>dispute between academic research institutions</w:t>
      </w:r>
      <w:r w:rsidRPr="003A508A">
        <w:t xml:space="preserve">. </w:t>
      </w:r>
      <w:r w:rsidRPr="003A508A">
        <w:rPr>
          <w:rStyle w:val="StyleUnderline"/>
        </w:rPr>
        <w:t>It pits lawyers representing the University of California against lawyers representing the Broad Institute of MIT and Harvard</w:t>
      </w:r>
      <w:r w:rsidRPr="003A508A">
        <w:t>.22 To be sure, university rivalries are common.23</w:t>
      </w:r>
      <w:r w:rsidRPr="003A508A">
        <w:rPr>
          <w:rStyle w:val="Emphasis"/>
        </w:rPr>
        <w:t xml:space="preserve"> But because universities share among themselves a larger mission to create and disseminate knowledge to the public, litigiousness among them has been historically rare</w:t>
      </w:r>
      <w:r w:rsidRPr="003A508A">
        <w:t>.24</w:t>
      </w:r>
    </w:p>
    <w:p w:rsidR="008C27C4" w:rsidRPr="00F05B8A" w:rsidRDefault="008C27C4" w:rsidP="008C27C4">
      <w:pPr>
        <w:rPr>
          <w:rStyle w:val="StyleUnderline"/>
        </w:rPr>
      </w:pPr>
      <w:r w:rsidRPr="00F05B8A">
        <w:rPr>
          <w:rStyle w:val="StyleUnderline"/>
        </w:rPr>
        <w:t>University-against-university patent disputes</w:t>
      </w:r>
      <w:r>
        <w:t xml:space="preserve">, like CRISPR, </w:t>
      </w:r>
      <w:r w:rsidRPr="00F738EF">
        <w:rPr>
          <w:rStyle w:val="Emphasis"/>
          <w:highlight w:val="green"/>
        </w:rPr>
        <w:t>complicate</w:t>
      </w:r>
      <w:r w:rsidRPr="00F05B8A">
        <w:rPr>
          <w:rStyle w:val="Emphasis"/>
        </w:rPr>
        <w:t xml:space="preserve"> interinstitutional </w:t>
      </w:r>
      <w:r w:rsidRPr="00F738EF">
        <w:rPr>
          <w:rStyle w:val="Emphasis"/>
          <w:highlight w:val="green"/>
        </w:rPr>
        <w:t>research agreements</w:t>
      </w:r>
      <w:r w:rsidRPr="00F05B8A">
        <w:rPr>
          <w:rStyle w:val="Emphasis"/>
        </w:rPr>
        <w:t xml:space="preserve"> on several levels</w:t>
      </w:r>
      <w:r>
        <w:t xml:space="preserve">. First, </w:t>
      </w:r>
      <w:r w:rsidRPr="003A508A">
        <w:rPr>
          <w:rStyle w:val="Emphasis"/>
        </w:rPr>
        <w:t>they have the</w:t>
      </w:r>
      <w:r w:rsidRPr="001C7DFD">
        <w:rPr>
          <w:rStyle w:val="Emphasis"/>
        </w:rPr>
        <w:t xml:space="preserve"> </w:t>
      </w:r>
      <w:r w:rsidRPr="003A508A">
        <w:rPr>
          <w:rStyle w:val="Emphasis"/>
        </w:rPr>
        <w:t xml:space="preserve">potential to </w:t>
      </w:r>
      <w:r w:rsidRPr="00F738EF">
        <w:rPr>
          <w:rStyle w:val="Emphasis"/>
          <w:highlight w:val="green"/>
        </w:rPr>
        <w:t>chill</w:t>
      </w:r>
      <w:r w:rsidRPr="00F05B8A">
        <w:rPr>
          <w:rStyle w:val="Emphasis"/>
        </w:rPr>
        <w:t xml:space="preserve"> formal interinstitutional research </w:t>
      </w:r>
      <w:r w:rsidRPr="00F738EF">
        <w:rPr>
          <w:rStyle w:val="Emphasis"/>
          <w:highlight w:val="green"/>
        </w:rPr>
        <w:t>collaborations</w:t>
      </w:r>
      <w:r w:rsidRPr="00F05B8A">
        <w:rPr>
          <w:rStyle w:val="Emphasis"/>
        </w:rPr>
        <w:t xml:space="preserve"> among universities</w:t>
      </w:r>
      <w:r>
        <w:t xml:space="preserve"> if the institutions cannot agree on intellectual property issues beforehand.25 </w:t>
      </w:r>
      <w:r w:rsidRPr="001C7DFD">
        <w:rPr>
          <w:rStyle w:val="StyleUnderline"/>
        </w:rPr>
        <w:t xml:space="preserve">Universities may simply </w:t>
      </w:r>
      <w:r w:rsidRPr="003A508A">
        <w:rPr>
          <w:rStyle w:val="StyleUnderline"/>
        </w:rPr>
        <w:t>be unwilling to enter into such agreements in the</w:t>
      </w:r>
      <w:r w:rsidRPr="00F05B8A">
        <w:rPr>
          <w:rStyle w:val="StyleUnderline"/>
        </w:rPr>
        <w:t xml:space="preserve"> first instance, </w:t>
      </w:r>
      <w:r w:rsidRPr="00D65861">
        <w:rPr>
          <w:rStyle w:val="StyleUnderline"/>
        </w:rPr>
        <w:t>or</w:t>
      </w:r>
      <w:r w:rsidRPr="00F05B8A">
        <w:rPr>
          <w:rStyle w:val="StyleUnderline"/>
        </w:rPr>
        <w:t xml:space="preserve">, perhaps more perniciously, </w:t>
      </w:r>
      <w:r w:rsidRPr="00F738EF">
        <w:rPr>
          <w:rStyle w:val="StyleUnderline"/>
          <w:highlight w:val="green"/>
        </w:rPr>
        <w:t>discourage</w:t>
      </w:r>
      <w:r w:rsidRPr="00F05B8A">
        <w:rPr>
          <w:rStyle w:val="StyleUnderline"/>
        </w:rPr>
        <w:t xml:space="preserve"> their faculty from informally </w:t>
      </w:r>
      <w:r w:rsidRPr="00F738EF">
        <w:rPr>
          <w:rStyle w:val="StyleUnderline"/>
          <w:highlight w:val="green"/>
        </w:rPr>
        <w:t>developing</w:t>
      </w:r>
      <w:r w:rsidRPr="00F05B8A">
        <w:rPr>
          <w:rStyle w:val="StyleUnderline"/>
        </w:rPr>
        <w:t xml:space="preserve"> such </w:t>
      </w:r>
      <w:r w:rsidRPr="00F738EF">
        <w:rPr>
          <w:rStyle w:val="StyleUnderline"/>
          <w:highlight w:val="green"/>
        </w:rPr>
        <w:t>networks</w:t>
      </w:r>
      <w:r>
        <w:t xml:space="preserve">.26 While the empirical evidence for such a diminishment in collaborative efforts is slight—difficult to demonstrate, in part, because it requires the proof of opportunities not taken by universities—some </w:t>
      </w:r>
      <w:r w:rsidRPr="00F05B8A">
        <w:rPr>
          <w:rStyle w:val="StyleUnderline"/>
        </w:rPr>
        <w:t xml:space="preserve">recent </w:t>
      </w:r>
      <w:r w:rsidRPr="00F738EF">
        <w:rPr>
          <w:rStyle w:val="StyleUnderline"/>
        </w:rPr>
        <w:t>survey data have found that ‘institutionally mandated [materials transfer agreements</w:t>
      </w:r>
      <w:r w:rsidRPr="00F05B8A">
        <w:rPr>
          <w:rStyle w:val="StyleUnderline"/>
        </w:rPr>
        <w:t>] put sand in the wheels of a lively system of intra-disciplinary exchanges of research tools’</w:t>
      </w:r>
      <w:r>
        <w:t xml:space="preserve">.27 Aside from this, there is substantial anecdotal evidence of institutional difficulties in creating such agreements.28 It stands to reason that, </w:t>
      </w:r>
      <w:r w:rsidRPr="00F05B8A">
        <w:rPr>
          <w:rStyle w:val="Emphasis"/>
        </w:rPr>
        <w:t xml:space="preserve">at least in some instances, these </w:t>
      </w:r>
      <w:r w:rsidRPr="00F738EF">
        <w:rPr>
          <w:rStyle w:val="Emphasis"/>
          <w:highlight w:val="green"/>
        </w:rPr>
        <w:t>difficulties</w:t>
      </w:r>
      <w:r w:rsidRPr="00F05B8A">
        <w:rPr>
          <w:rStyle w:val="Emphasis"/>
        </w:rPr>
        <w:t xml:space="preserve"> have </w:t>
      </w:r>
      <w:r w:rsidRPr="00F738EF">
        <w:rPr>
          <w:rStyle w:val="Emphasis"/>
          <w:highlight w:val="green"/>
        </w:rPr>
        <w:t>end</w:t>
      </w:r>
      <w:r w:rsidRPr="00F738EF">
        <w:rPr>
          <w:rStyle w:val="Emphasis"/>
        </w:rPr>
        <w:t>e</w:t>
      </w:r>
      <w:r w:rsidRPr="00F05B8A">
        <w:rPr>
          <w:rStyle w:val="Emphasis"/>
        </w:rPr>
        <w:t xml:space="preserve">d some </w:t>
      </w:r>
      <w:r w:rsidRPr="00F738EF">
        <w:rPr>
          <w:rStyle w:val="Emphasis"/>
          <w:highlight w:val="green"/>
        </w:rPr>
        <w:t>collaborations before they</w:t>
      </w:r>
      <w:r w:rsidRPr="00F05B8A">
        <w:rPr>
          <w:rStyle w:val="Emphasis"/>
        </w:rPr>
        <w:t xml:space="preserve"> could </w:t>
      </w:r>
      <w:r w:rsidRPr="00F738EF">
        <w:rPr>
          <w:rStyle w:val="Emphasis"/>
          <w:highlight w:val="green"/>
        </w:rPr>
        <w:t>begin</w:t>
      </w:r>
      <w:r>
        <w:t xml:space="preserve">. More immediately, </w:t>
      </w:r>
      <w:r w:rsidRPr="001C7DFD">
        <w:rPr>
          <w:rStyle w:val="Emphasis"/>
        </w:rPr>
        <w:t>this is a current issue with the CRISPR patent dispute</w:t>
      </w:r>
      <w:r w:rsidRPr="001C7DFD">
        <w:rPr>
          <w:rStyle w:val="StyleUnderline"/>
        </w:rPr>
        <w:t xml:space="preserve"> given some internal dissention between Doudna</w:t>
      </w:r>
      <w:r w:rsidRPr="00F05B8A">
        <w:rPr>
          <w:rStyle w:val="StyleUnderline"/>
        </w:rPr>
        <w:t xml:space="preserve"> and Charpentier's respective institutions concerning the intellectual property involved.</w:t>
      </w:r>
      <w:r>
        <w:t xml:space="preserve"> Although Doudna and Charpentier filed their joint patent application in 2012, their institutions did not formally assent to a cross-licensing agreement until December 2016.</w:t>
      </w:r>
      <w:r w:rsidRPr="00F05B8A">
        <w:rPr>
          <w:rStyle w:val="StyleUnderline"/>
        </w:rPr>
        <w:t>29 If assenting to a cross-licensing agreement for a single piece of technology has proved difficult, it is unclear how the two institutions will deal with one another on future collaborations.</w:t>
      </w:r>
    </w:p>
    <w:p w:rsidR="008C27C4" w:rsidRDefault="008C27C4" w:rsidP="008C27C4">
      <w:r>
        <w:t xml:space="preserve">Second, even with some friction between universities over obtaining patents for their researchers’ work, </w:t>
      </w:r>
      <w:r w:rsidRPr="00D65861">
        <w:rPr>
          <w:rStyle w:val="Emphasis"/>
        </w:rPr>
        <w:t xml:space="preserve">it has been </w:t>
      </w:r>
      <w:r w:rsidRPr="00F738EF">
        <w:rPr>
          <w:rStyle w:val="Emphasis"/>
          <w:highlight w:val="green"/>
        </w:rPr>
        <w:t>rare for universities to sue</w:t>
      </w:r>
      <w:r w:rsidRPr="00F05B8A">
        <w:rPr>
          <w:rStyle w:val="Emphasis"/>
        </w:rPr>
        <w:t xml:space="preserve"> one </w:t>
      </w:r>
      <w:r w:rsidRPr="00F738EF">
        <w:rPr>
          <w:rStyle w:val="Emphasis"/>
          <w:highlight w:val="green"/>
        </w:rPr>
        <w:t xml:space="preserve">another </w:t>
      </w:r>
      <w:r w:rsidRPr="003A508A">
        <w:rPr>
          <w:rStyle w:val="Emphasis"/>
        </w:rPr>
        <w:t>regarding inventorship—</w:t>
      </w:r>
      <w:r w:rsidRPr="00F738EF">
        <w:rPr>
          <w:rStyle w:val="Emphasis"/>
          <w:highlight w:val="green"/>
        </w:rPr>
        <w:t>until now</w:t>
      </w:r>
      <w:r>
        <w:t xml:space="preserve">. In 2011, for instance, the University of Utah sued the Max-Planck Institute concerning inventorship over a foundational group of patents concerning RNA interference technology.30 And since 2012, Stanford University and the Chinese University of Hong Kong have battled one another over lucrative patent rights to noninvasive prenatal genetic diagnostics.31 </w:t>
      </w:r>
      <w:r w:rsidRPr="00F05B8A">
        <w:rPr>
          <w:rStyle w:val="StyleUnderline"/>
        </w:rPr>
        <w:t>That dispute—despite several rounds of appeals—is still ongoing</w:t>
      </w:r>
      <w:r>
        <w:t xml:space="preserve">.32 Such </w:t>
      </w:r>
      <w:r w:rsidRPr="003A508A">
        <w:rPr>
          <w:rStyle w:val="Emphasis"/>
        </w:rPr>
        <w:t>patent disputes are costly, high stakes, and high profile</w:t>
      </w:r>
      <w:r>
        <w:t xml:space="preserve">. And while the </w:t>
      </w:r>
      <w:r w:rsidRPr="00F738EF">
        <w:rPr>
          <w:rStyle w:val="StyleUnderline"/>
          <w:highlight w:val="green"/>
        </w:rPr>
        <w:t>CRISPR</w:t>
      </w:r>
      <w:r>
        <w:t xml:space="preserve"> patent dispute itself is not a cause of such conflict, it </w:t>
      </w:r>
      <w:r w:rsidRPr="00F738EF">
        <w:rPr>
          <w:rStyle w:val="StyleUnderline"/>
          <w:highlight w:val="green"/>
        </w:rPr>
        <w:t>has become emblematic</w:t>
      </w:r>
      <w:r w:rsidRPr="00B84E8D">
        <w:rPr>
          <w:rStyle w:val="StyleUnderline"/>
        </w:rPr>
        <w:t>—</w:t>
      </w:r>
      <w:r w:rsidRPr="00F738EF">
        <w:rPr>
          <w:rStyle w:val="StyleUnderline"/>
          <w:highlight w:val="green"/>
        </w:rPr>
        <w:t>and</w:t>
      </w:r>
      <w:r w:rsidRPr="00B84E8D">
        <w:rPr>
          <w:rStyle w:val="StyleUnderline"/>
        </w:rPr>
        <w:t xml:space="preserve"> potentially </w:t>
      </w:r>
      <w:r w:rsidRPr="00F738EF">
        <w:rPr>
          <w:rStyle w:val="StyleUnderline"/>
          <w:highlight w:val="green"/>
        </w:rPr>
        <w:t>prophetic</w:t>
      </w:r>
      <w:r w:rsidRPr="00B84E8D">
        <w:rPr>
          <w:rStyle w:val="StyleUnderline"/>
        </w:rPr>
        <w:t>—of the tenor of such disputes today</w:t>
      </w:r>
      <w:r w:rsidRPr="001C7DFD">
        <w:rPr>
          <w:rStyle w:val="StyleUnderline"/>
        </w:rPr>
        <w:t>.</w:t>
      </w:r>
      <w:r w:rsidRPr="001C7DFD">
        <w:t xml:space="preserve"> </w:t>
      </w:r>
      <w:r w:rsidRPr="001C7DFD">
        <w:rPr>
          <w:rStyle w:val="Emphasis"/>
        </w:rPr>
        <w:t>Avoiding them in the first instance is a sensible institutional priority.</w:t>
      </w:r>
      <w:r w:rsidRPr="001C7DFD">
        <w:t xml:space="preserve"> But that sometimes</w:t>
      </w:r>
      <w:r>
        <w:t xml:space="preserve"> comes at the cost of avoiding one's colleagues.33</w:t>
      </w:r>
    </w:p>
    <w:p w:rsidR="008C27C4" w:rsidRDefault="008C27C4" w:rsidP="008C27C4">
      <w:r>
        <w:t xml:space="preserve">Third, </w:t>
      </w:r>
      <w:r w:rsidRPr="00B84E8D">
        <w:rPr>
          <w:rStyle w:val="StyleUnderline"/>
        </w:rPr>
        <w:t xml:space="preserve">even apart from the administrative institutional level, </w:t>
      </w:r>
      <w:r w:rsidRPr="00F738EF">
        <w:rPr>
          <w:rStyle w:val="Emphasis"/>
          <w:highlight w:val="green"/>
        </w:rPr>
        <w:t>patent disputes</w:t>
      </w:r>
      <w:r w:rsidRPr="00B84E8D">
        <w:rPr>
          <w:rStyle w:val="Emphasis"/>
        </w:rPr>
        <w:t xml:space="preserve"> like these </w:t>
      </w:r>
      <w:r w:rsidRPr="00F738EF">
        <w:rPr>
          <w:rStyle w:val="Emphasis"/>
          <w:highlight w:val="green"/>
        </w:rPr>
        <w:t>damper</w:t>
      </w:r>
      <w:r w:rsidRPr="00B84E8D">
        <w:rPr>
          <w:rStyle w:val="Emphasis"/>
        </w:rPr>
        <w:t xml:space="preserve"> the culture of scientific </w:t>
      </w:r>
      <w:r w:rsidRPr="00F738EF">
        <w:rPr>
          <w:rStyle w:val="Emphasis"/>
          <w:highlight w:val="green"/>
        </w:rPr>
        <w:t>collaboration</w:t>
      </w:r>
      <w:r w:rsidRPr="00B84E8D">
        <w:rPr>
          <w:rStyle w:val="StyleUnderline"/>
        </w:rPr>
        <w:t xml:space="preserve">, clearly </w:t>
      </w:r>
      <w:r w:rsidRPr="00F738EF">
        <w:rPr>
          <w:rStyle w:val="StyleUnderline"/>
          <w:highlight w:val="green"/>
        </w:rPr>
        <w:t>something of tremendous import to</w:t>
      </w:r>
      <w:r w:rsidRPr="00B84E8D">
        <w:rPr>
          <w:rStyle w:val="StyleUnderline"/>
        </w:rPr>
        <w:t xml:space="preserve"> modern </w:t>
      </w:r>
      <w:r w:rsidRPr="00F738EF">
        <w:rPr>
          <w:rStyle w:val="StyleUnderline"/>
          <w:highlight w:val="green"/>
        </w:rPr>
        <w:t>science</w:t>
      </w:r>
      <w:r w:rsidRPr="00B84E8D">
        <w:rPr>
          <w:rStyle w:val="StyleUnderline"/>
        </w:rPr>
        <w:t>.</w:t>
      </w:r>
      <w:r>
        <w:t xml:space="preserve">34 </w:t>
      </w:r>
      <w:r w:rsidRPr="00B84E8D">
        <w:rPr>
          <w:rStyle w:val="StyleUnderline"/>
        </w:rPr>
        <w:t>Putting a price on a loosely defined culture of scientific collaboration is difficult—its loss is difficult to quantify</w:t>
      </w:r>
      <w:r>
        <w:t xml:space="preserve">. Nonetheless, many of </w:t>
      </w:r>
      <w:r w:rsidRPr="001C7DFD">
        <w:rPr>
          <w:rStyle w:val="Emphasis"/>
        </w:rPr>
        <w:t xml:space="preserve">the </w:t>
      </w:r>
      <w:r w:rsidRPr="00F738EF">
        <w:rPr>
          <w:rStyle w:val="Emphasis"/>
          <w:highlight w:val="green"/>
        </w:rPr>
        <w:t>most significant breakthroughs</w:t>
      </w:r>
      <w:r w:rsidRPr="00B84E8D">
        <w:rPr>
          <w:rStyle w:val="Emphasis"/>
        </w:rPr>
        <w:t xml:space="preserve"> of the past century </w:t>
      </w:r>
      <w:r w:rsidRPr="00F738EF">
        <w:rPr>
          <w:rStyle w:val="Emphasis"/>
          <w:highlight w:val="green"/>
        </w:rPr>
        <w:t>arose</w:t>
      </w:r>
      <w:r w:rsidRPr="00F738EF">
        <w:rPr>
          <w:rStyle w:val="Emphasis"/>
        </w:rPr>
        <w:t xml:space="preserve"> in</w:t>
      </w:r>
      <w:r w:rsidRPr="00B84E8D">
        <w:rPr>
          <w:rStyle w:val="Emphasis"/>
        </w:rPr>
        <w:t xml:space="preserve"> part </w:t>
      </w:r>
      <w:r w:rsidRPr="00F738EF">
        <w:rPr>
          <w:rStyle w:val="Emphasis"/>
          <w:highlight w:val="green"/>
        </w:rPr>
        <w:t>from</w:t>
      </w:r>
      <w:r w:rsidRPr="00B84E8D">
        <w:rPr>
          <w:rStyle w:val="Emphasis"/>
        </w:rPr>
        <w:t xml:space="preserve"> a culture of </w:t>
      </w:r>
      <w:r w:rsidRPr="00F738EF">
        <w:rPr>
          <w:rStyle w:val="Emphasis"/>
          <w:highlight w:val="green"/>
        </w:rPr>
        <w:t>scientific openness</w:t>
      </w:r>
      <w:r w:rsidRPr="00B84E8D">
        <w:rPr>
          <w:rStyle w:val="Emphasis"/>
        </w:rPr>
        <w:t xml:space="preserve"> and collegiality</w:t>
      </w:r>
      <w:r>
        <w:t>.</w:t>
      </w:r>
      <w:r w:rsidRPr="00B84E8D">
        <w:rPr>
          <w:rStyle w:val="StyleUnderline"/>
        </w:rPr>
        <w:t>35 Abandoning that in favor of inur</w:t>
      </w:r>
      <w:r w:rsidRPr="00B84E8D">
        <w:rPr>
          <w:rStyle w:val="Emphasis"/>
        </w:rPr>
        <w:t>ing patent rights</w:t>
      </w:r>
      <w:r w:rsidRPr="00B84E8D">
        <w:rPr>
          <w:rStyle w:val="StyleUnderline"/>
        </w:rPr>
        <w:t xml:space="preserve"> to researchers from a single institution seems, at best, unwise</w:t>
      </w:r>
      <w:r>
        <w:t xml:space="preserve">. Relatedly, </w:t>
      </w:r>
      <w:r w:rsidRPr="00F738EF">
        <w:rPr>
          <w:rStyle w:val="Emphasis"/>
        </w:rPr>
        <w:t>it may erode scientists’</w:t>
      </w:r>
      <w:r w:rsidRPr="00B84E8D">
        <w:rPr>
          <w:rStyle w:val="Emphasis"/>
        </w:rPr>
        <w:t xml:space="preserve"> penchant for honest, if critical </w:t>
      </w:r>
      <w:r w:rsidRPr="00F738EF">
        <w:rPr>
          <w:rStyle w:val="Emphasis"/>
        </w:rPr>
        <w:t>assessments</w:t>
      </w:r>
      <w:r w:rsidRPr="00B84E8D">
        <w:rPr>
          <w:rStyle w:val="Emphasis"/>
        </w:rPr>
        <w:t>, of their own work among collaborators and colleagues</w:t>
      </w:r>
      <w:r>
        <w:t xml:space="preserve">. </w:t>
      </w:r>
      <w:r w:rsidRPr="00B84E8D">
        <w:rPr>
          <w:rStyle w:val="StyleUnderline"/>
        </w:rPr>
        <w:t>A key piece of evidence used in the U.S. CRISPR patent interference against the University of California was a single one of Doudna's public statements that her collaborators ‘weren’t sure if CRISPR/Cas9 would work in eukaryotes—plant and animal cells’</w:t>
      </w:r>
      <w:r>
        <w:t xml:space="preserve">.36 </w:t>
      </w:r>
      <w:r w:rsidRPr="00B84E8D">
        <w:rPr>
          <w:rStyle w:val="StyleUnderline"/>
        </w:rPr>
        <w:t>That statement has now echoed throughout laboratories across the USA as a cautionary tale against critical reflections of one's work—at least while patents are pending</w:t>
      </w:r>
      <w:r>
        <w:t>.37</w:t>
      </w:r>
    </w:p>
    <w:p w:rsidR="008C27C4" w:rsidRPr="00B84E8D" w:rsidRDefault="008C27C4" w:rsidP="008C27C4">
      <w:pPr>
        <w:rPr>
          <w:rStyle w:val="Emphasis"/>
        </w:rPr>
      </w:pPr>
      <w:r w:rsidRPr="00B84E8D">
        <w:rPr>
          <w:rStyle w:val="Emphasis"/>
        </w:rPr>
        <w:t xml:space="preserve">Lastly, </w:t>
      </w:r>
      <w:r w:rsidRPr="001C7DFD">
        <w:rPr>
          <w:rStyle w:val="Emphasis"/>
        </w:rPr>
        <w:t xml:space="preserve">patent </w:t>
      </w:r>
      <w:r w:rsidRPr="00F738EF">
        <w:rPr>
          <w:rStyle w:val="Emphasis"/>
          <w:highlight w:val="green"/>
        </w:rPr>
        <w:t>conflicts’</w:t>
      </w:r>
      <w:r w:rsidRPr="00B84E8D">
        <w:rPr>
          <w:rStyle w:val="Emphasis"/>
        </w:rPr>
        <w:t xml:space="preserve"> hindrance of interinstitutional collaborations </w:t>
      </w:r>
      <w:r w:rsidRPr="00D65861">
        <w:rPr>
          <w:rStyle w:val="Emphasis"/>
        </w:rPr>
        <w:t xml:space="preserve">may simply be </w:t>
      </w:r>
      <w:r w:rsidRPr="003A508A">
        <w:rPr>
          <w:rStyle w:val="Emphasis"/>
          <w:highlight w:val="green"/>
        </w:rPr>
        <w:t>costly</w:t>
      </w:r>
      <w:r>
        <w:t>. Today, s</w:t>
      </w:r>
      <w:r w:rsidRPr="00B84E8D">
        <w:rPr>
          <w:rStyle w:val="StyleUnderline"/>
        </w:rPr>
        <w:t xml:space="preserve">ome </w:t>
      </w:r>
      <w:r w:rsidRPr="00F738EF">
        <w:rPr>
          <w:rStyle w:val="StyleUnderline"/>
          <w:highlight w:val="green"/>
        </w:rPr>
        <w:t xml:space="preserve">research benefits </w:t>
      </w:r>
      <w:r w:rsidRPr="003A508A">
        <w:rPr>
          <w:rStyle w:val="StyleUnderline"/>
        </w:rPr>
        <w:t>from</w:t>
      </w:r>
      <w:r w:rsidRPr="00B84E8D">
        <w:rPr>
          <w:rStyle w:val="StyleUnderline"/>
        </w:rPr>
        <w:t xml:space="preserve"> </w:t>
      </w:r>
      <w:r w:rsidRPr="003A508A">
        <w:rPr>
          <w:rStyle w:val="StyleUnderline"/>
        </w:rPr>
        <w:t>economies</w:t>
      </w:r>
      <w:r w:rsidRPr="00B84E8D">
        <w:rPr>
          <w:rStyle w:val="StyleUnderline"/>
        </w:rPr>
        <w:t xml:space="preserve"> of scale, such as </w:t>
      </w:r>
      <w:r w:rsidRPr="003A508A">
        <w:rPr>
          <w:rStyle w:val="StyleUnderline"/>
        </w:rPr>
        <w:t xml:space="preserve">where </w:t>
      </w:r>
      <w:r w:rsidRPr="00D65861">
        <w:rPr>
          <w:rStyle w:val="StyleUnderline"/>
        </w:rPr>
        <w:t xml:space="preserve">expensive </w:t>
      </w:r>
      <w:r w:rsidRPr="00F738EF">
        <w:rPr>
          <w:rStyle w:val="StyleUnderline"/>
          <w:highlight w:val="green"/>
        </w:rPr>
        <w:t xml:space="preserve">equipment </w:t>
      </w:r>
      <w:r w:rsidRPr="003A508A">
        <w:rPr>
          <w:rStyle w:val="StyleUnderline"/>
        </w:rPr>
        <w:t xml:space="preserve">can be </w:t>
      </w:r>
      <w:r w:rsidRPr="00F738EF">
        <w:rPr>
          <w:rStyle w:val="StyleUnderline"/>
          <w:highlight w:val="green"/>
        </w:rPr>
        <w:t>shared</w:t>
      </w:r>
      <w:r w:rsidRPr="00B84E8D">
        <w:rPr>
          <w:rStyle w:val="StyleUnderline"/>
        </w:rPr>
        <w:t xml:space="preserve"> among institutions</w:t>
      </w:r>
      <w:r>
        <w:t xml:space="preserve">.38 </w:t>
      </w:r>
      <w:r w:rsidRPr="00B84E8D">
        <w:rPr>
          <w:rStyle w:val="StyleUnderline"/>
        </w:rPr>
        <w:t>The New York Genome Center</w:t>
      </w:r>
      <w:r>
        <w:t xml:space="preserve">, for example, is a joint venture among several New York-area research institutions: NYU, Columbia, Cold Spring Harbor Laboratories, to name a few.39 </w:t>
      </w:r>
      <w:r w:rsidRPr="00B84E8D">
        <w:rPr>
          <w:rStyle w:val="StyleUnderline"/>
        </w:rPr>
        <w:t xml:space="preserve">This arrangement allows researchers at these institutions to share a fleet of Illumina X Ten sequencers, the total cost of which—including operations—runs into the millions of US dollars.40 </w:t>
      </w:r>
      <w:r w:rsidRPr="00D65861">
        <w:rPr>
          <w:rStyle w:val="StyleUnderline"/>
        </w:rPr>
        <w:t>Where</w:t>
      </w:r>
      <w:r w:rsidRPr="00B84E8D">
        <w:rPr>
          <w:rStyle w:val="StyleUnderline"/>
        </w:rPr>
        <w:t xml:space="preserve"> research </w:t>
      </w:r>
      <w:r w:rsidRPr="00F738EF">
        <w:rPr>
          <w:rStyle w:val="StyleUnderline"/>
          <w:highlight w:val="green"/>
        </w:rPr>
        <w:t>funding is diminishing</w:t>
      </w:r>
      <w:r>
        <w:t xml:space="preserve">—as is sadly the case in much of the Anglophone world41—universities may foolishly hesitate to engage in similar cost-saving arrangements in the short-sighted hope of avoiding future patent lawsuits.42 </w:t>
      </w:r>
      <w:r w:rsidRPr="00B84E8D">
        <w:rPr>
          <w:rStyle w:val="Emphasis"/>
        </w:rPr>
        <w:t>One would hope that the CRISPR patent dispute teaches others that such myopia isn’t warranted.</w:t>
      </w:r>
    </w:p>
    <w:p w:rsidR="008C27C4" w:rsidRDefault="008C27C4" w:rsidP="008C27C4">
      <w:pPr>
        <w:pStyle w:val="Heading4"/>
        <w:numPr>
          <w:ilvl w:val="0"/>
          <w:numId w:val="13"/>
        </w:numPr>
      </w:pPr>
      <w:r>
        <w:t>Patent disputes create fears of litigation that deter genome research and investment</w:t>
      </w:r>
    </w:p>
    <w:p w:rsidR="008C27C4" w:rsidRPr="00414A3F" w:rsidRDefault="008C27C4" w:rsidP="008C27C4">
      <w:pPr>
        <w:rPr>
          <w:rStyle w:val="Style13ptBold"/>
        </w:rPr>
      </w:pPr>
      <w:r>
        <w:rPr>
          <w:rStyle w:val="Style13ptBold"/>
        </w:rPr>
        <w:t xml:space="preserve">Reader 10/10 </w:t>
      </w:r>
      <w:r w:rsidRPr="00414A3F">
        <w:t xml:space="preserve">[(Ruth, </w:t>
      </w:r>
      <w:r>
        <w:t xml:space="preserve">a writer for fast company. She covers the intersection of health and technology) </w:t>
      </w:r>
      <w:r w:rsidRPr="00414A3F">
        <w:t xml:space="preserve">“2 women won the Nobel for CRISPR, but the battle for its patent rages on” Fast Company, 10/10/2020 </w:t>
      </w:r>
      <w:hyperlink r:id="rId12" w:history="1">
        <w:r w:rsidRPr="00414A3F">
          <w:rPr>
            <w:rStyle w:val="Hyperlink"/>
          </w:rPr>
          <w:t>https://www.fastcompany.com/90561762/nobel-prize-jennifer-doudna-emmanuelle-charpentier-crispr-patent-lawsuit</w:t>
        </w:r>
      </w:hyperlink>
      <w:r w:rsidRPr="00414A3F">
        <w:t>] BC</w:t>
      </w:r>
    </w:p>
    <w:p w:rsidR="008C27C4" w:rsidRDefault="008C27C4" w:rsidP="008C27C4">
      <w:r>
        <w:t>CRISPR’S UNCERTAIN FUTURE</w:t>
      </w:r>
    </w:p>
    <w:p w:rsidR="008C27C4" w:rsidRPr="00414A3F" w:rsidRDefault="008C27C4" w:rsidP="008C27C4">
      <w:pPr>
        <w:rPr>
          <w:rStyle w:val="StyleUnderline"/>
        </w:rPr>
      </w:pPr>
      <w:r>
        <w:t xml:space="preserve">While the Nobel award certainly affixes Doudna and Charpentier’s place in history, </w:t>
      </w:r>
      <w:r w:rsidRPr="00414A3F">
        <w:rPr>
          <w:rStyle w:val="Emphasis"/>
        </w:rPr>
        <w:t xml:space="preserve">the </w:t>
      </w:r>
      <w:r w:rsidRPr="003A508A">
        <w:rPr>
          <w:rStyle w:val="Emphasis"/>
        </w:rPr>
        <w:t xml:space="preserve">ongoing </w:t>
      </w:r>
      <w:r w:rsidRPr="00414A3F">
        <w:rPr>
          <w:rStyle w:val="Emphasis"/>
          <w:highlight w:val="green"/>
        </w:rPr>
        <w:t xml:space="preserve">litigation continues to hang </w:t>
      </w:r>
      <w:r w:rsidRPr="001C7DFD">
        <w:rPr>
          <w:rStyle w:val="Emphasis"/>
        </w:rPr>
        <w:t xml:space="preserve">heavy </w:t>
      </w:r>
      <w:r w:rsidRPr="00414A3F">
        <w:rPr>
          <w:rStyle w:val="Emphasis"/>
          <w:highlight w:val="green"/>
        </w:rPr>
        <w:t xml:space="preserve">over </w:t>
      </w:r>
      <w:r w:rsidRPr="001C7DFD">
        <w:rPr>
          <w:rStyle w:val="Emphasis"/>
        </w:rPr>
        <w:t>the</w:t>
      </w:r>
      <w:r w:rsidRPr="00414A3F">
        <w:rPr>
          <w:rStyle w:val="Emphasis"/>
        </w:rPr>
        <w:t xml:space="preserve"> </w:t>
      </w:r>
      <w:r w:rsidRPr="003A508A">
        <w:rPr>
          <w:rStyle w:val="Emphasis"/>
        </w:rPr>
        <w:t xml:space="preserve">development of </w:t>
      </w:r>
      <w:r w:rsidRPr="00414A3F">
        <w:rPr>
          <w:rStyle w:val="Emphasis"/>
          <w:highlight w:val="green"/>
        </w:rPr>
        <w:t>CRISPR</w:t>
      </w:r>
      <w:r w:rsidRPr="00414A3F">
        <w:rPr>
          <w:rStyle w:val="Emphasis"/>
        </w:rPr>
        <w:t xml:space="preserve"> Cas-9’s editing </w:t>
      </w:r>
      <w:r w:rsidRPr="00414A3F">
        <w:rPr>
          <w:rStyle w:val="Emphasis"/>
          <w:highlight w:val="green"/>
        </w:rPr>
        <w:t>capability</w:t>
      </w:r>
      <w:r>
        <w:t xml:space="preserve">. </w:t>
      </w:r>
      <w:r w:rsidRPr="003A508A">
        <w:rPr>
          <w:rStyle w:val="StyleUnderline"/>
        </w:rPr>
        <w:t>Some scientists feel that with</w:t>
      </w:r>
      <w:r w:rsidRPr="00414A3F">
        <w:rPr>
          <w:rStyle w:val="StyleUnderline"/>
        </w:rPr>
        <w:t xml:space="preserve"> so much public money involved in discoveries such as the ones around CRISPR Cas-9, </w:t>
      </w:r>
      <w:r w:rsidRPr="00414A3F">
        <w:rPr>
          <w:rStyle w:val="Emphasis"/>
          <w:highlight w:val="green"/>
        </w:rPr>
        <w:t xml:space="preserve">no one should have </w:t>
      </w:r>
      <w:r w:rsidRPr="001C7DFD">
        <w:rPr>
          <w:rStyle w:val="Emphasis"/>
        </w:rPr>
        <w:t xml:space="preserve">a </w:t>
      </w:r>
      <w:r w:rsidRPr="00414A3F">
        <w:rPr>
          <w:rStyle w:val="Emphasis"/>
          <w:highlight w:val="green"/>
        </w:rPr>
        <w:t xml:space="preserve">right to </w:t>
      </w:r>
      <w:r w:rsidRPr="001C7DFD">
        <w:rPr>
          <w:rStyle w:val="Emphasis"/>
        </w:rPr>
        <w:t xml:space="preserve">the </w:t>
      </w:r>
      <w:r w:rsidRPr="00414A3F">
        <w:rPr>
          <w:rStyle w:val="Emphasis"/>
          <w:highlight w:val="green"/>
        </w:rPr>
        <w:t>i</w:t>
      </w:r>
      <w:r w:rsidRPr="00414A3F">
        <w:rPr>
          <w:rStyle w:val="Emphasis"/>
        </w:rPr>
        <w:t xml:space="preserve">ntellectual </w:t>
      </w:r>
      <w:r w:rsidRPr="00414A3F">
        <w:rPr>
          <w:rStyle w:val="Emphasis"/>
          <w:highlight w:val="green"/>
        </w:rPr>
        <w:t>p</w:t>
      </w:r>
      <w:r w:rsidRPr="00414A3F">
        <w:rPr>
          <w:rStyle w:val="Emphasis"/>
        </w:rPr>
        <w:t>roperty</w:t>
      </w:r>
      <w:r>
        <w:t>.</w:t>
      </w:r>
      <w:r w:rsidRPr="00414A3F">
        <w:rPr>
          <w:rStyle w:val="Emphasis"/>
        </w:rPr>
        <w:t xml:space="preserve"> </w:t>
      </w:r>
      <w:r w:rsidRPr="001C7DFD">
        <w:rPr>
          <w:rStyle w:val="Emphasis"/>
        </w:rPr>
        <w:t xml:space="preserve">This would </w:t>
      </w:r>
      <w:r w:rsidRPr="00414A3F">
        <w:rPr>
          <w:rStyle w:val="Emphasis"/>
          <w:highlight w:val="green"/>
        </w:rPr>
        <w:t>keep</w:t>
      </w:r>
      <w:r w:rsidRPr="00414A3F">
        <w:rPr>
          <w:rStyle w:val="Emphasis"/>
        </w:rPr>
        <w:t xml:space="preserve"> the </w:t>
      </w:r>
      <w:r w:rsidRPr="00414A3F">
        <w:rPr>
          <w:rStyle w:val="Emphasis"/>
          <w:highlight w:val="green"/>
        </w:rPr>
        <w:t>science open and allow others to innovate</w:t>
      </w:r>
      <w:r w:rsidRPr="00414A3F">
        <w:rPr>
          <w:rStyle w:val="Emphasis"/>
        </w:rPr>
        <w:t xml:space="preserve"> on top of it </w:t>
      </w:r>
      <w:r w:rsidRPr="00414A3F">
        <w:rPr>
          <w:rStyle w:val="Emphasis"/>
          <w:highlight w:val="green"/>
        </w:rPr>
        <w:t>without</w:t>
      </w:r>
      <w:r w:rsidRPr="00414A3F">
        <w:rPr>
          <w:rStyle w:val="Emphasis"/>
        </w:rPr>
        <w:t xml:space="preserve"> the </w:t>
      </w:r>
      <w:r w:rsidRPr="00414A3F">
        <w:rPr>
          <w:rStyle w:val="Emphasis"/>
          <w:highlight w:val="green"/>
        </w:rPr>
        <w:t>fear of litigation or</w:t>
      </w:r>
      <w:r w:rsidRPr="00414A3F">
        <w:rPr>
          <w:rStyle w:val="Emphasis"/>
        </w:rPr>
        <w:t xml:space="preserve"> the sometimes </w:t>
      </w:r>
      <w:r w:rsidRPr="003A508A">
        <w:rPr>
          <w:rStyle w:val="Emphasis"/>
        </w:rPr>
        <w:t>high costs of</w:t>
      </w:r>
      <w:r w:rsidRPr="00414A3F">
        <w:rPr>
          <w:rStyle w:val="Emphasis"/>
        </w:rPr>
        <w:t xml:space="preserve"> </w:t>
      </w:r>
      <w:r w:rsidRPr="00414A3F">
        <w:rPr>
          <w:rStyle w:val="Emphasis"/>
          <w:highlight w:val="green"/>
        </w:rPr>
        <w:t>royalties</w:t>
      </w:r>
      <w:r w:rsidRPr="00414A3F">
        <w:rPr>
          <w:rStyle w:val="Emphasis"/>
        </w:rPr>
        <w:t xml:space="preserve">. </w:t>
      </w:r>
      <w:r>
        <w:t xml:space="preserve">Meanwhile, </w:t>
      </w:r>
      <w:r w:rsidRPr="00414A3F">
        <w:rPr>
          <w:rStyle w:val="StyleUnderline"/>
        </w:rPr>
        <w:t>investors, ever aware of the legal landscape, are looking to finance new biotechnology that doesn’t infringe on the existing CRISPR patents.</w:t>
      </w:r>
    </w:p>
    <w:p w:rsidR="008C27C4" w:rsidRDefault="008C27C4" w:rsidP="008C27C4">
      <w:r>
        <w:t xml:space="preserve">“We’re mindful that that </w:t>
      </w:r>
      <w:r w:rsidRPr="00414A3F">
        <w:rPr>
          <w:rStyle w:val="Emphasis"/>
          <w:highlight w:val="green"/>
        </w:rPr>
        <w:t xml:space="preserve">litigation </w:t>
      </w:r>
      <w:r w:rsidRPr="001C7DFD">
        <w:rPr>
          <w:rStyle w:val="Emphasis"/>
        </w:rPr>
        <w:t>is going to</w:t>
      </w:r>
      <w:r w:rsidRPr="00414A3F">
        <w:rPr>
          <w:rStyle w:val="Emphasis"/>
          <w:highlight w:val="green"/>
        </w:rPr>
        <w:t xml:space="preserve"> have an impact on</w:t>
      </w:r>
      <w:r w:rsidRPr="00414A3F">
        <w:rPr>
          <w:rStyle w:val="Emphasis"/>
        </w:rPr>
        <w:t xml:space="preserve"> the freedom that our </w:t>
      </w:r>
      <w:r w:rsidRPr="00414A3F">
        <w:rPr>
          <w:rStyle w:val="Emphasis"/>
          <w:highlight w:val="green"/>
        </w:rPr>
        <w:t>companies</w:t>
      </w:r>
      <w:r w:rsidRPr="00414A3F">
        <w:rPr>
          <w:rStyle w:val="Emphasis"/>
        </w:rPr>
        <w:t xml:space="preserve"> have to operate in</w:t>
      </w:r>
      <w:r>
        <w:t>,” says Paul Conley, a managing director at venture capital firm Paladin Capital Group. “</w:t>
      </w:r>
      <w:r w:rsidRPr="00414A3F">
        <w:rPr>
          <w:rStyle w:val="StyleUnderline"/>
        </w:rPr>
        <w:t>We try to remain agnostic by finding the companies who are using CRISPR machinery—these nucleases—that definitely don’t tread on any of the IP that’s being litigated.</w:t>
      </w:r>
      <w:r>
        <w:t>”</w:t>
      </w:r>
    </w:p>
    <w:p w:rsidR="008C27C4" w:rsidRPr="00414A3F" w:rsidRDefault="008C27C4" w:rsidP="008C27C4">
      <w:pPr>
        <w:rPr>
          <w:rStyle w:val="Emphasis"/>
        </w:rPr>
      </w:pPr>
      <w:r>
        <w:t xml:space="preserve">That litigation hasn’t entirely stopped CRISPR exploration. In fact, a whole industry of apparatuses and chemicals has emerged to facilitate CRISPR gene edits. CRISPR Cas-9 is showing promising results as a treatment for rare diseases such as sickle cell anemia as well as an implement for biomanufacturing. </w:t>
      </w:r>
      <w:r w:rsidRPr="00414A3F">
        <w:rPr>
          <w:rStyle w:val="StyleUnderline"/>
        </w:rPr>
        <w:t xml:space="preserve">But the </w:t>
      </w:r>
      <w:r w:rsidRPr="001C7DFD">
        <w:rPr>
          <w:rStyle w:val="StyleUnderline"/>
        </w:rPr>
        <w:t>litigation may be</w:t>
      </w:r>
      <w:r w:rsidRPr="00414A3F">
        <w:rPr>
          <w:rStyle w:val="StyleUnderline"/>
        </w:rPr>
        <w:t xml:space="preserve"> </w:t>
      </w:r>
      <w:r w:rsidRPr="003A508A">
        <w:rPr>
          <w:rStyle w:val="StyleUnderline"/>
        </w:rPr>
        <w:t xml:space="preserve">shifting gene-editing research. </w:t>
      </w:r>
      <w:r w:rsidRPr="003A508A">
        <w:t>Like any</w:t>
      </w:r>
      <w:r>
        <w:t xml:space="preserve"> technology, </w:t>
      </w:r>
      <w:r w:rsidRPr="00D65861">
        <w:rPr>
          <w:rStyle w:val="Emphasis"/>
          <w:highlight w:val="green"/>
        </w:rPr>
        <w:t>CRISPR</w:t>
      </w:r>
      <w:r w:rsidRPr="00414A3F">
        <w:rPr>
          <w:rStyle w:val="Emphasis"/>
        </w:rPr>
        <w:t xml:space="preserve"> </w:t>
      </w:r>
      <w:r w:rsidRPr="00D65861">
        <w:rPr>
          <w:rStyle w:val="Emphasis"/>
        </w:rPr>
        <w:t>Cas-9</w:t>
      </w:r>
      <w:r w:rsidRPr="00414A3F">
        <w:rPr>
          <w:rStyle w:val="Emphasis"/>
          <w:highlight w:val="green"/>
        </w:rPr>
        <w:t xml:space="preserve"> is not perfect</w:t>
      </w:r>
      <w:r w:rsidRPr="003A508A">
        <w:t xml:space="preserve">. </w:t>
      </w:r>
      <w:r w:rsidRPr="003A508A">
        <w:rPr>
          <w:rStyle w:val="StyleUnderline"/>
        </w:rPr>
        <w:t>It’s not as precise as some scientists would like,</w:t>
      </w:r>
      <w:r w:rsidRPr="00414A3F">
        <w:rPr>
          <w:rStyle w:val="StyleUnderline"/>
        </w:rPr>
        <w:t xml:space="preserve"> and it can have unanticipated effects outside of the desired outcome.</w:t>
      </w:r>
      <w:r>
        <w:t xml:space="preserve"> </w:t>
      </w:r>
      <w:r w:rsidRPr="00414A3F">
        <w:rPr>
          <w:rStyle w:val="StyleUnderline"/>
          <w:highlight w:val="green"/>
        </w:rPr>
        <w:t>Scientists who don’t</w:t>
      </w:r>
      <w:r w:rsidRPr="00414A3F">
        <w:rPr>
          <w:rStyle w:val="StyleUnderline"/>
        </w:rPr>
        <w:t xml:space="preserve"> already </w:t>
      </w:r>
      <w:r w:rsidRPr="00414A3F">
        <w:rPr>
          <w:rStyle w:val="StyleUnderline"/>
          <w:highlight w:val="green"/>
        </w:rPr>
        <w:t xml:space="preserve">have </w:t>
      </w:r>
      <w:r w:rsidRPr="00D65861">
        <w:rPr>
          <w:rStyle w:val="StyleUnderline"/>
        </w:rPr>
        <w:t xml:space="preserve">a </w:t>
      </w:r>
      <w:r w:rsidRPr="00D65861">
        <w:rPr>
          <w:rStyle w:val="StyleUnderline"/>
          <w:highlight w:val="green"/>
        </w:rPr>
        <w:t>claim</w:t>
      </w:r>
      <w:r w:rsidRPr="001C7DFD">
        <w:rPr>
          <w:rStyle w:val="StyleUnderline"/>
        </w:rPr>
        <w:t xml:space="preserve"> to the CRISPR Cas-9 system may be more inclined to seek out other gene-editing opportunities ra</w:t>
      </w:r>
      <w:r w:rsidRPr="00414A3F">
        <w:rPr>
          <w:rStyle w:val="StyleUnderline"/>
        </w:rPr>
        <w:t xml:space="preserve">ther than improve Cas-9. Conley says </w:t>
      </w:r>
      <w:r w:rsidRPr="001C7DFD">
        <w:rPr>
          <w:rStyle w:val="Emphasis"/>
        </w:rPr>
        <w:t xml:space="preserve">scientists </w:t>
      </w:r>
      <w:r w:rsidRPr="00D65861">
        <w:rPr>
          <w:rStyle w:val="Emphasis"/>
        </w:rPr>
        <w:t xml:space="preserve">may be </w:t>
      </w:r>
      <w:r w:rsidRPr="00414A3F">
        <w:rPr>
          <w:rStyle w:val="Emphasis"/>
          <w:highlight w:val="green"/>
        </w:rPr>
        <w:t>wary of pushing</w:t>
      </w:r>
      <w:r w:rsidRPr="00414A3F">
        <w:rPr>
          <w:rStyle w:val="Emphasis"/>
        </w:rPr>
        <w:t xml:space="preserve"> the technology </w:t>
      </w:r>
      <w:r w:rsidRPr="00414A3F">
        <w:rPr>
          <w:rStyle w:val="Emphasis"/>
          <w:highlight w:val="green"/>
        </w:rPr>
        <w:t>ahead</w:t>
      </w:r>
      <w:r w:rsidRPr="00414A3F">
        <w:rPr>
          <w:rStyle w:val="Emphasis"/>
        </w:rPr>
        <w:t>.</w:t>
      </w:r>
    </w:p>
    <w:p w:rsidR="008C27C4" w:rsidRPr="00414A3F" w:rsidRDefault="008C27C4" w:rsidP="008C27C4">
      <w:pPr>
        <w:rPr>
          <w:rStyle w:val="StyleUnderline"/>
        </w:rPr>
      </w:pPr>
      <w:r w:rsidRPr="00D65861">
        <w:t>“</w:t>
      </w:r>
      <w:r w:rsidRPr="00D65861">
        <w:rPr>
          <w:rStyle w:val="StyleUnderline"/>
        </w:rPr>
        <w:t xml:space="preserve">It has absolutely put </w:t>
      </w:r>
      <w:r w:rsidRPr="00414A3F">
        <w:rPr>
          <w:rStyle w:val="Emphasis"/>
          <w:highlight w:val="green"/>
        </w:rPr>
        <w:t>fear</w:t>
      </w:r>
      <w:r w:rsidRPr="00414A3F">
        <w:rPr>
          <w:rStyle w:val="StyleUnderline"/>
          <w:highlight w:val="green"/>
        </w:rPr>
        <w:t xml:space="preserve"> in </w:t>
      </w:r>
      <w:r w:rsidRPr="001C7DFD">
        <w:rPr>
          <w:rStyle w:val="StyleUnderline"/>
        </w:rPr>
        <w:t xml:space="preserve">the </w:t>
      </w:r>
      <w:r w:rsidRPr="00414A3F">
        <w:rPr>
          <w:rStyle w:val="StyleUnderline"/>
          <w:highlight w:val="green"/>
        </w:rPr>
        <w:t>minds of</w:t>
      </w:r>
      <w:r w:rsidRPr="00414A3F">
        <w:rPr>
          <w:rStyle w:val="StyleUnderline"/>
        </w:rPr>
        <w:t xml:space="preserve"> many </w:t>
      </w:r>
      <w:r w:rsidRPr="00414A3F">
        <w:rPr>
          <w:rStyle w:val="StyleUnderline"/>
          <w:highlight w:val="green"/>
        </w:rPr>
        <w:t>scientists who</w:t>
      </w:r>
      <w:r w:rsidRPr="00414A3F">
        <w:rPr>
          <w:rStyle w:val="StyleUnderline"/>
        </w:rPr>
        <w:t xml:space="preserve"> frankly </w:t>
      </w:r>
      <w:r w:rsidRPr="00414A3F">
        <w:rPr>
          <w:rStyle w:val="StyleUnderline"/>
          <w:highlight w:val="green"/>
        </w:rPr>
        <w:t>could do great things</w:t>
      </w:r>
      <w:r w:rsidRPr="00414A3F">
        <w:rPr>
          <w:rStyle w:val="StyleUnderline"/>
        </w:rPr>
        <w:t xml:space="preserve"> for </w:t>
      </w:r>
      <w:r w:rsidRPr="003A508A">
        <w:rPr>
          <w:rStyle w:val="StyleUnderline"/>
        </w:rPr>
        <w:t>society</w:t>
      </w:r>
      <w:r w:rsidRPr="003A508A">
        <w:t>,” says Conley. “</w:t>
      </w:r>
      <w:r w:rsidRPr="003A508A">
        <w:rPr>
          <w:rStyle w:val="StyleUnderline"/>
        </w:rPr>
        <w:t xml:space="preserve">They are living in terror of, well, if I go down this road a) </w:t>
      </w:r>
      <w:r w:rsidRPr="003A508A">
        <w:rPr>
          <w:rStyle w:val="Emphasis"/>
        </w:rPr>
        <w:t>am I going to be sued?</w:t>
      </w:r>
      <w:r w:rsidRPr="003A508A">
        <w:rPr>
          <w:rStyle w:val="StyleUnderline"/>
        </w:rPr>
        <w:t xml:space="preserve"> And b) is there any commercial outlet where</w:t>
      </w:r>
      <w:r w:rsidRPr="00414A3F">
        <w:rPr>
          <w:rStyle w:val="StyleUnderline"/>
        </w:rPr>
        <w:t xml:space="preserve"> I’m going to have trouble raising money, because there’s fear and loathing around the CRISPR component”</w:t>
      </w:r>
    </w:p>
    <w:p w:rsidR="008C27C4" w:rsidRDefault="008C27C4" w:rsidP="008C27C4">
      <w:r w:rsidRPr="00414A3F">
        <w:rPr>
          <w:rStyle w:val="StyleUnderline"/>
        </w:rPr>
        <w:t xml:space="preserve">Much of the </w:t>
      </w:r>
      <w:r w:rsidRPr="00414A3F">
        <w:rPr>
          <w:rStyle w:val="StyleUnderline"/>
          <w:highlight w:val="green"/>
        </w:rPr>
        <w:t>new science surrounding CRISPR</w:t>
      </w:r>
      <w:r w:rsidRPr="00414A3F">
        <w:rPr>
          <w:rStyle w:val="StyleUnderline"/>
        </w:rPr>
        <w:t xml:space="preserve"> Cas-9 </w:t>
      </w:r>
      <w:r w:rsidRPr="001C7DFD">
        <w:rPr>
          <w:rStyle w:val="StyleUnderline"/>
        </w:rPr>
        <w:t xml:space="preserve">has </w:t>
      </w:r>
      <w:r w:rsidRPr="00414A3F">
        <w:rPr>
          <w:rStyle w:val="StyleUnderline"/>
          <w:highlight w:val="green"/>
        </w:rPr>
        <w:t xml:space="preserve">come from scientists with </w:t>
      </w:r>
      <w:r w:rsidRPr="001C7DFD">
        <w:rPr>
          <w:rStyle w:val="StyleUnderline"/>
        </w:rPr>
        <w:t xml:space="preserve">a </w:t>
      </w:r>
      <w:r w:rsidRPr="00414A3F">
        <w:rPr>
          <w:rStyle w:val="StyleUnderline"/>
          <w:highlight w:val="green"/>
        </w:rPr>
        <w:t>stake in</w:t>
      </w:r>
      <w:r w:rsidRPr="00414A3F">
        <w:rPr>
          <w:rStyle w:val="StyleUnderline"/>
        </w:rPr>
        <w:t xml:space="preserve"> the </w:t>
      </w:r>
      <w:r w:rsidRPr="00414A3F">
        <w:rPr>
          <w:rStyle w:val="StyleUnderline"/>
          <w:highlight w:val="green"/>
        </w:rPr>
        <w:t>i</w:t>
      </w:r>
      <w:r w:rsidRPr="00414A3F">
        <w:rPr>
          <w:rStyle w:val="StyleUnderline"/>
        </w:rPr>
        <w:t xml:space="preserve">ntellectual </w:t>
      </w:r>
      <w:r w:rsidRPr="00414A3F">
        <w:rPr>
          <w:rStyle w:val="StyleUnderline"/>
          <w:highlight w:val="green"/>
        </w:rPr>
        <w:t>p</w:t>
      </w:r>
      <w:r w:rsidRPr="00414A3F">
        <w:rPr>
          <w:rStyle w:val="StyleUnderline"/>
        </w:rPr>
        <w:t>roperty</w:t>
      </w:r>
      <w:r w:rsidRPr="00414A3F">
        <w:t>. Last year, David Liu, a scientist at the Broad Institute and cofounder of gene-editing therapeutics company Editas Medicine, </w:t>
      </w:r>
      <w:hyperlink r:id="rId13" w:tgtFrame="_blank" w:history="1">
        <w:r w:rsidRPr="00414A3F">
          <w:rPr>
            <w:rStyle w:val="Hyperlink"/>
          </w:rPr>
          <w:t>published</w:t>
        </w:r>
      </w:hyperlink>
      <w:r w:rsidRPr="00414A3F">
        <w:t> a way of making more precise edits with fewer unintended effects using a new process called prime editing. One of Doudna’s companies, Scribe Therapeutics, is engineering CRISPR molecules, rather than using the ones found in nature, in order to do away with the natural aspects that get in the way of putting it to good use as a targeted gene editor. The company just raised $20 million and </w:t>
      </w:r>
      <w:hyperlink r:id="rId14" w:tgtFrame="_blank" w:history="1">
        <w:r w:rsidRPr="00414A3F">
          <w:rPr>
            <w:rStyle w:val="Hyperlink"/>
          </w:rPr>
          <w:t>signed a deal</w:t>
        </w:r>
      </w:hyperlink>
      <w:r w:rsidRPr="00414A3F">
        <w:t> with pharmaceutical company Biogen to implement its technology.</w:t>
      </w:r>
    </w:p>
    <w:p w:rsidR="008C27C4" w:rsidRDefault="008C27C4" w:rsidP="008C27C4">
      <w:pPr>
        <w:pStyle w:val="Heading4"/>
        <w:numPr>
          <w:ilvl w:val="0"/>
          <w:numId w:val="13"/>
        </w:numPr>
      </w:pPr>
      <w:r>
        <w:t xml:space="preserve">Uncertainty about licensing ensures technology is not </w:t>
      </w:r>
      <w:r w:rsidRPr="001B0F42">
        <w:rPr>
          <w:u w:val="single"/>
        </w:rPr>
        <w:t>distributed</w:t>
      </w:r>
      <w:r>
        <w:t xml:space="preserve"> or </w:t>
      </w:r>
      <w:r w:rsidRPr="001B0F42">
        <w:rPr>
          <w:u w:val="single"/>
        </w:rPr>
        <w:t>developed</w:t>
      </w:r>
      <w:r>
        <w:t xml:space="preserve"> - smaller firms don’t know where they need to seek approval from </w:t>
      </w:r>
    </w:p>
    <w:p w:rsidR="008C27C4" w:rsidRPr="00EA6B0E" w:rsidRDefault="008C27C4" w:rsidP="008C27C4">
      <w:pPr>
        <w:rPr>
          <w:rStyle w:val="Style13ptBold"/>
          <w:b w:val="0"/>
        </w:rPr>
      </w:pPr>
      <w:r>
        <w:rPr>
          <w:rStyle w:val="Style13ptBold"/>
        </w:rPr>
        <w:t xml:space="preserve">Sterlin 20 </w:t>
      </w:r>
      <w:r w:rsidRPr="00EA6B0E">
        <w:rPr>
          <w:rStyle w:val="Style13ptBold"/>
          <w:b w:val="0"/>
          <w:bCs/>
          <w:sz w:val="16"/>
          <w:szCs w:val="16"/>
        </w:rPr>
        <w:t>[(Ian, JD from the University of Michigan Law School, Executive Editor of the Michigan Technology Law Review) “</w:t>
      </w:r>
      <w:r w:rsidRPr="00EA6B0E">
        <w:rPr>
          <w:szCs w:val="16"/>
        </w:rPr>
        <w:t>The CRISPR War Drags On: How the Fight to Patent CRISPR-Cas9 Creates Uncertainty in the Biotechnology Sphere,” Michigan Technology Law Review, 3/2020] JL</w:t>
      </w:r>
    </w:p>
    <w:p w:rsidR="008C27C4" w:rsidRPr="00EB487B" w:rsidRDefault="008C27C4" w:rsidP="008C27C4">
      <w:pPr>
        <w:rPr>
          <w:sz w:val="12"/>
        </w:rPr>
      </w:pPr>
      <w:r w:rsidRPr="00EB487B">
        <w:rPr>
          <w:sz w:val="12"/>
        </w:rPr>
        <w:t>On September 10, 2018, the Federal Circuit Court of Appeals (“Federal Circuit”) affirmed the ruling of the United States Patent Trial and Appeals Board (“the Board”) in </w:t>
      </w:r>
      <w:r w:rsidRPr="00EB487B">
        <w:rPr>
          <w:i/>
          <w:iCs/>
          <w:sz w:val="12"/>
        </w:rPr>
        <w:t>Regents of the University of California v. Broad Institute</w:t>
      </w:r>
      <w:r w:rsidRPr="00EB487B">
        <w:rPr>
          <w:sz w:val="12"/>
        </w:rPr>
        <w:t xml:space="preserve">, finding that there was no interference-in-fact between competing patents that claimed methods of using CRISPR-Cas9 to modify cellular DNA. Rather than settling the patentability issue, however, exhaustive litigation has continued, as both parties seek to protect the results obtained from costly research. Such </w:t>
      </w:r>
      <w:r w:rsidRPr="002031ED">
        <w:rPr>
          <w:rStyle w:val="StyleUnderline"/>
          <w:highlight w:val="green"/>
        </w:rPr>
        <w:t>protracted litigation has created</w:t>
      </w:r>
      <w:r w:rsidRPr="00EB487B">
        <w:rPr>
          <w:rStyle w:val="StyleUnderline"/>
        </w:rPr>
        <w:t xml:space="preserve"> significant </w:t>
      </w:r>
      <w:r w:rsidRPr="002031ED">
        <w:rPr>
          <w:rStyle w:val="StyleUnderline"/>
          <w:highlight w:val="green"/>
        </w:rPr>
        <w:t>uncertainty</w:t>
      </w:r>
      <w:r w:rsidRPr="00EB487B">
        <w:rPr>
          <w:rStyle w:val="StyleUnderline"/>
        </w:rPr>
        <w:t xml:space="preserve"> among members of the scientific, legal, and biotechnology </w:t>
      </w:r>
      <w:r w:rsidRPr="001C7DFD">
        <w:rPr>
          <w:rStyle w:val="StyleUnderline"/>
        </w:rPr>
        <w:t xml:space="preserve">communities as to the exact demarcation of patent ownership </w:t>
      </w:r>
      <w:r w:rsidRPr="004C7595">
        <w:rPr>
          <w:rStyle w:val="StyleUnderline"/>
          <w:highlight w:val="green"/>
        </w:rPr>
        <w:t>and</w:t>
      </w:r>
      <w:r w:rsidRPr="004C7595">
        <w:rPr>
          <w:rStyle w:val="StyleUnderline"/>
        </w:rPr>
        <w:t xml:space="preserve"> may</w:t>
      </w:r>
      <w:r w:rsidRPr="00EB487B">
        <w:rPr>
          <w:rStyle w:val="StyleUnderline"/>
        </w:rPr>
        <w:t xml:space="preserve"> ultimately </w:t>
      </w:r>
      <w:r w:rsidRPr="002031ED">
        <w:rPr>
          <w:rStyle w:val="Emphasis"/>
          <w:highlight w:val="green"/>
        </w:rPr>
        <w:t>reduce</w:t>
      </w:r>
      <w:r w:rsidRPr="00EB487B">
        <w:rPr>
          <w:rStyle w:val="Emphasis"/>
        </w:rPr>
        <w:t xml:space="preserve"> the amount of </w:t>
      </w:r>
      <w:r w:rsidRPr="002031ED">
        <w:rPr>
          <w:rStyle w:val="Emphasis"/>
          <w:highlight w:val="green"/>
        </w:rPr>
        <w:t>innovation in CRISPR</w:t>
      </w:r>
      <w:r w:rsidRPr="00EB487B">
        <w:rPr>
          <w:rStyle w:val="Emphasis"/>
        </w:rPr>
        <w:t>-based technologies</w:t>
      </w:r>
      <w:r w:rsidRPr="00EB487B">
        <w:rPr>
          <w:rStyle w:val="StyleUnderline"/>
        </w:rPr>
        <w:t xml:space="preserve"> </w:t>
      </w:r>
      <w:r w:rsidRPr="002031ED">
        <w:rPr>
          <w:rStyle w:val="StyleUnderline"/>
          <w:highlight w:val="green"/>
        </w:rPr>
        <w:t xml:space="preserve">and </w:t>
      </w:r>
      <w:r w:rsidRPr="002031ED">
        <w:rPr>
          <w:rStyle w:val="Emphasis"/>
          <w:highlight w:val="green"/>
        </w:rPr>
        <w:t>stifle developing industries</w:t>
      </w:r>
      <w:r w:rsidRPr="00EB487B">
        <w:rPr>
          <w:sz w:val="12"/>
        </w:rPr>
        <w:t>.</w:t>
      </w:r>
    </w:p>
    <w:p w:rsidR="008C27C4" w:rsidRPr="003A508A" w:rsidRDefault="008C27C4" w:rsidP="008C27C4">
      <w:pPr>
        <w:rPr>
          <w:sz w:val="12"/>
        </w:rPr>
      </w:pPr>
      <w:r w:rsidRPr="00EB487B">
        <w:rPr>
          <w:sz w:val="12"/>
        </w:rPr>
        <w:t xml:space="preserve">Clustered Regularly Interspaced Short Palindromic Repeats (“CRISPR”) are a family of DNA sequences found naturally in bacteria that, when paired with guiding RNA sequences and CRISPR-associated proteins (Cas), can selectively modify an organism’s genetic material (genome) more effectively and cheaply than comparable gene-editing systems. </w:t>
      </w:r>
      <w:r w:rsidRPr="00EB487B">
        <w:rPr>
          <w:rStyle w:val="StyleUnderline"/>
        </w:rPr>
        <w:t>Since the discovery of CRISPR’s gene-editing capacity by researchers at the University of California, the University of Vienna, and Emmanuelle Charpentier, innovators have applied CRISPR technology in diverse industries</w:t>
      </w:r>
      <w:r w:rsidRPr="00EB487B">
        <w:rPr>
          <w:sz w:val="12"/>
          <w:szCs w:val="12"/>
        </w:rPr>
        <w:t>, including the medical, industrial, and agricultural sectors</w:t>
      </w:r>
      <w:r w:rsidRPr="00EB487B">
        <w:rPr>
          <w:sz w:val="12"/>
        </w:rPr>
        <w:t xml:space="preserve">. </w:t>
      </w:r>
      <w:r w:rsidRPr="002031ED">
        <w:rPr>
          <w:rStyle w:val="StyleUnderline"/>
        </w:rPr>
        <w:t xml:space="preserve">Several thousand CRISPR-related patent applications have </w:t>
      </w:r>
      <w:r w:rsidRPr="003A508A">
        <w:rPr>
          <w:rStyle w:val="StyleUnderline"/>
        </w:rPr>
        <w:t>already been filed worldwide</w:t>
      </w:r>
      <w:r w:rsidRPr="003A508A">
        <w:rPr>
          <w:sz w:val="12"/>
        </w:rPr>
        <w:t>, with the majority being filed in the United States, China, and Europe.</w:t>
      </w:r>
    </w:p>
    <w:p w:rsidR="008C27C4" w:rsidRPr="003A508A" w:rsidRDefault="008C27C4" w:rsidP="008C27C4">
      <w:pPr>
        <w:rPr>
          <w:sz w:val="12"/>
        </w:rPr>
      </w:pPr>
      <w:r w:rsidRPr="003A508A">
        <w:rPr>
          <w:rStyle w:val="StyleUnderline"/>
        </w:rPr>
        <w:t>Researchers at the University of California were the first to (“UC”) demonstrate that isolated CRISPR-Cas9 components could effectively function</w:t>
      </w:r>
      <w:r w:rsidRPr="003A508A">
        <w:rPr>
          <w:sz w:val="12"/>
        </w:rPr>
        <w:t xml:space="preserve"> in an </w:t>
      </w:r>
      <w:r w:rsidRPr="003A508A">
        <w:rPr>
          <w:i/>
          <w:iCs/>
          <w:sz w:val="12"/>
        </w:rPr>
        <w:t>in vitro</w:t>
      </w:r>
      <w:r w:rsidRPr="003A508A">
        <w:rPr>
          <w:sz w:val="12"/>
        </w:rPr>
        <w:t xml:space="preserve"> environment. </w:t>
      </w:r>
      <w:r w:rsidRPr="003A508A">
        <w:rPr>
          <w:rStyle w:val="StyleUnderline"/>
        </w:rPr>
        <w:t>UC subsequently filed a patent application in May 2012 broadly claiming a method to using CRISPR-Cas9 without referencing specific cellular environments</w:t>
      </w:r>
      <w:r w:rsidRPr="003A508A">
        <w:rPr>
          <w:sz w:val="12"/>
        </w:rPr>
        <w:t>. In December 2012, </w:t>
      </w:r>
      <w:r w:rsidRPr="003A508A">
        <w:rPr>
          <w:rStyle w:val="StyleUnderline"/>
        </w:rPr>
        <w:t>a research team led by Feng Zhang at the Broad Institute filed a patent application directed to a method of using CRISPR-Cas9 in mammal cells. UC unsuccessfully sought to invalidate Dr. Zhang’s patents</w:t>
      </w:r>
      <w:r w:rsidRPr="003A508A">
        <w:rPr>
          <w:sz w:val="12"/>
        </w:rPr>
        <w:t xml:space="preserve"> in an interference proceeding in front of the Board. </w:t>
      </w:r>
      <w:r w:rsidRPr="003A508A">
        <w:rPr>
          <w:rStyle w:val="StyleUnderline"/>
        </w:rPr>
        <w:t>UC appealed the Board’s ruling to the Federal Circuit, arguing that the Board employed an improperly rigid obviousness test and that it erred in dismissing evidence that other researchers simultaneously applied CRISPR-Cas9 to non-bacterial</w:t>
      </w:r>
      <w:r w:rsidRPr="003A508A">
        <w:rPr>
          <w:sz w:val="12"/>
        </w:rPr>
        <w:t xml:space="preserve"> (eukaryotic).</w:t>
      </w:r>
    </w:p>
    <w:p w:rsidR="008C27C4" w:rsidRPr="00EB487B" w:rsidRDefault="008C27C4" w:rsidP="008C27C4">
      <w:pPr>
        <w:rPr>
          <w:sz w:val="12"/>
        </w:rPr>
      </w:pPr>
      <w:r w:rsidRPr="003A508A">
        <w:rPr>
          <w:rStyle w:val="StyleUnderline"/>
        </w:rPr>
        <w:t>The Federal Circuit rejected UC’s arguments and affirmed the Board’s finding that substantial evidence indicated there was no reasonable expectation of success a person of ordinary</w:t>
      </w:r>
      <w:r w:rsidRPr="00EB487B">
        <w:rPr>
          <w:rStyle w:val="StyleUnderline"/>
        </w:rPr>
        <w:t xml:space="preserve"> skill in the relevant art (POSITA) could successfully apply CRISPR-Cas9 to eukaryotic genomes</w:t>
      </w:r>
      <w:r w:rsidRPr="00EB487B">
        <w:rPr>
          <w:sz w:val="12"/>
        </w:rPr>
        <w:t xml:space="preserve">. The Federal Circuit approved of the wide range of evidence the Board used to make its determination, including expert testimony, evidence of past failures in the field, simultaneous invention, and statements by members of UC’s research team expressing doubt that CRISPR-Cas9 could be successfully implemented in eukaryotic systems. </w:t>
      </w:r>
      <w:r w:rsidRPr="00EB487B">
        <w:rPr>
          <w:rStyle w:val="StyleUnderline"/>
        </w:rPr>
        <w:t>The Federal Circuit also rejected UC’s contention that evidence of simultaneous evidence alone sufficiently demonstrated an invention’s obviousness</w:t>
      </w:r>
      <w:r w:rsidRPr="00EB487B">
        <w:rPr>
          <w:sz w:val="12"/>
        </w:rPr>
        <w:t>. While the fact that six independent research teams successfully applied CRISPR-Cas9 within months of its disclosure by UC was useful evidence in determining obviousness, the weight of such evidence must “be carefully considered in light of all the circumstances.”</w:t>
      </w:r>
    </w:p>
    <w:p w:rsidR="008C27C4" w:rsidRPr="00EB487B" w:rsidRDefault="008C27C4" w:rsidP="008C27C4">
      <w:pPr>
        <w:rPr>
          <w:sz w:val="12"/>
        </w:rPr>
      </w:pPr>
      <w:r w:rsidRPr="00EB487B">
        <w:rPr>
          <w:sz w:val="12"/>
        </w:rPr>
        <w:t xml:space="preserve">It is unclear what the Federal Circuit’s decision means for the non-obviousness standard of CRISPR-related patents. Some observers have praised the ruling as affirming the Board’s comprehensive analysis of available factual evidence while noting that some evidence existed that could support a finding of obviousness. While the Federal Circuit rejected UC’s argument that simultaneous invention alone could not demonstrate a showing of obviousness, it was careful to state that such evidence had not demonstrated “a reasonable expectation of success given the ‘specific context of the art at the time.” This may suggest that </w:t>
      </w:r>
      <w:r w:rsidRPr="00EB487B">
        <w:rPr>
          <w:rStyle w:val="StyleUnderline"/>
        </w:rPr>
        <w:t>evidence of simultaneous invention may gain greater significance in future decisions as advances are made in CRISPR technology</w:t>
      </w:r>
      <w:r w:rsidRPr="00EB487B">
        <w:rPr>
          <w:sz w:val="12"/>
        </w:rPr>
        <w:t xml:space="preserve">. The Federal Circuit further clarified that its ruling determined that </w:t>
      </w:r>
      <w:r w:rsidRPr="00EB487B">
        <w:rPr>
          <w:rStyle w:val="StyleUnderline"/>
        </w:rPr>
        <w:t>the competing sets of patent claims comprised distinct subject matter and did not rule on the validity of either parties’ claims</w:t>
      </w:r>
      <w:r w:rsidRPr="00EB487B">
        <w:rPr>
          <w:sz w:val="12"/>
        </w:rPr>
        <w:t>.</w:t>
      </w:r>
    </w:p>
    <w:p w:rsidR="008C27C4" w:rsidRPr="00EB487B" w:rsidRDefault="008C27C4" w:rsidP="008C27C4">
      <w:pPr>
        <w:rPr>
          <w:sz w:val="12"/>
        </w:rPr>
      </w:pPr>
      <w:r w:rsidRPr="00EB487B">
        <w:rPr>
          <w:rStyle w:val="StyleUnderline"/>
        </w:rPr>
        <w:t xml:space="preserve">The Federal Circuit’s holding has also generated a heated discussion outside of the legal field. Many members of the scientific community have </w:t>
      </w:r>
      <w:r w:rsidRPr="00EB487B">
        <w:rPr>
          <w:rStyle w:val="Emphasis"/>
        </w:rPr>
        <w:t>criticized the decision</w:t>
      </w:r>
      <w:r w:rsidRPr="00EB487B">
        <w:rPr>
          <w:sz w:val="12"/>
        </w:rPr>
        <w:t xml:space="preserve">, with some indicating that they believe the Board’s factual determination does not reflect the practices found within the field of molecular biology. </w:t>
      </w:r>
      <w:r w:rsidRPr="00EB487B">
        <w:rPr>
          <w:rStyle w:val="StyleUnderline"/>
        </w:rPr>
        <w:t xml:space="preserve">The </w:t>
      </w:r>
      <w:r w:rsidRPr="002031ED">
        <w:rPr>
          <w:rStyle w:val="StyleUnderline"/>
          <w:highlight w:val="green"/>
        </w:rPr>
        <w:t>uncertainty</w:t>
      </w:r>
      <w:r w:rsidRPr="00EB487B">
        <w:rPr>
          <w:rStyle w:val="StyleUnderline"/>
        </w:rPr>
        <w:t xml:space="preserve"> resulting </w:t>
      </w:r>
      <w:r w:rsidRPr="002031ED">
        <w:rPr>
          <w:rStyle w:val="StyleUnderline"/>
          <w:highlight w:val="green"/>
        </w:rPr>
        <w:t xml:space="preserve">from </w:t>
      </w:r>
      <w:r w:rsidRPr="001C7DFD">
        <w:rPr>
          <w:rStyle w:val="StyleUnderline"/>
        </w:rPr>
        <w:t xml:space="preserve">the </w:t>
      </w:r>
      <w:r w:rsidRPr="00366B0D">
        <w:rPr>
          <w:rStyle w:val="StyleUnderline"/>
        </w:rPr>
        <w:t xml:space="preserve">Federal Circuit’s </w:t>
      </w:r>
      <w:r w:rsidRPr="002031ED">
        <w:rPr>
          <w:rStyle w:val="StyleUnderline"/>
          <w:highlight w:val="green"/>
        </w:rPr>
        <w:t>decision is</w:t>
      </w:r>
      <w:r w:rsidRPr="00EB487B">
        <w:rPr>
          <w:rStyle w:val="StyleUnderline"/>
        </w:rPr>
        <w:t xml:space="preserve"> also </w:t>
      </w:r>
      <w:r w:rsidRPr="002031ED">
        <w:rPr>
          <w:rStyle w:val="StyleUnderline"/>
          <w:highlight w:val="green"/>
        </w:rPr>
        <w:t>reflected in</w:t>
      </w:r>
      <w:r w:rsidRPr="00EB487B">
        <w:rPr>
          <w:rStyle w:val="StyleUnderline"/>
        </w:rPr>
        <w:t xml:space="preserve"> the </w:t>
      </w:r>
      <w:r w:rsidRPr="002031ED">
        <w:rPr>
          <w:rStyle w:val="Emphasis"/>
          <w:highlight w:val="green"/>
        </w:rPr>
        <w:t>confusion among</w:t>
      </w:r>
      <w:r w:rsidRPr="00EB487B">
        <w:rPr>
          <w:rStyle w:val="Emphasis"/>
        </w:rPr>
        <w:t xml:space="preserve"> third party </w:t>
      </w:r>
      <w:r w:rsidRPr="002031ED">
        <w:rPr>
          <w:rStyle w:val="Emphasis"/>
          <w:highlight w:val="green"/>
        </w:rPr>
        <w:t xml:space="preserve">innovators regarding who they should seek </w:t>
      </w:r>
      <w:r w:rsidRPr="001C7DFD">
        <w:rPr>
          <w:rStyle w:val="Emphasis"/>
        </w:rPr>
        <w:t xml:space="preserve">a </w:t>
      </w:r>
      <w:r w:rsidRPr="002031ED">
        <w:rPr>
          <w:rStyle w:val="Emphasis"/>
          <w:highlight w:val="green"/>
        </w:rPr>
        <w:t>license from</w:t>
      </w:r>
      <w:r w:rsidRPr="00EB487B">
        <w:rPr>
          <w:rStyle w:val="Emphasis"/>
        </w:rPr>
        <w:t xml:space="preserve"> in order to commercially exploit existing CRISPR patents</w:t>
      </w:r>
      <w:r w:rsidRPr="00EB487B">
        <w:rPr>
          <w:rStyle w:val="Style13ptBold"/>
          <w:sz w:val="12"/>
        </w:rPr>
        <w:t>.</w:t>
      </w:r>
      <w:r w:rsidRPr="00EB487B">
        <w:rPr>
          <w:sz w:val="12"/>
        </w:rPr>
        <w:t xml:space="preserve"> This confusion is further compounded by the fact that </w:t>
      </w:r>
      <w:r w:rsidRPr="00EB487B">
        <w:rPr>
          <w:rStyle w:val="Emphasis"/>
        </w:rPr>
        <w:t>the “</w:t>
      </w:r>
      <w:r w:rsidRPr="00366B0D">
        <w:rPr>
          <w:rStyle w:val="Emphasis"/>
        </w:rPr>
        <w:t>surrogate companies</w:t>
      </w:r>
      <w:r w:rsidRPr="00EB487B">
        <w:rPr>
          <w:rStyle w:val="Emphasis"/>
        </w:rPr>
        <w:t xml:space="preserve">” the Broad Institute and UC have created to manage the licensing of their patents </w:t>
      </w:r>
      <w:r w:rsidRPr="00366B0D">
        <w:rPr>
          <w:rStyle w:val="Emphasis"/>
        </w:rPr>
        <w:t>grant differing levels of exclusivity</w:t>
      </w:r>
      <w:r w:rsidRPr="00EB487B">
        <w:rPr>
          <w:rStyle w:val="Emphasis"/>
        </w:rPr>
        <w:t xml:space="preserve"> when licensing their patents</w:t>
      </w:r>
      <w:r w:rsidRPr="00EB487B">
        <w:rPr>
          <w:sz w:val="12"/>
        </w:rPr>
        <w:t>.</w:t>
      </w:r>
    </w:p>
    <w:p w:rsidR="008C27C4" w:rsidRPr="00EB487B" w:rsidRDefault="008C27C4" w:rsidP="008C27C4">
      <w:pPr>
        <w:rPr>
          <w:sz w:val="12"/>
        </w:rPr>
      </w:pPr>
      <w:r w:rsidRPr="00EB487B">
        <w:rPr>
          <w:rStyle w:val="StyleUnderline"/>
        </w:rPr>
        <w:t>Further complicating the determination of patent rights in the foundational CRISPR-Cas9 patent is a lack of uniformity among the various national (and multinational) patent offices</w:t>
      </w:r>
      <w:r w:rsidRPr="00EB487B">
        <w:rPr>
          <w:sz w:val="12"/>
        </w:rPr>
        <w:t xml:space="preserve">. Even before the Federal </w:t>
      </w:r>
      <w:r w:rsidRPr="003A508A">
        <w:rPr>
          <w:sz w:val="12"/>
        </w:rPr>
        <w:t xml:space="preserve">Circuit’s ruling, </w:t>
      </w:r>
      <w:r w:rsidRPr="003A508A">
        <w:rPr>
          <w:rStyle w:val="StyleUnderline"/>
        </w:rPr>
        <w:t>China’s State Intellectual Property Office</w:t>
      </w:r>
      <w:r w:rsidRPr="003A508A">
        <w:rPr>
          <w:sz w:val="12"/>
        </w:rPr>
        <w:t xml:space="preserve"> (now renamed National Intellectual Property Administration or CNIPA) </w:t>
      </w:r>
      <w:r w:rsidRPr="003A508A">
        <w:rPr>
          <w:rStyle w:val="StyleUnderline"/>
        </w:rPr>
        <w:t>granted UC a patent for its CRISPR technology, and the European Patent Office</w:t>
      </w:r>
      <w:r w:rsidRPr="003A508A">
        <w:rPr>
          <w:sz w:val="12"/>
        </w:rPr>
        <w:t xml:space="preserve"> (EPO) </w:t>
      </w:r>
      <w:r w:rsidRPr="003A508A">
        <w:rPr>
          <w:rStyle w:val="StyleUnderline"/>
        </w:rPr>
        <w:t>granted UC a patent for use CRISPR-Cas9</w:t>
      </w:r>
      <w:r w:rsidRPr="003A508A">
        <w:rPr>
          <w:sz w:val="12"/>
        </w:rPr>
        <w:t xml:space="preserve"> in both prokaryotic and eukaryotic organisms. </w:t>
      </w:r>
      <w:r w:rsidRPr="003A508A">
        <w:rPr>
          <w:rStyle w:val="StyleUnderline"/>
        </w:rPr>
        <w:t>The EPO subsequently rescinded a patent grant it had issued to the Broad Institute in 2015</w:t>
      </w:r>
      <w:r w:rsidRPr="003A508A">
        <w:rPr>
          <w:sz w:val="12"/>
        </w:rPr>
        <w:t xml:space="preserve">, finding that the prior art from UC’s patent demonstrated a lack of novelty for the invention. On January 17, 2020, </w:t>
      </w:r>
      <w:r w:rsidRPr="003A508A">
        <w:rPr>
          <w:rStyle w:val="StyleUnderline"/>
        </w:rPr>
        <w:t>the EPO’s Board of Appeal dismissed the Broad Institute’s appeal</w:t>
      </w:r>
      <w:r w:rsidRPr="003A508A">
        <w:rPr>
          <w:sz w:val="12"/>
        </w:rPr>
        <w:t xml:space="preserve"> against the rescission, and in February, the Board of Appeal rejected the Broad Institute’s opposition proceeding against UC’s patent. Rather than creating a clear standard within Europe, however, </w:t>
      </w:r>
      <w:r w:rsidRPr="003A508A">
        <w:rPr>
          <w:rStyle w:val="StyleUnderline"/>
        </w:rPr>
        <w:t xml:space="preserve">the EPO’s rulings have resulted in </w:t>
      </w:r>
      <w:r w:rsidRPr="003A508A">
        <w:rPr>
          <w:rStyle w:val="Emphasis"/>
        </w:rPr>
        <w:t>greater uncertainty</w:t>
      </w:r>
      <w:r w:rsidRPr="003A508A">
        <w:rPr>
          <w:rStyle w:val="StyleUnderline"/>
        </w:rPr>
        <w:t xml:space="preserve">, with both the Broad Institute and UC, as well as other patentholders, having overlapping patent rights that may result in </w:t>
      </w:r>
      <w:r w:rsidRPr="003A508A">
        <w:rPr>
          <w:rStyle w:val="Emphasis"/>
        </w:rPr>
        <w:t>further litigation</w:t>
      </w:r>
      <w:r w:rsidRPr="003A508A">
        <w:rPr>
          <w:sz w:val="12"/>
        </w:rPr>
        <w:t>. In</w:t>
      </w:r>
      <w:r w:rsidRPr="00EB487B">
        <w:rPr>
          <w:sz w:val="12"/>
        </w:rPr>
        <w:t xml:space="preserve"> addition, several of the Broad Institute’s EPO patents for CRISPR remain valid and the CNIPA has granted three patents to the Broad Institute for CRISPR technologies.</w:t>
      </w:r>
    </w:p>
    <w:p w:rsidR="008C27C4" w:rsidRDefault="008C27C4" w:rsidP="008C27C4">
      <w:pPr>
        <w:rPr>
          <w:sz w:val="12"/>
        </w:rPr>
      </w:pPr>
      <w:r w:rsidRPr="00EB487B">
        <w:rPr>
          <w:sz w:val="12"/>
        </w:rPr>
        <w:t xml:space="preserve">Perhaps </w:t>
      </w:r>
      <w:r w:rsidRPr="004C7595">
        <w:rPr>
          <w:rStyle w:val="StyleUnderline"/>
        </w:rPr>
        <w:t>the</w:t>
      </w:r>
      <w:r w:rsidRPr="00EB487B">
        <w:rPr>
          <w:rStyle w:val="StyleUnderline"/>
        </w:rPr>
        <w:t xml:space="preserve"> most worrying development has been </w:t>
      </w:r>
      <w:r w:rsidRPr="001C7DFD">
        <w:rPr>
          <w:rStyle w:val="StyleUnderline"/>
        </w:rPr>
        <w:t xml:space="preserve">the </w:t>
      </w:r>
      <w:r w:rsidRPr="002031ED">
        <w:rPr>
          <w:rStyle w:val="Emphasis"/>
          <w:highlight w:val="green"/>
        </w:rPr>
        <w:t>renewal of</w:t>
      </w:r>
      <w:r w:rsidRPr="00EB487B">
        <w:rPr>
          <w:rStyle w:val="Emphasis"/>
        </w:rPr>
        <w:t xml:space="preserve"> UC and the Broad Institute’s legal </w:t>
      </w:r>
      <w:r w:rsidRPr="002031ED">
        <w:rPr>
          <w:rStyle w:val="Emphasis"/>
          <w:highlight w:val="green"/>
        </w:rPr>
        <w:t>battle</w:t>
      </w:r>
      <w:r w:rsidRPr="00EB487B">
        <w:rPr>
          <w:rStyle w:val="StyleUnderline"/>
        </w:rPr>
        <w:t xml:space="preserve"> in the United States</w:t>
      </w:r>
      <w:r w:rsidRPr="00EB487B">
        <w:rPr>
          <w:sz w:val="12"/>
        </w:rPr>
        <w:t xml:space="preserve">. In June 2019, the Board filed documents to commence interference proceedings between the Broad Institute and UC’s patents that will address the question of priority. These new interference proceedings, which will examine who first invented the use of CRISPR-Cas9 in eukaryotic organisms, have already begun with both parties accusing the other of engaging in questionable legal conduct. Although some observers are optimistic that the new interference proceedings may induce the parties to reach a settlement, it is equally possible that </w:t>
      </w:r>
      <w:r w:rsidRPr="00EB487B">
        <w:rPr>
          <w:rStyle w:val="StyleUnderline"/>
        </w:rPr>
        <w:t xml:space="preserve">the proceedings may result in a protracted legal battle and another appeal to the Federal Circuit. The protracted </w:t>
      </w:r>
      <w:r w:rsidRPr="002031ED">
        <w:rPr>
          <w:rStyle w:val="StyleUnderline"/>
        </w:rPr>
        <w:t>legal</w:t>
      </w:r>
      <w:r w:rsidRPr="00EB487B">
        <w:rPr>
          <w:rStyle w:val="StyleUnderline"/>
        </w:rPr>
        <w:t xml:space="preserve"> </w:t>
      </w:r>
      <w:r w:rsidRPr="002031ED">
        <w:rPr>
          <w:rStyle w:val="StyleUnderline"/>
        </w:rPr>
        <w:t>battles</w:t>
      </w:r>
      <w:r w:rsidRPr="00EB487B">
        <w:rPr>
          <w:rStyle w:val="StyleUnderline"/>
        </w:rPr>
        <w:t xml:space="preserve"> surrounding the UC and the Broad Institute’s CRISPR </w:t>
      </w:r>
      <w:r w:rsidRPr="002031ED">
        <w:rPr>
          <w:rStyle w:val="StyleUnderline"/>
        </w:rPr>
        <w:t xml:space="preserve">patents have </w:t>
      </w:r>
      <w:r w:rsidRPr="002031ED">
        <w:rPr>
          <w:rStyle w:val="StyleUnderline"/>
          <w:highlight w:val="green"/>
        </w:rPr>
        <w:t xml:space="preserve">created </w:t>
      </w:r>
      <w:r w:rsidRPr="001C7DFD">
        <w:rPr>
          <w:rStyle w:val="Emphasis"/>
        </w:rPr>
        <w:t xml:space="preserve">significant </w:t>
      </w:r>
      <w:r w:rsidRPr="002031ED">
        <w:rPr>
          <w:rStyle w:val="Emphasis"/>
          <w:highlight w:val="green"/>
        </w:rPr>
        <w:t xml:space="preserve">uncertainty as to </w:t>
      </w:r>
      <w:r w:rsidRPr="002031ED">
        <w:rPr>
          <w:rStyle w:val="Emphasis"/>
        </w:rPr>
        <w:t xml:space="preserve">the final </w:t>
      </w:r>
      <w:r w:rsidRPr="002031ED">
        <w:rPr>
          <w:rStyle w:val="Emphasis"/>
          <w:highlight w:val="green"/>
        </w:rPr>
        <w:t>determination of ownership and patentability</w:t>
      </w:r>
      <w:r w:rsidRPr="002031ED">
        <w:rPr>
          <w:sz w:val="12"/>
          <w:highlight w:val="green"/>
        </w:rPr>
        <w:t xml:space="preserve">. </w:t>
      </w:r>
      <w:r w:rsidRPr="004C7595">
        <w:rPr>
          <w:rStyle w:val="StyleUnderline"/>
        </w:rPr>
        <w:t>What is certain, however, is the</w:t>
      </w:r>
      <w:r w:rsidRPr="001C7DFD">
        <w:rPr>
          <w:rStyle w:val="StyleUnderline"/>
        </w:rPr>
        <w:t xml:space="preserve"> </w:t>
      </w:r>
      <w:r w:rsidRPr="002031ED">
        <w:rPr>
          <w:rStyle w:val="StyleUnderline"/>
          <w:highlight w:val="green"/>
        </w:rPr>
        <w:t xml:space="preserve">need for </w:t>
      </w:r>
      <w:r w:rsidRPr="002031ED">
        <w:rPr>
          <w:rStyle w:val="Emphasis"/>
          <w:highlight w:val="green"/>
        </w:rPr>
        <w:t>greater clarity</w:t>
      </w:r>
      <w:r w:rsidRPr="00EB487B">
        <w:rPr>
          <w:sz w:val="12"/>
        </w:rPr>
        <w:t xml:space="preserve"> in patent rights in order </w:t>
      </w:r>
      <w:r w:rsidRPr="002031ED">
        <w:rPr>
          <w:rStyle w:val="Emphasis"/>
          <w:highlight w:val="green"/>
        </w:rPr>
        <w:t>to make researchers feel secure</w:t>
      </w:r>
      <w:r w:rsidRPr="00EB487B">
        <w:rPr>
          <w:rStyle w:val="Emphasis"/>
        </w:rPr>
        <w:t xml:space="preserve"> </w:t>
      </w:r>
      <w:r w:rsidRPr="002031ED">
        <w:rPr>
          <w:rStyle w:val="Emphasis"/>
          <w:highlight w:val="green"/>
        </w:rPr>
        <w:t>in developing further</w:t>
      </w:r>
      <w:r w:rsidRPr="00EB487B">
        <w:rPr>
          <w:rStyle w:val="Emphasis"/>
        </w:rPr>
        <w:t xml:space="preserve"> technological </w:t>
      </w:r>
      <w:r w:rsidRPr="002031ED">
        <w:rPr>
          <w:rStyle w:val="Emphasis"/>
          <w:highlight w:val="green"/>
        </w:rPr>
        <w:t>innovations</w:t>
      </w:r>
      <w:r w:rsidRPr="00EB487B">
        <w:rPr>
          <w:rStyle w:val="Emphasis"/>
        </w:rPr>
        <w:t xml:space="preserve"> using CRISPR</w:t>
      </w:r>
      <w:r w:rsidRPr="00EB487B">
        <w:rPr>
          <w:sz w:val="12"/>
        </w:rPr>
        <w:t>-.</w:t>
      </w:r>
    </w:p>
    <w:p w:rsidR="008C27C4" w:rsidRDefault="008C27C4" w:rsidP="008C27C4">
      <w:pPr>
        <w:pStyle w:val="Heading4"/>
      </w:pPr>
      <w:r>
        <w:t xml:space="preserve">CRISPR </w:t>
      </w:r>
      <w:r w:rsidRPr="007A7992">
        <w:rPr>
          <w:u w:val="single"/>
        </w:rPr>
        <w:t>solves disease</w:t>
      </w:r>
      <w:r>
        <w:t xml:space="preserve">, but </w:t>
      </w:r>
      <w:r w:rsidRPr="00B34D59">
        <w:rPr>
          <w:u w:val="single"/>
        </w:rPr>
        <w:t>continued innovation</w:t>
      </w:r>
      <w:r>
        <w:t xml:space="preserve"> is key </w:t>
      </w:r>
    </w:p>
    <w:p w:rsidR="008C27C4" w:rsidRPr="00EC5891" w:rsidRDefault="008C27C4" w:rsidP="008C27C4">
      <w:pPr>
        <w:rPr>
          <w:rStyle w:val="Style13ptBold"/>
        </w:rPr>
      </w:pPr>
      <w:r w:rsidRPr="00EC5891">
        <w:rPr>
          <w:rStyle w:val="Style13ptBold"/>
        </w:rPr>
        <w:t xml:space="preserve">Thorne 20 </w:t>
      </w:r>
      <w:r w:rsidRPr="00EC5891">
        <w:t xml:space="preserve">[(Lucy, PhD, received a BSc. in Biochemistry from University of Leeds and a Ph.D. in Biological Sciences from University of Liverpool in the UK. She is currently working as a freelance consultant in Cambridge, UK writing CRISPR-related content for Biocompare.) “CRISPR-Cas Gene Editing: A New Weapon against Infectious Disease” Biocompare, 1/14/2020. </w:t>
      </w:r>
      <w:hyperlink r:id="rId15" w:history="1">
        <w:r w:rsidRPr="00EC5891">
          <w:rPr>
            <w:rStyle w:val="Hyperlink"/>
          </w:rPr>
          <w:t>https://www.biocompare.com/Editorial-Articles/559757-CRISPR-Cas-Gene-Editing-A-New-Weapon-against-Infectious-Disease/</w:t>
        </w:r>
      </w:hyperlink>
      <w:r w:rsidRPr="00EC5891">
        <w:t>] BC</w:t>
      </w:r>
    </w:p>
    <w:p w:rsidR="008C27C4" w:rsidRPr="00EC5891" w:rsidRDefault="008C27C4" w:rsidP="008C27C4">
      <w:pPr>
        <w:rPr>
          <w:rStyle w:val="Emphasis"/>
        </w:rPr>
      </w:pPr>
      <w:r w:rsidRPr="00EC5891">
        <w:rPr>
          <w:rStyle w:val="StyleUnderline"/>
        </w:rPr>
        <w:t xml:space="preserve">Infectious disease is a common cause of death worldwide, but </w:t>
      </w:r>
      <w:r w:rsidRPr="001C7DFD">
        <w:rPr>
          <w:rStyle w:val="StyleUnderline"/>
        </w:rPr>
        <w:t>the rise of antibiotic-resistant bacterial strains and lack of effective antiviral treatments means a p</w:t>
      </w:r>
      <w:r w:rsidRPr="00EC5891">
        <w:rPr>
          <w:rStyle w:val="StyleUnderline"/>
        </w:rPr>
        <w:t xml:space="preserve">otential </w:t>
      </w:r>
      <w:r w:rsidRPr="00EC5891">
        <w:rPr>
          <w:rStyle w:val="Emphasis"/>
          <w:highlight w:val="green"/>
        </w:rPr>
        <w:t>future risk</w:t>
      </w:r>
      <w:r w:rsidRPr="00EC5891">
        <w:rPr>
          <w:rStyle w:val="Emphasis"/>
        </w:rPr>
        <w:t xml:space="preserve"> of increased mortality</w:t>
      </w:r>
      <w:r w:rsidRPr="00EC5891">
        <w:rPr>
          <w:rStyle w:val="StyleUnderline"/>
        </w:rPr>
        <w:t xml:space="preserve"> and </w:t>
      </w:r>
      <w:r w:rsidRPr="00EC5891">
        <w:rPr>
          <w:rStyle w:val="Emphasis"/>
        </w:rPr>
        <w:t xml:space="preserve">global economic </w:t>
      </w:r>
      <w:r w:rsidRPr="004C7595">
        <w:rPr>
          <w:rStyle w:val="Emphasis"/>
        </w:rPr>
        <w:t>burden</w:t>
      </w:r>
      <w:r w:rsidRPr="004C7595">
        <w:rPr>
          <w:rStyle w:val="StyleUnderline"/>
        </w:rPr>
        <w:t xml:space="preserve"> due to untreatable infections</w:t>
      </w:r>
      <w:r w:rsidRPr="004C7595">
        <w:t>. T</w:t>
      </w:r>
      <w:r>
        <w:t xml:space="preserve">his article discusses how </w:t>
      </w:r>
      <w:r w:rsidRPr="00EC5891">
        <w:rPr>
          <w:rStyle w:val="Emphasis"/>
          <w:highlight w:val="green"/>
        </w:rPr>
        <w:t>CRISPR</w:t>
      </w:r>
      <w:r w:rsidRPr="00EC5891">
        <w:rPr>
          <w:rStyle w:val="Emphasis"/>
        </w:rPr>
        <w:t xml:space="preserve">-Cas gene-editing technology </w:t>
      </w:r>
      <w:r w:rsidRPr="00EC5891">
        <w:rPr>
          <w:rStyle w:val="Emphasis"/>
          <w:highlight w:val="green"/>
        </w:rPr>
        <w:t xml:space="preserve">is helping in </w:t>
      </w:r>
      <w:r w:rsidRPr="001C7DFD">
        <w:rPr>
          <w:rStyle w:val="Emphasis"/>
        </w:rPr>
        <w:t xml:space="preserve">the </w:t>
      </w:r>
      <w:r w:rsidRPr="00EC5891">
        <w:rPr>
          <w:rStyle w:val="Emphasis"/>
          <w:highlight w:val="green"/>
        </w:rPr>
        <w:t>fight against</w:t>
      </w:r>
      <w:r w:rsidRPr="00EC5891">
        <w:rPr>
          <w:rStyle w:val="Emphasis"/>
        </w:rPr>
        <w:t xml:space="preserve"> increasingly </w:t>
      </w:r>
      <w:r w:rsidRPr="00EC5891">
        <w:rPr>
          <w:rStyle w:val="Emphasis"/>
          <w:highlight w:val="green"/>
        </w:rPr>
        <w:t>resistant</w:t>
      </w:r>
      <w:r w:rsidRPr="00EC5891">
        <w:rPr>
          <w:rStyle w:val="Emphasis"/>
        </w:rPr>
        <w:t xml:space="preserve"> bacterial </w:t>
      </w:r>
      <w:r w:rsidRPr="00EC5891">
        <w:rPr>
          <w:rStyle w:val="Emphasis"/>
          <w:highlight w:val="green"/>
        </w:rPr>
        <w:t>infections and</w:t>
      </w:r>
      <w:r w:rsidRPr="00EC5891">
        <w:rPr>
          <w:rStyle w:val="Emphasis"/>
        </w:rPr>
        <w:t xml:space="preserve"> rapidly </w:t>
      </w:r>
      <w:r w:rsidRPr="00EC5891">
        <w:rPr>
          <w:rStyle w:val="Emphasis"/>
          <w:highlight w:val="green"/>
        </w:rPr>
        <w:t>mutating viruses</w:t>
      </w:r>
      <w:r>
        <w:t>—</w:t>
      </w:r>
      <w:r w:rsidRPr="00EC5891">
        <w:rPr>
          <w:rStyle w:val="StyleUnderline"/>
        </w:rPr>
        <w:t xml:space="preserve">from facilitating a better understand of host-pathogen interactions and improving diagnosis, to potentially </w:t>
      </w:r>
      <w:r w:rsidRPr="00EC5891">
        <w:rPr>
          <w:rStyle w:val="StyleUnderline"/>
          <w:highlight w:val="green"/>
        </w:rPr>
        <w:t xml:space="preserve">providing </w:t>
      </w:r>
      <w:r w:rsidRPr="001C7DFD">
        <w:rPr>
          <w:rStyle w:val="Emphasis"/>
        </w:rPr>
        <w:t xml:space="preserve">a </w:t>
      </w:r>
      <w:r w:rsidRPr="00EC5891">
        <w:rPr>
          <w:rStyle w:val="Emphasis"/>
          <w:highlight w:val="green"/>
        </w:rPr>
        <w:t xml:space="preserve">new way to treat </w:t>
      </w:r>
      <w:r w:rsidRPr="00EC5891">
        <w:rPr>
          <w:rStyle w:val="Emphasis"/>
        </w:rPr>
        <w:t xml:space="preserve">infectious </w:t>
      </w:r>
      <w:r w:rsidRPr="00EC5891">
        <w:rPr>
          <w:rStyle w:val="Emphasis"/>
          <w:highlight w:val="green"/>
        </w:rPr>
        <w:t>disease.</w:t>
      </w:r>
    </w:p>
    <w:p w:rsidR="008C27C4" w:rsidRDefault="008C27C4" w:rsidP="008C27C4">
      <w:r>
        <w:t>The CRISPR revolution</w:t>
      </w:r>
    </w:p>
    <w:p w:rsidR="008C27C4" w:rsidRDefault="008C27C4" w:rsidP="008C27C4">
      <w:r w:rsidRPr="00EC5891">
        <w:rPr>
          <w:rStyle w:val="StyleUnderline"/>
        </w:rPr>
        <w:t>The CRISPR locus</w:t>
      </w:r>
      <w:r>
        <w:t xml:space="preserve"> (short for clustered regularly interspersed short palindromic repeats) </w:t>
      </w:r>
      <w:r w:rsidRPr="00EC5891">
        <w:rPr>
          <w:rStyle w:val="StyleUnderline"/>
        </w:rPr>
        <w:t>was first discovered in E.coli in 1987 and found to be the basis of a bacterial adaptive immune system, providing prokaryotes with protection against foreign genetic material.</w:t>
      </w:r>
      <w:r>
        <w:t xml:space="preserve">1 </w:t>
      </w:r>
      <w:r w:rsidRPr="00EC5891">
        <w:rPr>
          <w:rStyle w:val="Emphasis"/>
        </w:rPr>
        <w:t xml:space="preserve">The </w:t>
      </w:r>
      <w:r w:rsidRPr="00EC5891">
        <w:rPr>
          <w:rStyle w:val="Emphasis"/>
          <w:highlight w:val="green"/>
        </w:rPr>
        <w:t>CRISPR</w:t>
      </w:r>
      <w:r w:rsidRPr="00EC5891">
        <w:rPr>
          <w:rStyle w:val="Emphasis"/>
        </w:rPr>
        <w:t>-Cas syste</w:t>
      </w:r>
      <w:r w:rsidRPr="003A508A">
        <w:rPr>
          <w:rStyle w:val="Emphasis"/>
        </w:rPr>
        <w:t>m has since been repurposed into a powerful but relatively simple programmable gene-editing technology</w:t>
      </w:r>
      <w:r w:rsidRPr="003A508A">
        <w:t xml:space="preserve">. </w:t>
      </w:r>
      <w:r w:rsidRPr="003A508A">
        <w:rPr>
          <w:rStyle w:val="StyleUnderline"/>
        </w:rPr>
        <w:t>A short single-guide RNA molecule</w:t>
      </w:r>
      <w:r w:rsidRPr="003A508A">
        <w:t xml:space="preserve"> (sgRNA) </w:t>
      </w:r>
      <w:r w:rsidRPr="003A508A">
        <w:rPr>
          <w:rStyle w:val="StyleUnderline"/>
        </w:rPr>
        <w:t>guides the Cas9 endonuclease to the target site, where a double-strand break is introduced. This activates intrinsic cellular DNA repair pathways, either the non-homologous end joining</w:t>
      </w:r>
      <w:r w:rsidRPr="003A508A">
        <w:t xml:space="preserve"> (NHEJ) </w:t>
      </w:r>
      <w:r w:rsidRPr="003A508A">
        <w:rPr>
          <w:rStyle w:val="StyleUnderline"/>
        </w:rPr>
        <w:t>pathway that results in a disabling deletion of the target gene, or homologous</w:t>
      </w:r>
      <w:r w:rsidRPr="00EC5891">
        <w:rPr>
          <w:rStyle w:val="StyleUnderline"/>
        </w:rPr>
        <w:t xml:space="preserve"> repair</w:t>
      </w:r>
      <w:r>
        <w:t xml:space="preserve"> (HR) </w:t>
      </w:r>
      <w:r w:rsidRPr="00EC5891">
        <w:rPr>
          <w:rStyle w:val="StyleUnderline"/>
        </w:rPr>
        <w:t>that allows the integration of a donor sequence at the target locus</w:t>
      </w:r>
      <w:r>
        <w:t xml:space="preserve">. As well </w:t>
      </w:r>
      <w:r w:rsidRPr="00EC5891">
        <w:rPr>
          <w:rStyle w:val="StyleUnderline"/>
        </w:rPr>
        <w:t>as gene knockout and targeted changes to the genetic sequence, gene expression can be regulated</w:t>
      </w:r>
      <w:r>
        <w:t>. Other modifications at the target site are also possible with the use of a catalytically inactive version of Cas9 (dCas9)—</w:t>
      </w:r>
      <w:r w:rsidRPr="001C7DFD">
        <w:rPr>
          <w:rStyle w:val="Emphasis"/>
        </w:rPr>
        <w:t xml:space="preserve">the </w:t>
      </w:r>
      <w:r w:rsidRPr="00EC5891">
        <w:rPr>
          <w:rStyle w:val="Emphasis"/>
          <w:highlight w:val="green"/>
        </w:rPr>
        <w:t>expanded</w:t>
      </w:r>
      <w:r w:rsidRPr="00EC5891">
        <w:rPr>
          <w:rStyle w:val="Emphasis"/>
        </w:rPr>
        <w:t xml:space="preserve"> CRISPR </w:t>
      </w:r>
      <w:r w:rsidRPr="00EC5891">
        <w:rPr>
          <w:rStyle w:val="Emphasis"/>
          <w:highlight w:val="green"/>
        </w:rPr>
        <w:t>toolkit</w:t>
      </w:r>
      <w:r w:rsidRPr="00EC5891">
        <w:rPr>
          <w:rStyle w:val="Emphasis"/>
        </w:rPr>
        <w:t xml:space="preserve"> also </w:t>
      </w:r>
      <w:r w:rsidRPr="00EC5891">
        <w:rPr>
          <w:rStyle w:val="Emphasis"/>
          <w:highlight w:val="green"/>
        </w:rPr>
        <w:t xml:space="preserve">includes modulation of </w:t>
      </w:r>
      <w:r w:rsidRPr="00EC5891">
        <w:rPr>
          <w:rStyle w:val="Emphasis"/>
        </w:rPr>
        <w:t xml:space="preserve">gene </w:t>
      </w:r>
      <w:r w:rsidRPr="00EC5891">
        <w:rPr>
          <w:rStyle w:val="Emphasis"/>
          <w:highlight w:val="green"/>
        </w:rPr>
        <w:t>expression</w:t>
      </w:r>
      <w:r>
        <w:t xml:space="preserve"> (CRISPRi and CRISPRa) </w:t>
      </w:r>
      <w:r w:rsidRPr="00EC5891">
        <w:rPr>
          <w:rStyle w:val="Emphasis"/>
          <w:highlight w:val="green"/>
        </w:rPr>
        <w:t>and base editing</w:t>
      </w:r>
      <w:r w:rsidRPr="00EC5891">
        <w:rPr>
          <w:highlight w:val="green"/>
        </w:rPr>
        <w:t>.</w:t>
      </w:r>
    </w:p>
    <w:p w:rsidR="008C27C4" w:rsidRDefault="008C27C4" w:rsidP="008C27C4">
      <w:r>
        <w:t xml:space="preserve">Since the first CRISPR gene-editing experiments were demonstrated in 2012, </w:t>
      </w:r>
      <w:r w:rsidRPr="00EC5891">
        <w:rPr>
          <w:rStyle w:val="StyleUnderline"/>
        </w:rPr>
        <w:t xml:space="preserve">the </w:t>
      </w:r>
      <w:r w:rsidRPr="00EC5891">
        <w:rPr>
          <w:rStyle w:val="StyleUnderline"/>
          <w:highlight w:val="green"/>
        </w:rPr>
        <w:t>CRISPR</w:t>
      </w:r>
      <w:r w:rsidRPr="00EC5891">
        <w:rPr>
          <w:rStyle w:val="StyleUnderline"/>
        </w:rPr>
        <w:t>-Cas9 technology has exploded into the biological sciences and been rapidly adopted by the scientific community</w:t>
      </w:r>
      <w:r w:rsidRPr="00EC5891">
        <w:rPr>
          <w:rStyle w:val="Emphasis"/>
        </w:rPr>
        <w:t xml:space="preserve">. CRISPR </w:t>
      </w:r>
      <w:r w:rsidRPr="00EC5891">
        <w:rPr>
          <w:rStyle w:val="Emphasis"/>
          <w:highlight w:val="green"/>
        </w:rPr>
        <w:t>has</w:t>
      </w:r>
      <w:r w:rsidRPr="00EC5891">
        <w:rPr>
          <w:rStyle w:val="Emphasis"/>
        </w:rPr>
        <w:t xml:space="preserve"> already </w:t>
      </w:r>
      <w:r w:rsidRPr="00EC5891">
        <w:rPr>
          <w:rStyle w:val="Emphasis"/>
          <w:highlight w:val="green"/>
        </w:rPr>
        <w:t xml:space="preserve">shown promise in </w:t>
      </w:r>
      <w:r w:rsidRPr="001C7DFD">
        <w:rPr>
          <w:rStyle w:val="Emphasis"/>
        </w:rPr>
        <w:t xml:space="preserve">the </w:t>
      </w:r>
      <w:r w:rsidRPr="00EC5891">
        <w:rPr>
          <w:rStyle w:val="Emphasis"/>
          <w:highlight w:val="green"/>
        </w:rPr>
        <w:t>prevention of malaria</w:t>
      </w:r>
      <w:r w:rsidRPr="00EC5891">
        <w:rPr>
          <w:rStyle w:val="Emphasis"/>
        </w:rPr>
        <w:t xml:space="preserve">, </w:t>
      </w:r>
      <w:r w:rsidRPr="00EC5891">
        <w:rPr>
          <w:rStyle w:val="Emphasis"/>
          <w:highlight w:val="green"/>
        </w:rPr>
        <w:t>tuberculosis, and herpes</w:t>
      </w:r>
      <w:r w:rsidRPr="00EC5891">
        <w:rPr>
          <w:rStyle w:val="Emphasis"/>
        </w:rPr>
        <w:t xml:space="preserve"> simplex virus.</w:t>
      </w:r>
      <w:r>
        <w:t>2 Below, we highlight a few ways in which CRISPR has been recently applied to improving our understanding, treatment, and ongoing diagnosis of infectious disease.</w:t>
      </w:r>
    </w:p>
    <w:p w:rsidR="008C27C4" w:rsidRDefault="008C27C4" w:rsidP="008C27C4">
      <w:r>
        <w:t>Functional genomics with CRISPR to determine new antimicrobial targets</w:t>
      </w:r>
    </w:p>
    <w:p w:rsidR="008C27C4" w:rsidRPr="00EC5891" w:rsidRDefault="008C27C4" w:rsidP="008C27C4">
      <w:pPr>
        <w:rPr>
          <w:rStyle w:val="StyleUnderline"/>
        </w:rPr>
      </w:pPr>
      <w:r w:rsidRPr="004C7595">
        <w:rPr>
          <w:rStyle w:val="Emphasis"/>
        </w:rPr>
        <w:t xml:space="preserve">There is </w:t>
      </w:r>
      <w:r w:rsidRPr="00EC5891">
        <w:rPr>
          <w:rStyle w:val="Emphasis"/>
          <w:highlight w:val="green"/>
        </w:rPr>
        <w:t>currently a</w:t>
      </w:r>
      <w:r w:rsidRPr="00EC5891">
        <w:rPr>
          <w:rStyle w:val="Emphasis"/>
        </w:rPr>
        <w:t xml:space="preserve"> distinct </w:t>
      </w:r>
      <w:r w:rsidRPr="00EC5891">
        <w:rPr>
          <w:rStyle w:val="Emphasis"/>
          <w:highlight w:val="green"/>
        </w:rPr>
        <w:t>lack of</w:t>
      </w:r>
      <w:r w:rsidRPr="00EC5891">
        <w:rPr>
          <w:rStyle w:val="Emphasis"/>
        </w:rPr>
        <w:t xml:space="preserve"> new </w:t>
      </w:r>
      <w:r w:rsidRPr="00EC5891">
        <w:rPr>
          <w:rStyle w:val="Emphasis"/>
          <w:highlight w:val="green"/>
        </w:rPr>
        <w:t>antibiotics and</w:t>
      </w:r>
      <w:r w:rsidRPr="00EC5891">
        <w:rPr>
          <w:rStyle w:val="Emphasis"/>
        </w:rPr>
        <w:t xml:space="preserve"> antiviral </w:t>
      </w:r>
      <w:r w:rsidRPr="00EC5891">
        <w:rPr>
          <w:rStyle w:val="Emphasis"/>
          <w:highlight w:val="green"/>
        </w:rPr>
        <w:t xml:space="preserve">drugs making it to </w:t>
      </w:r>
      <w:r w:rsidRPr="004C7595">
        <w:rPr>
          <w:rStyle w:val="Emphasis"/>
        </w:rPr>
        <w:t xml:space="preserve">the </w:t>
      </w:r>
      <w:r w:rsidRPr="00EC5891">
        <w:rPr>
          <w:rStyle w:val="Emphasis"/>
          <w:highlight w:val="green"/>
        </w:rPr>
        <w:t>clinic</w:t>
      </w:r>
      <w:r w:rsidRPr="00EC5891">
        <w:rPr>
          <w:highlight w:val="green"/>
        </w:rPr>
        <w:t xml:space="preserve">. </w:t>
      </w:r>
      <w:r w:rsidRPr="00EC5891">
        <w:rPr>
          <w:rStyle w:val="StyleUnderline"/>
          <w:highlight w:val="green"/>
        </w:rPr>
        <w:t>Understanding host-pathogen</w:t>
      </w:r>
      <w:r w:rsidRPr="00EC5891">
        <w:rPr>
          <w:rStyle w:val="StyleUnderline"/>
        </w:rPr>
        <w:t xml:space="preserve"> mechanism</w:t>
      </w:r>
      <w:r w:rsidRPr="00EC5891">
        <w:rPr>
          <w:rStyle w:val="StyleUnderline"/>
          <w:highlight w:val="green"/>
        </w:rPr>
        <w:t>s</w:t>
      </w:r>
      <w:r w:rsidRPr="00EC5891">
        <w:rPr>
          <w:rStyle w:val="StyleUnderline"/>
        </w:rPr>
        <w:t xml:space="preserve"> that govern how microbes induce pathogenesis </w:t>
      </w:r>
      <w:r w:rsidRPr="004C7595">
        <w:rPr>
          <w:rStyle w:val="StyleUnderline"/>
        </w:rPr>
        <w:t xml:space="preserve">is </w:t>
      </w:r>
      <w:r w:rsidRPr="00EC5891">
        <w:rPr>
          <w:rStyle w:val="StyleUnderline"/>
          <w:highlight w:val="green"/>
        </w:rPr>
        <w:t>crucial</w:t>
      </w:r>
      <w:r w:rsidRPr="00EC5891">
        <w:rPr>
          <w:rStyle w:val="StyleUnderline"/>
        </w:rPr>
        <w:t xml:space="preserve"> for identifying new targets </w:t>
      </w:r>
      <w:r w:rsidRPr="00EC5891">
        <w:rPr>
          <w:rStyle w:val="StyleUnderline"/>
          <w:highlight w:val="green"/>
        </w:rPr>
        <w:t>for</w:t>
      </w:r>
      <w:r w:rsidRPr="00EC5891">
        <w:rPr>
          <w:rStyle w:val="StyleUnderline"/>
        </w:rPr>
        <w:t xml:space="preserve"> rapid </w:t>
      </w:r>
      <w:r w:rsidRPr="00EC5891">
        <w:rPr>
          <w:rStyle w:val="StyleUnderline"/>
          <w:highlight w:val="green"/>
        </w:rPr>
        <w:t>drug discovery</w:t>
      </w:r>
      <w:r w:rsidRPr="00EC5891">
        <w:rPr>
          <w:rStyle w:val="StyleUnderline"/>
        </w:rPr>
        <w:t xml:space="preserve"> </w:t>
      </w:r>
      <w:r w:rsidRPr="00EC5891">
        <w:rPr>
          <w:rStyle w:val="StyleUnderline"/>
          <w:highlight w:val="green"/>
        </w:rPr>
        <w:t>and</w:t>
      </w:r>
      <w:r w:rsidRPr="00EC5891">
        <w:rPr>
          <w:rStyle w:val="StyleUnderline"/>
        </w:rPr>
        <w:t xml:space="preserve"> vaccine </w:t>
      </w:r>
      <w:r w:rsidRPr="00EC5891">
        <w:rPr>
          <w:rStyle w:val="StyleUnderline"/>
          <w:highlight w:val="green"/>
        </w:rPr>
        <w:t>development</w:t>
      </w:r>
      <w:r>
        <w:t xml:space="preserve">. Soon after its debut, </w:t>
      </w:r>
      <w:r w:rsidRPr="00EC5891">
        <w:rPr>
          <w:rStyle w:val="StyleUnderline"/>
        </w:rPr>
        <w:t>CRISPR-Cas9 was applied to functional genomic screening</w:t>
      </w:r>
      <w:r>
        <w:t xml:space="preserve">. Using a pooled sgRNA library workflow, </w:t>
      </w:r>
      <w:r w:rsidRPr="00EC5891">
        <w:rPr>
          <w:rStyle w:val="StyleUnderline"/>
        </w:rPr>
        <w:t>CRISPR-Cas9 was successfully used at scale to enable high-throughput, genome-wide loss of function studies. CRISPR-Cas9 genome-wide screening has since been employed in a variety of pathogens to determine the molecular pathways that drive pathogenesis. These include identifying how the α-hemolysin virulence factor S.aureus causes cytotoxicity and genes involved in host-cell dependencies from Zika virus.3,4</w:t>
      </w:r>
    </w:p>
    <w:p w:rsidR="008C27C4" w:rsidRDefault="008C27C4" w:rsidP="008C27C4">
      <w:r>
        <w:t>CRISPR-Cas9 as a next-generation diagnostic for antimicrobial-resistance genes</w:t>
      </w:r>
    </w:p>
    <w:p w:rsidR="008C27C4" w:rsidRPr="00EC5891" w:rsidRDefault="008C27C4" w:rsidP="008C27C4">
      <w:pPr>
        <w:rPr>
          <w:rStyle w:val="StyleUnderline"/>
        </w:rPr>
      </w:pPr>
      <w:r>
        <w:t xml:space="preserve">Since the discovery of penicillin in 1928, </w:t>
      </w:r>
      <w:r w:rsidRPr="00EC5891">
        <w:rPr>
          <w:rStyle w:val="StyleUnderline"/>
          <w:highlight w:val="green"/>
        </w:rPr>
        <w:t>antibiotics</w:t>
      </w:r>
      <w:r w:rsidRPr="00EC5891">
        <w:rPr>
          <w:rStyle w:val="StyleUnderline"/>
        </w:rPr>
        <w:t xml:space="preserve"> have been the main treatment against bacterial infections</w:t>
      </w:r>
      <w:r w:rsidRPr="00EC5891">
        <w:rPr>
          <w:highlight w:val="green"/>
        </w:rPr>
        <w:t>, r</w:t>
      </w:r>
      <w:r w:rsidRPr="00EC5891">
        <w:rPr>
          <w:rStyle w:val="Emphasis"/>
          <w:highlight w:val="green"/>
        </w:rPr>
        <w:t>educ</w:t>
      </w:r>
      <w:r w:rsidRPr="00EC5891">
        <w:rPr>
          <w:rStyle w:val="Emphasis"/>
        </w:rPr>
        <w:t xml:space="preserve">ing </w:t>
      </w:r>
      <w:r w:rsidRPr="00EC5891">
        <w:rPr>
          <w:rStyle w:val="Emphasis"/>
          <w:highlight w:val="green"/>
        </w:rPr>
        <w:t>mortality and</w:t>
      </w:r>
      <w:r w:rsidRPr="00EC5891">
        <w:rPr>
          <w:rStyle w:val="Emphasis"/>
        </w:rPr>
        <w:t xml:space="preserve"> significantly </w:t>
      </w:r>
      <w:r w:rsidRPr="00EC5891">
        <w:rPr>
          <w:rStyle w:val="Emphasis"/>
          <w:highlight w:val="green"/>
        </w:rPr>
        <w:t>improv</w:t>
      </w:r>
      <w:r w:rsidRPr="00EC5891">
        <w:rPr>
          <w:rStyle w:val="Emphasis"/>
        </w:rPr>
        <w:t xml:space="preserve">ing </w:t>
      </w:r>
      <w:r w:rsidRPr="00EC5891">
        <w:rPr>
          <w:rStyle w:val="Emphasis"/>
          <w:highlight w:val="green"/>
        </w:rPr>
        <w:t>life expectancy</w:t>
      </w:r>
      <w:r w:rsidRPr="00EC5891">
        <w:rPr>
          <w:rStyle w:val="Emphasis"/>
        </w:rPr>
        <w:t xml:space="preserve"> the world over.</w:t>
      </w:r>
      <w:r>
        <w:t xml:space="preserve"> </w:t>
      </w:r>
      <w:r w:rsidRPr="003A508A">
        <w:rPr>
          <w:rStyle w:val="StyleUnderline"/>
        </w:rPr>
        <w:t>But the ability of microbes to rapidly mutate and share</w:t>
      </w:r>
      <w:r w:rsidRPr="00EC5891">
        <w:rPr>
          <w:rStyle w:val="StyleUnderline"/>
        </w:rPr>
        <w:t xml:space="preserve"> genetic information</w:t>
      </w:r>
      <w:r>
        <w:t xml:space="preserve">, as well as the overprescription of antibiotics, </w:t>
      </w:r>
      <w:r w:rsidRPr="004C7595">
        <w:rPr>
          <w:rStyle w:val="Emphasis"/>
        </w:rPr>
        <w:t xml:space="preserve">has </w:t>
      </w:r>
      <w:r w:rsidRPr="00EC5891">
        <w:rPr>
          <w:rStyle w:val="Emphasis"/>
          <w:highlight w:val="green"/>
        </w:rPr>
        <w:t xml:space="preserve">led to </w:t>
      </w:r>
      <w:r w:rsidRPr="009A748B">
        <w:rPr>
          <w:rStyle w:val="Emphasis"/>
        </w:rPr>
        <w:t xml:space="preserve">the </w:t>
      </w:r>
      <w:r w:rsidRPr="00EC5891">
        <w:rPr>
          <w:rStyle w:val="Emphasis"/>
          <w:highlight w:val="green"/>
        </w:rPr>
        <w:t>emergence of superbugs</w:t>
      </w:r>
      <w:r>
        <w:t>—</w:t>
      </w:r>
      <w:r w:rsidRPr="00EC5891">
        <w:rPr>
          <w:rStyle w:val="StyleUnderline"/>
        </w:rPr>
        <w:t>strains that are resistant to existing treatments</w:t>
      </w:r>
      <w:r>
        <w:t xml:space="preserve">. According to the UN, </w:t>
      </w:r>
      <w:r w:rsidRPr="00EC5891">
        <w:rPr>
          <w:rStyle w:val="Emphasis"/>
        </w:rPr>
        <w:t xml:space="preserve">antibiotic </w:t>
      </w:r>
      <w:r w:rsidRPr="003A508A">
        <w:rPr>
          <w:rStyle w:val="Emphasis"/>
        </w:rPr>
        <w:t xml:space="preserve">resistance </w:t>
      </w:r>
      <w:r w:rsidRPr="00EC5891">
        <w:rPr>
          <w:rStyle w:val="Emphasis"/>
        </w:rPr>
        <w:t xml:space="preserve">is thought to </w:t>
      </w:r>
      <w:r w:rsidRPr="003A508A">
        <w:rPr>
          <w:rStyle w:val="Emphasis"/>
        </w:rPr>
        <w:t>cause</w:t>
      </w:r>
      <w:r w:rsidRPr="00EC5891">
        <w:rPr>
          <w:rStyle w:val="Emphasis"/>
        </w:rPr>
        <w:t xml:space="preserve"> around </w:t>
      </w:r>
      <w:r w:rsidRPr="003A508A">
        <w:rPr>
          <w:rStyle w:val="Emphasis"/>
        </w:rPr>
        <w:t xml:space="preserve">700,000 </w:t>
      </w:r>
      <w:r w:rsidRPr="00EC5891">
        <w:rPr>
          <w:rStyle w:val="Emphasis"/>
          <w:highlight w:val="green"/>
        </w:rPr>
        <w:t>deaths per year</w:t>
      </w:r>
      <w:r w:rsidRPr="003A508A">
        <w:t xml:space="preserve">, </w:t>
      </w:r>
      <w:r w:rsidRPr="003A508A">
        <w:rPr>
          <w:rStyle w:val="StyleUnderline"/>
        </w:rPr>
        <w:t xml:space="preserve">which could rise to </w:t>
      </w:r>
      <w:r w:rsidRPr="003A508A">
        <w:rPr>
          <w:rStyle w:val="Emphasis"/>
          <w:highlight w:val="green"/>
        </w:rPr>
        <w:t>10</w:t>
      </w:r>
      <w:r w:rsidRPr="00EC5891">
        <w:rPr>
          <w:rStyle w:val="Emphasis"/>
        </w:rPr>
        <w:t xml:space="preserve"> </w:t>
      </w:r>
      <w:r w:rsidRPr="00EC5891">
        <w:rPr>
          <w:rStyle w:val="Emphasis"/>
          <w:highlight w:val="green"/>
        </w:rPr>
        <w:t>million</w:t>
      </w:r>
      <w:r w:rsidRPr="00EC5891">
        <w:rPr>
          <w:rStyle w:val="StyleUnderline"/>
        </w:rPr>
        <w:t xml:space="preserve"> by 2050.</w:t>
      </w:r>
    </w:p>
    <w:p w:rsidR="008C27C4" w:rsidRPr="00EC5891" w:rsidRDefault="008C27C4" w:rsidP="008C27C4">
      <w:pPr>
        <w:rPr>
          <w:rStyle w:val="Emphasis"/>
        </w:rPr>
      </w:pPr>
      <w:r w:rsidRPr="00EC5891">
        <w:rPr>
          <w:rStyle w:val="StyleUnderline"/>
        </w:rPr>
        <w:t>Determining whether genes responsible for antimicrobial resistance (AMR) are present is crucial when formulating an optimal treatment strategy to limit the spread of drug resistance.</w:t>
      </w:r>
      <w:r>
        <w:t xml:space="preserve"> Unfortunately, </w:t>
      </w:r>
      <w:r w:rsidRPr="00EC5891">
        <w:rPr>
          <w:rStyle w:val="Emphasis"/>
        </w:rPr>
        <w:t xml:space="preserve">real-time </w:t>
      </w:r>
      <w:r w:rsidRPr="00EC5891">
        <w:rPr>
          <w:rStyle w:val="Emphasis"/>
          <w:highlight w:val="green"/>
        </w:rPr>
        <w:t>metagenomic analysis is hampered by</w:t>
      </w:r>
      <w:r w:rsidRPr="00EC5891">
        <w:rPr>
          <w:rStyle w:val="Emphasis"/>
        </w:rPr>
        <w:t xml:space="preserve"> the </w:t>
      </w:r>
      <w:r w:rsidRPr="00EC5891">
        <w:rPr>
          <w:rStyle w:val="Emphasis"/>
          <w:highlight w:val="green"/>
        </w:rPr>
        <w:t>low abundance of</w:t>
      </w:r>
      <w:r w:rsidRPr="00EC5891">
        <w:rPr>
          <w:rStyle w:val="Emphasis"/>
        </w:rPr>
        <w:t xml:space="preserve"> resistant </w:t>
      </w:r>
      <w:r w:rsidRPr="00EC5891">
        <w:rPr>
          <w:rStyle w:val="Emphasis"/>
          <w:highlight w:val="green"/>
        </w:rPr>
        <w:t>pathogens</w:t>
      </w:r>
      <w:r w:rsidRPr="00EC5891">
        <w:rPr>
          <w:rStyle w:val="Emphasis"/>
        </w:rPr>
        <w:t xml:space="preserve"> against a high background</w:t>
      </w:r>
      <w:r>
        <w:t xml:space="preserve">. Recent work from </w:t>
      </w:r>
      <w:r w:rsidRPr="00EC5891">
        <w:rPr>
          <w:rStyle w:val="StyleUnderline"/>
        </w:rPr>
        <w:t xml:space="preserve">the Crawford lab at the University of California, San Francisco used </w:t>
      </w:r>
      <w:r w:rsidRPr="00EC5891">
        <w:rPr>
          <w:rStyle w:val="StyleUnderline"/>
          <w:highlight w:val="green"/>
        </w:rPr>
        <w:t>CRISPR</w:t>
      </w:r>
      <w:r w:rsidRPr="00EC5891">
        <w:rPr>
          <w:rStyle w:val="StyleUnderline"/>
        </w:rPr>
        <w:t xml:space="preserve"> to develop a novel NGS-targeted </w:t>
      </w:r>
      <w:r w:rsidRPr="00EC5891">
        <w:rPr>
          <w:rStyle w:val="StyleUnderline"/>
          <w:highlight w:val="green"/>
        </w:rPr>
        <w:t>enrichment system</w:t>
      </w:r>
      <w:r w:rsidRPr="00EC5891">
        <w:rPr>
          <w:rStyle w:val="StyleUnderline"/>
        </w:rPr>
        <w:t xml:space="preserve"> called FLASH</w:t>
      </w:r>
      <w:r>
        <w:t xml:space="preserve"> (finding low abundance sequences by hybridization), </w:t>
      </w:r>
      <w:r w:rsidRPr="00EC5891">
        <w:rPr>
          <w:rStyle w:val="StyleUnderline"/>
        </w:rPr>
        <w:t>which they use as a diagnostic</w:t>
      </w:r>
      <w:r>
        <w:t xml:space="preserve">.5 By using sgRNA to guide Cas9 to AMR genes, </w:t>
      </w:r>
      <w:r w:rsidRPr="00EC5891">
        <w:rPr>
          <w:rStyle w:val="StyleUnderline"/>
        </w:rPr>
        <w:t>those sequences are cleaved ready for next-generation sequencing.</w:t>
      </w:r>
      <w:r>
        <w:t xml:space="preserve"> </w:t>
      </w:r>
      <w:r w:rsidRPr="00EC5891">
        <w:rPr>
          <w:rStyle w:val="StyleUnderline"/>
        </w:rPr>
        <w:t xml:space="preserve">FLASH </w:t>
      </w:r>
      <w:r w:rsidRPr="00EC5891">
        <w:rPr>
          <w:rStyle w:val="StyleUnderline"/>
          <w:highlight w:val="green"/>
        </w:rPr>
        <w:t>enables amplification of</w:t>
      </w:r>
      <w:r w:rsidRPr="00EC5891">
        <w:rPr>
          <w:rStyle w:val="StyleUnderline"/>
        </w:rPr>
        <w:t xml:space="preserve"> AMR </w:t>
      </w:r>
      <w:r w:rsidRPr="00EC5891">
        <w:rPr>
          <w:rStyle w:val="StyleUnderline"/>
          <w:highlight w:val="green"/>
        </w:rPr>
        <w:t>targets and</w:t>
      </w:r>
      <w:r w:rsidRPr="00EC5891">
        <w:rPr>
          <w:rStyle w:val="StyleUnderline"/>
        </w:rPr>
        <w:t xml:space="preserve"> high levels of multiplexing and was shown to successfully </w:t>
      </w:r>
      <w:r w:rsidRPr="00EC5891">
        <w:rPr>
          <w:rStyle w:val="StyleUnderline"/>
          <w:highlight w:val="green"/>
        </w:rPr>
        <w:t>identify</w:t>
      </w:r>
      <w:r w:rsidRPr="00EC5891">
        <w:rPr>
          <w:rStyle w:val="StyleUnderline"/>
        </w:rPr>
        <w:t xml:space="preserve"> AMR </w:t>
      </w:r>
      <w:r w:rsidRPr="00EC5891">
        <w:rPr>
          <w:rStyle w:val="StyleUnderline"/>
          <w:highlight w:val="green"/>
        </w:rPr>
        <w:t>genes</w:t>
      </w:r>
      <w:r w:rsidRPr="00EC5891">
        <w:rPr>
          <w:rStyle w:val="StyleUnderline"/>
        </w:rPr>
        <w:t xml:space="preserve"> in patient samples, </w:t>
      </w:r>
      <w:r w:rsidRPr="00EC5891">
        <w:rPr>
          <w:rStyle w:val="StyleUnderline"/>
          <w:highlight w:val="green"/>
        </w:rPr>
        <w:t xml:space="preserve">including those infected with </w:t>
      </w:r>
      <w:r w:rsidRPr="00EC5891">
        <w:rPr>
          <w:rStyle w:val="Emphasis"/>
          <w:highlight w:val="green"/>
        </w:rPr>
        <w:t>pneumonia</w:t>
      </w:r>
      <w:r w:rsidRPr="00EC5891">
        <w:rPr>
          <w:rStyle w:val="Emphasis"/>
        </w:rPr>
        <w:t>-causing bacteria</w:t>
      </w:r>
      <w:r w:rsidRPr="00EC5891">
        <w:rPr>
          <w:rStyle w:val="StyleUnderline"/>
        </w:rPr>
        <w:t xml:space="preserve"> </w:t>
      </w:r>
      <w:r w:rsidRPr="00EC5891">
        <w:rPr>
          <w:rStyle w:val="StyleUnderline"/>
          <w:highlight w:val="green"/>
        </w:rPr>
        <w:t>and</w:t>
      </w:r>
      <w:r w:rsidRPr="00EC5891">
        <w:rPr>
          <w:rStyle w:val="StyleUnderline"/>
        </w:rPr>
        <w:t xml:space="preserve"> Plasmodium falciparum, </w:t>
      </w:r>
      <w:r w:rsidRPr="00EC5891">
        <w:rPr>
          <w:rStyle w:val="Emphasis"/>
        </w:rPr>
        <w:t xml:space="preserve">the </w:t>
      </w:r>
      <w:r w:rsidRPr="00EC5891">
        <w:rPr>
          <w:rStyle w:val="Emphasis"/>
          <w:highlight w:val="green"/>
        </w:rPr>
        <w:t>malaria</w:t>
      </w:r>
      <w:r w:rsidRPr="00EC5891">
        <w:rPr>
          <w:rStyle w:val="Emphasis"/>
        </w:rPr>
        <w:t xml:space="preserve"> parasite.</w:t>
      </w:r>
    </w:p>
    <w:p w:rsidR="008C27C4" w:rsidRDefault="008C27C4" w:rsidP="008C27C4">
      <w:r>
        <w:t>Selectively controlling the microbiome</w:t>
      </w:r>
    </w:p>
    <w:p w:rsidR="008C27C4" w:rsidRDefault="008C27C4" w:rsidP="008C27C4">
      <w:r w:rsidRPr="00EC5891">
        <w:rPr>
          <w:rStyle w:val="StyleUnderline"/>
        </w:rPr>
        <w:t>The human microbiome is a complex ecosystem</w:t>
      </w:r>
      <w:r>
        <w:t xml:space="preserve"> of species that all play a role in health —</w:t>
      </w:r>
      <w:r w:rsidRPr="00EC5891">
        <w:rPr>
          <w:rStyle w:val="StyleUnderline"/>
        </w:rPr>
        <w:t xml:space="preserve">but </w:t>
      </w:r>
      <w:r w:rsidRPr="00EC5891">
        <w:rPr>
          <w:rStyle w:val="StyleUnderline"/>
          <w:highlight w:val="green"/>
        </w:rPr>
        <w:t>treatment with broad</w:t>
      </w:r>
      <w:r w:rsidRPr="00EC5891">
        <w:rPr>
          <w:rStyle w:val="StyleUnderline"/>
        </w:rPr>
        <w:t xml:space="preserve">-spectrum </w:t>
      </w:r>
      <w:r w:rsidRPr="00EC5891">
        <w:rPr>
          <w:rStyle w:val="StyleUnderline"/>
          <w:highlight w:val="green"/>
        </w:rPr>
        <w:t>antibiotics</w:t>
      </w:r>
      <w:r w:rsidRPr="00EC5891">
        <w:rPr>
          <w:rStyle w:val="StyleUnderline"/>
        </w:rPr>
        <w:t xml:space="preserve"> to </w:t>
      </w:r>
      <w:r w:rsidRPr="00EC5891">
        <w:rPr>
          <w:rStyle w:val="StyleUnderline"/>
          <w:highlight w:val="green"/>
        </w:rPr>
        <w:t>destroy</w:t>
      </w:r>
      <w:r w:rsidRPr="00EC5891">
        <w:rPr>
          <w:rStyle w:val="StyleUnderline"/>
        </w:rPr>
        <w:t xml:space="preserve"> pathogens also kills the “</w:t>
      </w:r>
      <w:r w:rsidRPr="00EC5891">
        <w:rPr>
          <w:rStyle w:val="StyleUnderline"/>
          <w:highlight w:val="green"/>
        </w:rPr>
        <w:t>good</w:t>
      </w:r>
      <w:r w:rsidRPr="00EC5891">
        <w:rPr>
          <w:rStyle w:val="StyleUnderline"/>
        </w:rPr>
        <w:t xml:space="preserve">” </w:t>
      </w:r>
      <w:r w:rsidRPr="00EC5891">
        <w:rPr>
          <w:rStyle w:val="StyleUnderline"/>
          <w:highlight w:val="green"/>
        </w:rPr>
        <w:t>bacteria</w:t>
      </w:r>
      <w:r w:rsidRPr="00EC5891">
        <w:rPr>
          <w:rStyle w:val="StyleUnderline"/>
        </w:rPr>
        <w:t>, upsetting the delicate balance and the positive symbiotic relationships that help control pathogens</w:t>
      </w:r>
      <w:r>
        <w:t>. This blunt instrument also provides a selective pressure that can lead to the further development of antibiotic-resistant strains.</w:t>
      </w:r>
    </w:p>
    <w:p w:rsidR="008C27C4" w:rsidRPr="00EC5891" w:rsidRDefault="008C27C4" w:rsidP="008C27C4">
      <w:pPr>
        <w:rPr>
          <w:rStyle w:val="StyleUnderline"/>
        </w:rPr>
      </w:pPr>
      <w:r>
        <w:t>In a recent Nature Communications paper</w:t>
      </w:r>
      <w:r w:rsidRPr="00EC5891">
        <w:rPr>
          <w:rStyle w:val="Emphasis"/>
        </w:rPr>
        <w:t xml:space="preserve">, Hamilton et al used </w:t>
      </w:r>
      <w:r w:rsidRPr="00EC5891">
        <w:rPr>
          <w:rStyle w:val="Emphasis"/>
          <w:highlight w:val="green"/>
        </w:rPr>
        <w:t>CRISPR</w:t>
      </w:r>
      <w:r w:rsidRPr="00EC5891">
        <w:rPr>
          <w:rStyle w:val="Emphasis"/>
        </w:rPr>
        <w:t xml:space="preserve">-Cas9 to </w:t>
      </w:r>
      <w:r w:rsidRPr="00EC5891">
        <w:rPr>
          <w:rStyle w:val="Emphasis"/>
          <w:highlight w:val="green"/>
        </w:rPr>
        <w:t>selectively target and kill</w:t>
      </w:r>
      <w:r w:rsidRPr="00EC5891">
        <w:rPr>
          <w:rStyle w:val="Emphasis"/>
        </w:rPr>
        <w:t xml:space="preserve"> </w:t>
      </w:r>
      <w:r w:rsidRPr="003A508A">
        <w:rPr>
          <w:rStyle w:val="Emphasis"/>
        </w:rPr>
        <w:t>Salmonella enterica but leave other bacteria species in a co-culture unharmed</w:t>
      </w:r>
      <w:r w:rsidRPr="003A508A">
        <w:t xml:space="preserve">.6 Their work utilizes a conjugative plasmid to put the delivery machinery together with the necessary Cas9 molecules in a cis-conjugative system to selectively target essential genes in S. enterica cells and destroy them. </w:t>
      </w:r>
      <w:r w:rsidRPr="003A508A">
        <w:rPr>
          <w:rStyle w:val="StyleUnderline"/>
        </w:rPr>
        <w:t>The authors also suggest their new delivery system could be beneficial in controlling microbial imbalances on biofilms with potential applications in medicine</w:t>
      </w:r>
      <w:r w:rsidRPr="00EC5891">
        <w:rPr>
          <w:rStyle w:val="StyleUnderline"/>
        </w:rPr>
        <w:t>, healthcare, and industrial processes—for example in treating Clostridium difficile, a hospital-acquired infection that is placing an increasing economic burden on healthcare systems worldwide.</w:t>
      </w:r>
    </w:p>
    <w:p w:rsidR="008C27C4" w:rsidRDefault="008C27C4" w:rsidP="008C27C4">
      <w:r>
        <w:t>CRISPR: as nature intended?</w:t>
      </w:r>
    </w:p>
    <w:p w:rsidR="008C27C4" w:rsidRDefault="008C27C4" w:rsidP="008C27C4">
      <w:r>
        <w:t>In nature</w:t>
      </w:r>
      <w:r w:rsidRPr="004C7595">
        <w:t xml:space="preserve">, </w:t>
      </w:r>
      <w:r w:rsidRPr="004C7595">
        <w:rPr>
          <w:rStyle w:val="StyleUnderline"/>
        </w:rPr>
        <w:t>CRISPR is an endogenous bacterial system used to protect from foreign genetic material, so it makes sense that it is</w:t>
      </w:r>
      <w:r w:rsidRPr="00EC5891">
        <w:rPr>
          <w:rStyle w:val="StyleUnderline"/>
        </w:rPr>
        <w:t xml:space="preserve"> </w:t>
      </w:r>
      <w:r w:rsidRPr="00EC5891">
        <w:rPr>
          <w:rStyle w:val="StyleUnderline"/>
          <w:highlight w:val="green"/>
        </w:rPr>
        <w:t>now being used in medicine against</w:t>
      </w:r>
      <w:r w:rsidRPr="00EC5891">
        <w:rPr>
          <w:rStyle w:val="StyleUnderline"/>
        </w:rPr>
        <w:t xml:space="preserve"> the bacteria themselves to fight infectious </w:t>
      </w:r>
      <w:r w:rsidRPr="00EC5891">
        <w:rPr>
          <w:rStyle w:val="StyleUnderline"/>
          <w:highlight w:val="green"/>
        </w:rPr>
        <w:t>disease</w:t>
      </w:r>
      <w:r>
        <w:t xml:space="preserve">. </w:t>
      </w:r>
      <w:r w:rsidRPr="00EC5891">
        <w:rPr>
          <w:rStyle w:val="Emphasis"/>
        </w:rPr>
        <w:t>An</w:t>
      </w:r>
      <w:r w:rsidRPr="004C7595">
        <w:rPr>
          <w:rStyle w:val="Emphasis"/>
        </w:rPr>
        <w:t>d not only bacteria</w:t>
      </w:r>
      <w:r w:rsidRPr="004C7595">
        <w:t>—</w:t>
      </w:r>
      <w:r w:rsidRPr="004C7595">
        <w:rPr>
          <w:rStyle w:val="StyleUnderline"/>
        </w:rPr>
        <w:t>r</w:t>
      </w:r>
      <w:r w:rsidRPr="00EC5891">
        <w:rPr>
          <w:rStyle w:val="StyleUnderline"/>
          <w:highlight w:val="green"/>
        </w:rPr>
        <w:t>ecent work</w:t>
      </w:r>
      <w:r w:rsidRPr="00EC5891">
        <w:rPr>
          <w:rStyle w:val="StyleUnderline"/>
        </w:rPr>
        <w:t xml:space="preserve"> from the Broad Institute </w:t>
      </w:r>
      <w:r w:rsidRPr="00EC5891">
        <w:rPr>
          <w:rStyle w:val="StyleUnderline"/>
          <w:highlight w:val="green"/>
        </w:rPr>
        <w:t>used</w:t>
      </w:r>
      <w:r w:rsidRPr="00EC5891">
        <w:rPr>
          <w:rStyle w:val="StyleUnderline"/>
        </w:rPr>
        <w:t xml:space="preserve"> the Cas13 protein from the </w:t>
      </w:r>
      <w:r w:rsidRPr="004C7595">
        <w:rPr>
          <w:rStyle w:val="StyleUnderline"/>
        </w:rPr>
        <w:t>CRISPR</w:t>
      </w:r>
      <w:r w:rsidRPr="00EC5891">
        <w:rPr>
          <w:rStyle w:val="StyleUnderline"/>
        </w:rPr>
        <w:t xml:space="preserve"> system </w:t>
      </w:r>
      <w:r w:rsidRPr="00EC5891">
        <w:rPr>
          <w:rStyle w:val="StyleUnderline"/>
          <w:highlight w:val="green"/>
        </w:rPr>
        <w:t>to</w:t>
      </w:r>
      <w:r w:rsidRPr="00EC5891">
        <w:rPr>
          <w:rStyle w:val="StyleUnderline"/>
        </w:rPr>
        <w:t xml:space="preserve"> selectively target and </w:t>
      </w:r>
      <w:r w:rsidRPr="00EC5891">
        <w:rPr>
          <w:rStyle w:val="StyleUnderline"/>
          <w:highlight w:val="green"/>
        </w:rPr>
        <w:t>destroy</w:t>
      </w:r>
      <w:r w:rsidRPr="00EC5891">
        <w:rPr>
          <w:rStyle w:val="StyleUnderline"/>
        </w:rPr>
        <w:t xml:space="preserve"> single-stranded RNA </w:t>
      </w:r>
      <w:r w:rsidRPr="00EC5891">
        <w:rPr>
          <w:rStyle w:val="Emphasis"/>
          <w:highlight w:val="green"/>
        </w:rPr>
        <w:t>viruses</w:t>
      </w:r>
      <w:r w:rsidRPr="00EC5891">
        <w:rPr>
          <w:rStyle w:val="StyleUnderline"/>
        </w:rPr>
        <w:t>,</w:t>
      </w:r>
      <w:r>
        <w:t xml:space="preserve"> </w:t>
      </w:r>
      <w:r w:rsidRPr="00EC5891">
        <w:rPr>
          <w:rStyle w:val="StyleUnderline"/>
        </w:rPr>
        <w:t>including Influenza A, significantly and rapidly reducing viral load and infectiousness</w:t>
      </w:r>
      <w:r>
        <w:t>.7</w:t>
      </w:r>
    </w:p>
    <w:p w:rsidR="008C27C4" w:rsidRDefault="008C27C4" w:rsidP="008C27C4">
      <w:r>
        <w:t xml:space="preserve">The programmable nature of the CRISPR gene-editing system means that </w:t>
      </w:r>
      <w:r w:rsidRPr="00EC5891">
        <w:rPr>
          <w:rStyle w:val="Emphasis"/>
        </w:rPr>
        <w:t xml:space="preserve">as microbes continue to evolve and </w:t>
      </w:r>
      <w:r w:rsidRPr="004C7595">
        <w:rPr>
          <w:rStyle w:val="Emphasis"/>
        </w:rPr>
        <w:t>mutate, the CRISPR machinery can be quickly altered to destroy the new target as an antimicrobial drug, or detect it as a diagnostic</w:t>
      </w:r>
      <w:r w:rsidRPr="004C7595">
        <w:t>. Work will now</w:t>
      </w:r>
      <w:r>
        <w:t xml:space="preserve"> move onto demonstrate that </w:t>
      </w:r>
      <w:r w:rsidRPr="00EC5891">
        <w:rPr>
          <w:rStyle w:val="Emphasis"/>
        </w:rPr>
        <w:t xml:space="preserve">these </w:t>
      </w:r>
      <w:r w:rsidRPr="00EC5891">
        <w:rPr>
          <w:rStyle w:val="Emphasis"/>
          <w:highlight w:val="green"/>
        </w:rPr>
        <w:t xml:space="preserve">CRISPR-based antimicrobial applications can work </w:t>
      </w:r>
      <w:r w:rsidRPr="00EC5891">
        <w:rPr>
          <w:rStyle w:val="Emphasis"/>
        </w:rPr>
        <w:t>in the clinic and help combat the growing specter of antimicrobial resistance and infectious disease</w:t>
      </w:r>
      <w:r>
        <w:t>.</w:t>
      </w:r>
    </w:p>
    <w:p w:rsidR="008C27C4" w:rsidRPr="00131F53" w:rsidRDefault="008C27C4" w:rsidP="008C27C4">
      <w:pPr>
        <w:pStyle w:val="Heading4"/>
      </w:pPr>
      <w:r w:rsidRPr="009A7E01">
        <w:rPr>
          <w:u w:val="single"/>
        </w:rPr>
        <w:t>Extinction</w:t>
      </w:r>
      <w:r>
        <w:t xml:space="preserve"> – </w:t>
      </w:r>
      <w:r w:rsidRPr="00131F53">
        <w:t xml:space="preserve">defense is wrong </w:t>
      </w:r>
    </w:p>
    <w:p w:rsidR="008C27C4" w:rsidRPr="00131F53" w:rsidRDefault="008C27C4" w:rsidP="008C27C4">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rsidR="008C27C4" w:rsidRPr="00131F53" w:rsidRDefault="008C27C4" w:rsidP="008C27C4">
      <w:r w:rsidRPr="00131F53">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131F53">
        <w:t xml:space="preserve">,1 while </w:t>
      </w:r>
      <w:r w:rsidRPr="00131F53">
        <w:rPr>
          <w:rStyle w:val="StyleUnderline"/>
        </w:rPr>
        <w:t>smallpox killed perhaps 10 times that many in the 20th century alone.</w:t>
      </w:r>
      <w:r w:rsidRPr="00131F53">
        <w:t xml:space="preserve">2 </w:t>
      </w:r>
      <w:r w:rsidRPr="00131F53">
        <w:rPr>
          <w:rStyle w:val="StyleUnderline"/>
        </w:rPr>
        <w:t>The Black Death was responsible for killing over 25% of the European population</w:t>
      </w:r>
      <w:r w:rsidRPr="00131F53">
        <w:t xml:space="preserve">,3 while </w:t>
      </w:r>
      <w:r w:rsidRPr="00131F53">
        <w:rPr>
          <w:rStyle w:val="StyleUnderline"/>
        </w:rPr>
        <w:t>other pandemics</w:t>
      </w:r>
      <w:r w:rsidRPr="00131F53">
        <w:t xml:space="preserve">, such as the plague of Justinian, </w:t>
      </w:r>
      <w:r w:rsidRPr="00131F53">
        <w:rPr>
          <w:rStyle w:val="StyleUnderline"/>
        </w:rPr>
        <w:t>are thought to have killed 25 million</w:t>
      </w:r>
      <w:r w:rsidRPr="00131F53">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4C7595">
        <w:rPr>
          <w:rStyle w:val="StyleUnderline"/>
        </w:rPr>
        <w:t xml:space="preserve">human </w:t>
      </w:r>
      <w:r w:rsidRPr="006E0700">
        <w:rPr>
          <w:rStyle w:val="StyleUnderline"/>
          <w:highlight w:val="green"/>
        </w:rPr>
        <w:t>extinction</w:t>
      </w:r>
      <w:r w:rsidRPr="00131F53">
        <w:rPr>
          <w:rStyle w:val="StyleUnderline"/>
        </w:rPr>
        <w:t xml:space="preserve"> or the irreversible collapse of civilization</w:t>
      </w:r>
      <w:r w:rsidRPr="00131F53">
        <w:t xml:space="preserve">. </w:t>
      </w:r>
    </w:p>
    <w:p w:rsidR="008C27C4" w:rsidRPr="00131F53" w:rsidRDefault="008C27C4" w:rsidP="008C27C4">
      <w:r w:rsidRPr="00131F53">
        <w:rPr>
          <w:rStyle w:val="StyleUnderline"/>
        </w:rPr>
        <w:t>A skeptic would have</w:t>
      </w:r>
      <w:r w:rsidRPr="00131F53">
        <w:t xml:space="preserve"> many good </w:t>
      </w:r>
      <w:r w:rsidRPr="00131F53">
        <w:rPr>
          <w:rStyle w:val="StyleUnderline"/>
        </w:rPr>
        <w:t>reasons to think that existential risk from disease is unlikely. Suc</w:t>
      </w:r>
      <w:r w:rsidRPr="00D33D58">
        <w:rPr>
          <w:rStyle w:val="StyleUnderline"/>
        </w:rPr>
        <w:t>h</w:t>
      </w:r>
      <w:r w:rsidRPr="00131F53">
        <w:rPr>
          <w:rStyle w:val="StyleUnderline"/>
        </w:rPr>
        <w:t xml:space="preserve"> </w:t>
      </w:r>
      <w:r w:rsidRPr="00D33D58">
        <w:rPr>
          <w:rStyle w:val="StyleUnderline"/>
        </w:rPr>
        <w:t xml:space="preserve">a </w:t>
      </w:r>
      <w:r w:rsidRPr="006E0700">
        <w:rPr>
          <w:rStyle w:val="StyleUnderline"/>
          <w:highlight w:val="green"/>
        </w:rPr>
        <w:t xml:space="preserve">disease would </w:t>
      </w:r>
      <w:r w:rsidRPr="004C7595">
        <w:rPr>
          <w:rStyle w:val="StyleUnderline"/>
        </w:rPr>
        <w:t xml:space="preserve">need to </w:t>
      </w:r>
      <w:r w:rsidRPr="006E0700">
        <w:rPr>
          <w:rStyle w:val="StyleUnderline"/>
          <w:highlight w:val="green"/>
        </w:rPr>
        <w:t xml:space="preserve">spread </w:t>
      </w:r>
      <w:r w:rsidRPr="006E0700">
        <w:rPr>
          <w:rStyle w:val="Emphasis"/>
          <w:highlight w:val="green"/>
        </w:rPr>
        <w:t>worldwide</w:t>
      </w:r>
      <w:r w:rsidRPr="00131F53">
        <w:rPr>
          <w:rStyle w:val="StyleUnderline"/>
        </w:rPr>
        <w:t xml:space="preserve"> to remote populations, overcome</w:t>
      </w:r>
      <w:r w:rsidRPr="00131F53">
        <w:t xml:space="preserve"> rare </w:t>
      </w:r>
      <w:r w:rsidRPr="00131F53">
        <w:rPr>
          <w:rStyle w:val="StyleUnderline"/>
        </w:rPr>
        <w:t>genetic resistances, and evade detection</w:t>
      </w:r>
      <w:r w:rsidRPr="00131F53">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131F53">
        <w:t xml:space="preserve">, and so evolutionary pressures could push against maximally lethal wild-type pathogens.5,6 </w:t>
      </w:r>
    </w:p>
    <w:p w:rsidR="008C27C4" w:rsidRPr="00131F53" w:rsidRDefault="008C27C4" w:rsidP="008C27C4">
      <w:r w:rsidRPr="00131F53">
        <w:t xml:space="preserve">While </w:t>
      </w:r>
      <w:r w:rsidRPr="004C7595">
        <w:rPr>
          <w:rStyle w:val="StyleUnderline"/>
        </w:rPr>
        <w:t>these arguments</w:t>
      </w:r>
      <w:r w:rsidRPr="004C7595">
        <w:t xml:space="preserve"> point to a very small risk of human extinction, </w:t>
      </w:r>
      <w:r w:rsidRPr="004C7595">
        <w:rPr>
          <w:rStyle w:val="Emphasis"/>
        </w:rPr>
        <w:t>they do not rule the possibility out</w:t>
      </w:r>
      <w:r w:rsidRPr="004C7595">
        <w:t xml:space="preserve"> entirely.</w:t>
      </w:r>
      <w:r w:rsidRPr="00131F53">
        <w:t xml:space="preserve"> Although rare, </w:t>
      </w:r>
      <w:r w:rsidRPr="006E0700">
        <w:rPr>
          <w:rStyle w:val="StyleUnderline"/>
          <w:highlight w:val="green"/>
        </w:rPr>
        <w:t>there are</w:t>
      </w:r>
      <w:r w:rsidRPr="00131F53">
        <w:rPr>
          <w:rStyle w:val="StyleUnderline"/>
        </w:rPr>
        <w:t xml:space="preserve"> record</w:t>
      </w:r>
      <w:r w:rsidRPr="00D33D58">
        <w:rPr>
          <w:rStyle w:val="StyleUnderline"/>
        </w:rPr>
        <w:t>ed instances of species going extinct due to disease</w:t>
      </w:r>
      <w:r w:rsidRPr="00D33D58">
        <w:t xml:space="preserve">—primarily in amphibians, but also in 1 mammalian species of rat on Christmas Island.7,8 There </w:t>
      </w:r>
      <w:r w:rsidRPr="00D33D58">
        <w:rPr>
          <w:rStyle w:val="StyleUnderline"/>
        </w:rPr>
        <w:t>are also historical</w:t>
      </w:r>
      <w:r w:rsidRPr="00131F53">
        <w:rPr>
          <w:rStyle w:val="StyleUnderline"/>
        </w:rPr>
        <w:t xml:space="preserve">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131F53">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rsidR="008C27C4" w:rsidRDefault="008C27C4" w:rsidP="008C27C4">
      <w:r w:rsidRPr="00131F53">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131F53">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131F53">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131F53">
        <w:t xml:space="preserve"> such as the 1918 flu,10 and </w:t>
      </w:r>
      <w:r w:rsidRPr="00131F53">
        <w:rPr>
          <w:rStyle w:val="StyleUnderline"/>
        </w:rPr>
        <w:t>seroprevalence studies indicate that other pathogens,</w:t>
      </w:r>
      <w:r w:rsidRPr="00131F53">
        <w:t xml:space="preserve"> such as chickenpox and HSV-1</w:t>
      </w:r>
      <w:r w:rsidRPr="00131F53">
        <w:rPr>
          <w:rStyle w:val="StyleUnderline"/>
        </w:rPr>
        <w:t xml:space="preserve">, can successfully reach over </w:t>
      </w:r>
      <w:r w:rsidRPr="00131F53">
        <w:rPr>
          <w:rStyle w:val="Emphasis"/>
        </w:rPr>
        <w:t>95% of a population</w:t>
      </w:r>
      <w:r w:rsidRPr="00131F53">
        <w:t xml:space="preserve">.11,12 </w:t>
      </w:r>
      <w:r w:rsidRPr="00131F53">
        <w:rPr>
          <w:rStyle w:val="StyleUnderline"/>
        </w:rPr>
        <w:t>Under optimal virulence theory, natural evolution would be an unlikely source for pathogens with the highest possible levels of transmissibility</w:t>
      </w:r>
      <w:r w:rsidRPr="00131F53">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 xml:space="preserve">might allow </w:t>
      </w:r>
      <w:r w:rsidRPr="004C7595">
        <w:rPr>
          <w:rStyle w:val="StyleUnderline"/>
        </w:rPr>
        <w:t xml:space="preserve">the </w:t>
      </w:r>
      <w:r w:rsidRPr="006E0700">
        <w:rPr>
          <w:rStyle w:val="StyleUnderline"/>
          <w:highlight w:val="green"/>
        </w:rPr>
        <w:t>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131F53">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131F53">
        <w:t>d as well.19-2</w:t>
      </w:r>
    </w:p>
    <w:p w:rsidR="00D65861" w:rsidRDefault="00D65861" w:rsidP="00D65861">
      <w:pPr>
        <w:pStyle w:val="Heading3"/>
      </w:pPr>
      <w:r>
        <w:t xml:space="preserve">Advantage 2 – WTO credibility </w:t>
      </w:r>
    </w:p>
    <w:p w:rsidR="00D65861" w:rsidRPr="00790705" w:rsidRDefault="00D65861" w:rsidP="00D65861">
      <w:pPr>
        <w:pStyle w:val="Heading4"/>
      </w:pPr>
      <w:r>
        <w:t>Advantage 2 is WTO cred:</w:t>
      </w:r>
    </w:p>
    <w:p w:rsidR="00D65861" w:rsidRDefault="00D65861" w:rsidP="00D65861">
      <w:pPr>
        <w:pStyle w:val="Heading4"/>
      </w:pPr>
      <w:r>
        <w:t xml:space="preserve">New EU trade restrictions on genome editing </w:t>
      </w:r>
      <w:r w:rsidRPr="0008080A">
        <w:rPr>
          <w:u w:val="single"/>
        </w:rPr>
        <w:t>contradicts</w:t>
      </w:r>
      <w:r>
        <w:t xml:space="preserve"> WTO agreements which makes future disputes inevitable </w:t>
      </w:r>
    </w:p>
    <w:p w:rsidR="00D65861" w:rsidRPr="009957C5" w:rsidRDefault="00D65861" w:rsidP="00D65861">
      <w:pPr>
        <w:rPr>
          <w:rStyle w:val="Style13ptBold"/>
        </w:rPr>
      </w:pPr>
      <w:r>
        <w:rPr>
          <w:rStyle w:val="Style13ptBold"/>
        </w:rPr>
        <w:t xml:space="preserve">Menz et al. 20 </w:t>
      </w:r>
      <w:r w:rsidRPr="009957C5">
        <w:t>[(Dr. Jochen Menz, of Julius Kühn-Institut, Federal Research Centre for Cultivated Plants) Modrzejewski (Dominik PhD, Julius Kühn-Institut, Institute for Biosafety in Plant Biotechnology) Hartung (Frank, Julius Kühn-Institut, Institute for Biosafety in Plant Biotechnology) Wilhelm (Ralf, Kühn-Institut, Institute for Biosafety in Plant Biotechnology) Sprink (Thorben, Julius Kühn-Institut, Institute for Biosafety in Plant Biotechnology) “Genome Edited Crops Touch the Market: A View on the Global Development and Regulatory Environment” Front Plant Sci, 10/9/2020. https://www.ncbi.nlm.nih.gov/pmc/articles/PMC7581933/] BC</w:t>
      </w:r>
    </w:p>
    <w:p w:rsidR="00D65861" w:rsidRPr="008E0D33" w:rsidRDefault="00D65861" w:rsidP="00D65861">
      <w:pPr>
        <w:rPr>
          <w:sz w:val="12"/>
          <w:szCs w:val="12"/>
        </w:rPr>
      </w:pPr>
      <w:r w:rsidRPr="008E0D33">
        <w:rPr>
          <w:sz w:val="12"/>
          <w:szCs w:val="12"/>
        </w:rPr>
        <w:t>WTO: Committee on Sanitary and Phytosanitary Measures</w:t>
      </w:r>
    </w:p>
    <w:p w:rsidR="00D65861" w:rsidRPr="00AD4B10" w:rsidRDefault="00D65861" w:rsidP="00D65861">
      <w:pPr>
        <w:rPr>
          <w:rStyle w:val="StyleUnderline"/>
          <w:iCs/>
          <w:bdr w:val="single" w:sz="8" w:space="0" w:color="auto"/>
        </w:rPr>
      </w:pPr>
      <w:r w:rsidRPr="00B1088D">
        <w:rPr>
          <w:rStyle w:val="StyleUnderline"/>
          <w:highlight w:val="green"/>
        </w:rPr>
        <w:t>In</w:t>
      </w:r>
      <w:r w:rsidRPr="00EE028D">
        <w:rPr>
          <w:rStyle w:val="StyleUnderline"/>
        </w:rPr>
        <w:t xml:space="preserve"> November </w:t>
      </w:r>
      <w:r w:rsidRPr="00B1088D">
        <w:rPr>
          <w:rStyle w:val="StyleUnderline"/>
          <w:highlight w:val="green"/>
        </w:rPr>
        <w:t>2018</w:t>
      </w:r>
      <w:r w:rsidRPr="00EE028D">
        <w:rPr>
          <w:rStyle w:val="StyleUnderline"/>
        </w:rPr>
        <w:t xml:space="preserve">, the </w:t>
      </w:r>
      <w:r w:rsidRPr="004F266C">
        <w:rPr>
          <w:rStyle w:val="StyleUnderline"/>
          <w:highlight w:val="green"/>
        </w:rPr>
        <w:t>delegations</w:t>
      </w:r>
      <w:r w:rsidRPr="00EE028D">
        <w:rPr>
          <w:rStyle w:val="StyleUnderline"/>
        </w:rPr>
        <w:t xml:space="preserve"> </w:t>
      </w:r>
      <w:r w:rsidRPr="004F266C">
        <w:rPr>
          <w:rStyle w:val="StyleUnderline"/>
        </w:rPr>
        <w:t xml:space="preserve">of Australia, Argentina, Brazil, Canada, the Dominican Republic, Guatemala, Honduras, Paraguay, the United States of America, and Uruguay </w:t>
      </w:r>
      <w:r w:rsidRPr="004F266C">
        <w:rPr>
          <w:rStyle w:val="StyleUnderline"/>
          <w:highlight w:val="green"/>
        </w:rPr>
        <w:t xml:space="preserve">signed </w:t>
      </w:r>
      <w:r w:rsidRPr="004C7595">
        <w:rPr>
          <w:rStyle w:val="StyleUnderline"/>
        </w:rPr>
        <w:t>the</w:t>
      </w:r>
      <w:r w:rsidRPr="007413DD">
        <w:rPr>
          <w:rStyle w:val="StyleUnderline"/>
        </w:rPr>
        <w:t xml:space="preserve"> international </w:t>
      </w:r>
      <w:r w:rsidRPr="00B1088D">
        <w:rPr>
          <w:rStyle w:val="StyleUnderline"/>
          <w:highlight w:val="green"/>
        </w:rPr>
        <w:t xml:space="preserve">statement on </w:t>
      </w:r>
      <w:r w:rsidRPr="007413DD">
        <w:rPr>
          <w:rStyle w:val="StyleUnderline"/>
        </w:rPr>
        <w:t xml:space="preserve">agricultural applications of </w:t>
      </w:r>
      <w:r w:rsidRPr="00B1088D">
        <w:rPr>
          <w:rStyle w:val="StyleUnderline"/>
          <w:highlight w:val="green"/>
        </w:rPr>
        <w:t>precision biotech</w:t>
      </w:r>
      <w:r w:rsidRPr="007413DD">
        <w:rPr>
          <w:rStyle w:val="StyleUnderline"/>
        </w:rPr>
        <w:t>nology</w:t>
      </w:r>
      <w:r w:rsidRPr="00EE028D">
        <w:rPr>
          <w:rStyle w:val="StyleUnderline"/>
        </w:rPr>
        <w:t xml:space="preserve"> </w:t>
      </w:r>
      <w:r w:rsidRPr="00B1088D">
        <w:rPr>
          <w:rStyle w:val="StyleUnderline"/>
          <w:highlight w:val="green"/>
        </w:rPr>
        <w:t xml:space="preserve">in </w:t>
      </w:r>
      <w:r w:rsidRPr="004C7595">
        <w:rPr>
          <w:rStyle w:val="StyleUnderline"/>
        </w:rPr>
        <w:t xml:space="preserve">the </w:t>
      </w:r>
      <w:r w:rsidRPr="00B1088D">
        <w:rPr>
          <w:rStyle w:val="StyleUnderline"/>
          <w:highlight w:val="green"/>
        </w:rPr>
        <w:t>WTO</w:t>
      </w:r>
      <w:r w:rsidRPr="008E0D33">
        <w:rPr>
          <w:sz w:val="12"/>
        </w:rPr>
        <w:t xml:space="preserve"> Committee on Sanitary and Phytosanitary Measures (</w:t>
      </w:r>
      <w:r w:rsidRPr="00EE028D">
        <w:rPr>
          <w:rStyle w:val="Emphasis"/>
        </w:rPr>
        <w:t>CSPM</w:t>
      </w:r>
      <w:r w:rsidRPr="008E0D33">
        <w:rPr>
          <w:sz w:val="12"/>
        </w:rPr>
        <w:t xml:space="preserve">). </w:t>
      </w:r>
      <w:r w:rsidRPr="00EE028D">
        <w:rPr>
          <w:rStyle w:val="StyleUnderline"/>
        </w:rPr>
        <w:t xml:space="preserve">The </w:t>
      </w:r>
      <w:r w:rsidRPr="00B1088D">
        <w:rPr>
          <w:rStyle w:val="StyleUnderline"/>
          <w:highlight w:val="green"/>
        </w:rPr>
        <w:t xml:space="preserve">delegations agreed </w:t>
      </w:r>
      <w:r w:rsidRPr="004F266C">
        <w:rPr>
          <w:rStyle w:val="StyleUnderline"/>
        </w:rPr>
        <w:t xml:space="preserve">to engage for the exploration of science based opportunities for regulatory frameworks and </w:t>
      </w:r>
      <w:r w:rsidRPr="004F266C">
        <w:rPr>
          <w:rStyle w:val="StyleUnderline"/>
          <w:highlight w:val="green"/>
        </w:rPr>
        <w:t>the avoid</w:t>
      </w:r>
      <w:r w:rsidRPr="004F266C">
        <w:rPr>
          <w:rStyle w:val="StyleUnderline"/>
        </w:rPr>
        <w:t xml:space="preserve">ance of </w:t>
      </w:r>
      <w:r w:rsidRPr="004C7595">
        <w:rPr>
          <w:rStyle w:val="StyleUnderline"/>
        </w:rPr>
        <w:t xml:space="preserve">trade </w:t>
      </w:r>
      <w:r w:rsidRPr="00B1088D">
        <w:rPr>
          <w:rStyle w:val="StyleUnderline"/>
          <w:highlight w:val="green"/>
        </w:rPr>
        <w:t>barriers for</w:t>
      </w:r>
      <w:r w:rsidRPr="00EE028D">
        <w:rPr>
          <w:rStyle w:val="StyleUnderline"/>
        </w:rPr>
        <w:t xml:space="preserve"> products derived from </w:t>
      </w:r>
      <w:r w:rsidRPr="00B1088D">
        <w:rPr>
          <w:rStyle w:val="StyleUnderline"/>
          <w:highlight w:val="green"/>
        </w:rPr>
        <w:t>genome editing</w:t>
      </w:r>
      <w:r w:rsidRPr="008E0D33">
        <w:rPr>
          <w:sz w:val="12"/>
        </w:rPr>
        <w:t xml:space="preserve"> (Commitee on Sanitary and Phytosanitary Measures, 2018). </w:t>
      </w:r>
      <w:r w:rsidRPr="00EE028D">
        <w:rPr>
          <w:rStyle w:val="Emphasis"/>
        </w:rPr>
        <w:t xml:space="preserve">In </w:t>
      </w:r>
      <w:r w:rsidRPr="007413DD">
        <w:rPr>
          <w:rStyle w:val="Emphasis"/>
        </w:rPr>
        <w:t>their declaration</w:t>
      </w:r>
      <w:r w:rsidRPr="00EE028D">
        <w:rPr>
          <w:rStyle w:val="Emphasis"/>
        </w:rPr>
        <w:t xml:space="preserve"> the states </w:t>
      </w:r>
      <w:r w:rsidRPr="007413DD">
        <w:rPr>
          <w:rStyle w:val="Emphasis"/>
        </w:rPr>
        <w:t>affirmed</w:t>
      </w:r>
      <w:r w:rsidRPr="00EE028D">
        <w:rPr>
          <w:rStyle w:val="Emphasis"/>
        </w:rPr>
        <w:t xml:space="preserve"> that cultivars derived from </w:t>
      </w:r>
      <w:r w:rsidRPr="007413DD">
        <w:rPr>
          <w:rStyle w:val="Emphasis"/>
        </w:rPr>
        <w:t>genome editing should be regulated</w:t>
      </w:r>
      <w:r w:rsidRPr="00EE028D">
        <w:rPr>
          <w:rStyle w:val="Emphasis"/>
        </w:rPr>
        <w:t xml:space="preserve"> similar to conventional cultivars due to their high similarity</w:t>
      </w:r>
      <w:r w:rsidRPr="008E0D33">
        <w:rPr>
          <w:sz w:val="12"/>
        </w:rPr>
        <w:t xml:space="preserve">. </w:t>
      </w:r>
      <w:r w:rsidRPr="00365449">
        <w:rPr>
          <w:rStyle w:val="StyleUnderline"/>
          <w:highlight w:val="green"/>
        </w:rPr>
        <w:t xml:space="preserve">Deregulation </w:t>
      </w:r>
      <w:r w:rsidRPr="00C8431B">
        <w:rPr>
          <w:rStyle w:val="StyleUnderline"/>
          <w:highlight w:val="green"/>
        </w:rPr>
        <w:t>of genome editing</w:t>
      </w:r>
      <w:r w:rsidRPr="00EE028D">
        <w:rPr>
          <w:rStyle w:val="StyleUnderline"/>
        </w:rPr>
        <w:t xml:space="preserve"> </w:t>
      </w:r>
      <w:r w:rsidRPr="00365449">
        <w:rPr>
          <w:rStyle w:val="StyleUnderline"/>
          <w:highlight w:val="green"/>
        </w:rPr>
        <w:t>techniques offers new opportunities</w:t>
      </w:r>
      <w:r w:rsidRPr="00EE028D">
        <w:rPr>
          <w:rStyle w:val="StyleUnderline"/>
        </w:rPr>
        <w:t xml:space="preserve"> for SMEs and national research institutions</w:t>
      </w:r>
      <w:r w:rsidRPr="008E0D33">
        <w:rPr>
          <w:sz w:val="12"/>
        </w:rPr>
        <w:t>. Thus</w:t>
      </w:r>
      <w:r w:rsidRPr="00365449">
        <w:rPr>
          <w:sz w:val="12"/>
          <w:highlight w:val="green"/>
        </w:rPr>
        <w:t xml:space="preserve">, </w:t>
      </w:r>
      <w:r w:rsidRPr="00365449">
        <w:rPr>
          <w:rStyle w:val="Emphasis"/>
          <w:highlight w:val="green"/>
        </w:rPr>
        <w:t>a harmonization</w:t>
      </w:r>
      <w:r w:rsidRPr="00EE028D">
        <w:rPr>
          <w:rStyle w:val="Emphasis"/>
        </w:rPr>
        <w:t xml:space="preserve"> at national and international level </w:t>
      </w:r>
      <w:r w:rsidRPr="00B1088D">
        <w:rPr>
          <w:rStyle w:val="Emphasis"/>
          <w:highlight w:val="green"/>
        </w:rPr>
        <w:t>should be ensure</w:t>
      </w:r>
      <w:r w:rsidRPr="004C7595">
        <w:rPr>
          <w:rStyle w:val="Emphasis"/>
        </w:rPr>
        <w:t xml:space="preserve">d to exploit the </w:t>
      </w:r>
      <w:r w:rsidRPr="00B1088D">
        <w:rPr>
          <w:rStyle w:val="Emphasis"/>
          <w:highlight w:val="green"/>
        </w:rPr>
        <w:t>full potential</w:t>
      </w:r>
      <w:r w:rsidRPr="00EE028D">
        <w:rPr>
          <w:rStyle w:val="Emphasis"/>
        </w:rPr>
        <w:t xml:space="preserve"> of genome editing.</w:t>
      </w:r>
      <w:r w:rsidRPr="008E0D33">
        <w:rPr>
          <w:sz w:val="12"/>
        </w:rPr>
        <w:t xml:space="preserve"> </w:t>
      </w:r>
      <w:r w:rsidRPr="003A508A">
        <w:rPr>
          <w:sz w:val="12"/>
        </w:rPr>
        <w:t xml:space="preserve">Furthermore, </w:t>
      </w:r>
      <w:r w:rsidRPr="003A508A">
        <w:rPr>
          <w:rStyle w:val="StyleUnderline"/>
        </w:rPr>
        <w:t>within the CSPM the United</w:t>
      </w:r>
      <w:r w:rsidRPr="00EE028D">
        <w:rPr>
          <w:rStyle w:val="StyleUnderline"/>
        </w:rPr>
        <w:t xml:space="preserve"> States with support from Argentina and Paraguay raised specific trade </w:t>
      </w:r>
      <w:r w:rsidRPr="00B1088D">
        <w:rPr>
          <w:rStyle w:val="StyleUnderline"/>
          <w:highlight w:val="green"/>
        </w:rPr>
        <w:t>concerns</w:t>
      </w:r>
      <w:r w:rsidRPr="008E0D33">
        <w:rPr>
          <w:sz w:val="12"/>
        </w:rPr>
        <w:t xml:space="preserve"> (STC 452) </w:t>
      </w:r>
      <w:r w:rsidRPr="00B1088D">
        <w:rPr>
          <w:rStyle w:val="Emphasis"/>
          <w:highlight w:val="green"/>
        </w:rPr>
        <w:t xml:space="preserve">about restrictions from </w:t>
      </w:r>
      <w:r w:rsidRPr="004C7595">
        <w:rPr>
          <w:rStyle w:val="Emphasis"/>
        </w:rPr>
        <w:t xml:space="preserve">the </w:t>
      </w:r>
      <w:r w:rsidRPr="00B1088D">
        <w:rPr>
          <w:rStyle w:val="Emphasis"/>
          <w:highlight w:val="green"/>
        </w:rPr>
        <w:t>E</w:t>
      </w:r>
      <w:r w:rsidRPr="008E0D33">
        <w:rPr>
          <w:sz w:val="12"/>
        </w:rPr>
        <w:t xml:space="preserve">uropean </w:t>
      </w:r>
      <w:r w:rsidRPr="00B1088D">
        <w:rPr>
          <w:rStyle w:val="Emphasis"/>
          <w:highlight w:val="green"/>
        </w:rPr>
        <w:t>U</w:t>
      </w:r>
      <w:r w:rsidRPr="008E0D33">
        <w:rPr>
          <w:sz w:val="12"/>
        </w:rPr>
        <w:t xml:space="preserve">nion </w:t>
      </w:r>
      <w:r w:rsidRPr="00B1088D">
        <w:rPr>
          <w:rStyle w:val="Emphasis"/>
          <w:highlight w:val="green"/>
        </w:rPr>
        <w:t>result</w:t>
      </w:r>
      <w:r w:rsidRPr="00EE028D">
        <w:rPr>
          <w:rStyle w:val="Emphasis"/>
        </w:rPr>
        <w:t xml:space="preserve">ing </w:t>
      </w:r>
      <w:r w:rsidRPr="00B1088D">
        <w:rPr>
          <w:rStyle w:val="Emphasis"/>
          <w:highlight w:val="green"/>
        </w:rPr>
        <w:t xml:space="preserve">from </w:t>
      </w:r>
      <w:r w:rsidRPr="003A508A">
        <w:rPr>
          <w:rStyle w:val="Emphasis"/>
        </w:rPr>
        <w:t xml:space="preserve">the </w:t>
      </w:r>
      <w:r w:rsidRPr="00B1088D">
        <w:rPr>
          <w:rStyle w:val="Emphasis"/>
          <w:highlight w:val="green"/>
        </w:rPr>
        <w:t xml:space="preserve">implementation </w:t>
      </w:r>
      <w:r w:rsidRPr="003A508A">
        <w:rPr>
          <w:rStyle w:val="Emphasis"/>
        </w:rPr>
        <w:t>of the CJEU Ruling</w:t>
      </w:r>
      <w:r w:rsidRPr="00EE028D">
        <w:rPr>
          <w:rStyle w:val="Emphasis"/>
        </w:rPr>
        <w:t xml:space="preserve"> in</w:t>
      </w:r>
      <w:r w:rsidRPr="008E0D33">
        <w:rPr>
          <w:sz w:val="12"/>
        </w:rPr>
        <w:t xml:space="preserve"> </w:t>
      </w:r>
      <w:r w:rsidRPr="00EE028D">
        <w:rPr>
          <w:rStyle w:val="Emphasis"/>
        </w:rPr>
        <w:t>C</w:t>
      </w:r>
      <w:r w:rsidRPr="008E0D33">
        <w:rPr>
          <w:sz w:val="12"/>
        </w:rPr>
        <w:t xml:space="preserve">ommitee on </w:t>
      </w:r>
      <w:r w:rsidRPr="00EE028D">
        <w:rPr>
          <w:rStyle w:val="Emphasis"/>
        </w:rPr>
        <w:t>S</w:t>
      </w:r>
      <w:r w:rsidRPr="008E0D33">
        <w:rPr>
          <w:sz w:val="12"/>
        </w:rPr>
        <w:t xml:space="preserve">anitary and </w:t>
      </w:r>
      <w:r w:rsidRPr="00EE028D">
        <w:rPr>
          <w:rStyle w:val="Emphasis"/>
        </w:rPr>
        <w:t>P</w:t>
      </w:r>
      <w:r w:rsidRPr="008E0D33">
        <w:rPr>
          <w:sz w:val="12"/>
        </w:rPr>
        <w:t xml:space="preserve">hytosanitary </w:t>
      </w:r>
      <w:r w:rsidRPr="00EE028D">
        <w:rPr>
          <w:rStyle w:val="Emphasis"/>
        </w:rPr>
        <w:t>M</w:t>
      </w:r>
      <w:r w:rsidRPr="008E0D33">
        <w:rPr>
          <w:sz w:val="12"/>
        </w:rPr>
        <w:t xml:space="preserve">easures (2019). </w:t>
      </w:r>
      <w:r w:rsidRPr="004C7595">
        <w:rPr>
          <w:rStyle w:val="Emphasis"/>
        </w:rPr>
        <w:t xml:space="preserve">The implementation </w:t>
      </w:r>
      <w:r w:rsidRPr="00B1088D">
        <w:rPr>
          <w:rStyle w:val="Emphasis"/>
          <w:highlight w:val="green"/>
        </w:rPr>
        <w:t>would lead to unjust</w:t>
      </w:r>
      <w:r w:rsidRPr="00EE028D">
        <w:rPr>
          <w:rStyle w:val="Emphasis"/>
        </w:rPr>
        <w:t xml:space="preserve">ified </w:t>
      </w:r>
      <w:r w:rsidRPr="00B1088D">
        <w:rPr>
          <w:rStyle w:val="Emphasis"/>
          <w:highlight w:val="green"/>
        </w:rPr>
        <w:t xml:space="preserve">barriers </w:t>
      </w:r>
      <w:r w:rsidRPr="004C7595">
        <w:rPr>
          <w:rStyle w:val="Emphasis"/>
        </w:rPr>
        <w:t>to trade</w:t>
      </w:r>
      <w:r w:rsidRPr="00EE028D">
        <w:rPr>
          <w:rStyle w:val="Emphasis"/>
        </w:rPr>
        <w:t xml:space="preserve"> in products of genome </w:t>
      </w:r>
      <w:r w:rsidRPr="003A508A">
        <w:rPr>
          <w:rStyle w:val="Emphasis"/>
        </w:rPr>
        <w:t>editing.</w:t>
      </w:r>
      <w:r w:rsidRPr="003A508A">
        <w:rPr>
          <w:sz w:val="12"/>
        </w:rPr>
        <w:t xml:space="preserve"> It </w:t>
      </w:r>
      <w:r w:rsidRPr="003A508A">
        <w:rPr>
          <w:rStyle w:val="Emphasis"/>
        </w:rPr>
        <w:t>stifles</w:t>
      </w:r>
      <w:r w:rsidRPr="003A508A">
        <w:rPr>
          <w:rStyle w:val="StyleUnderline"/>
        </w:rPr>
        <w:t xml:space="preserve"> the agricultural </w:t>
      </w:r>
      <w:r w:rsidRPr="003A508A">
        <w:rPr>
          <w:rStyle w:val="Emphasis"/>
        </w:rPr>
        <w:t>research</w:t>
      </w:r>
      <w:r w:rsidRPr="003A508A">
        <w:rPr>
          <w:rStyle w:val="StyleUnderline"/>
        </w:rPr>
        <w:t xml:space="preserve"> and innovation</w:t>
      </w:r>
      <w:r w:rsidRPr="00EE028D">
        <w:rPr>
          <w:rStyle w:val="StyleUnderline"/>
        </w:rPr>
        <w:t xml:space="preserve"> necessary to prevent hunger and malnutrition in the coming decades, while ensuring environmental sustainability of agricultural activities</w:t>
      </w:r>
      <w:r w:rsidRPr="003A508A">
        <w:rPr>
          <w:rStyle w:val="StyleUnderline"/>
        </w:rPr>
        <w:t xml:space="preserve">. </w:t>
      </w:r>
      <w:r w:rsidRPr="003A508A">
        <w:rPr>
          <w:rStyle w:val="Emphasis"/>
        </w:rPr>
        <w:t xml:space="preserve">Without any changes in European legislation </w:t>
      </w:r>
      <w:r w:rsidRPr="004C7595">
        <w:rPr>
          <w:rStyle w:val="Emphasis"/>
        </w:rPr>
        <w:t xml:space="preserve">the </w:t>
      </w:r>
      <w:r w:rsidRPr="003A508A">
        <w:rPr>
          <w:rStyle w:val="Emphasis"/>
          <w:highlight w:val="green"/>
        </w:rPr>
        <w:t>issue stays unresolved.</w:t>
      </w:r>
    </w:p>
    <w:p w:rsidR="00D65861" w:rsidRPr="008E0D33" w:rsidRDefault="00D65861" w:rsidP="00D65861">
      <w:pPr>
        <w:pStyle w:val="Heading4"/>
      </w:pPr>
      <w:r>
        <w:t xml:space="preserve">EU-WTO conflict causes </w:t>
      </w:r>
      <w:r w:rsidRPr="00153FEF">
        <w:t xml:space="preserve">WTO </w:t>
      </w:r>
      <w:r w:rsidRPr="00153FEF">
        <w:rPr>
          <w:u w:val="single"/>
        </w:rPr>
        <w:t>collapse</w:t>
      </w:r>
      <w:r>
        <w:t xml:space="preserve"> – it’s the glue that holds the organization together in an international arena characterized by US and China trade disputes  </w:t>
      </w:r>
    </w:p>
    <w:p w:rsidR="00D65861" w:rsidRPr="007413DD" w:rsidRDefault="00D65861" w:rsidP="00D65861">
      <w:pPr>
        <w:rPr>
          <w:rStyle w:val="Style13ptBold"/>
        </w:rPr>
      </w:pPr>
      <w:r>
        <w:rPr>
          <w:rStyle w:val="Style13ptBold"/>
        </w:rPr>
        <w:t xml:space="preserve">Horton and Hopewell 8/3 </w:t>
      </w:r>
      <w:r w:rsidRPr="007413DD">
        <w:t xml:space="preserve">[(Ben, Communications Manager; Project Lead, Common Futures Conversations) (Dr Kristen, Associate Professor, and Canada Research Chair in Global Policy, University of British Columbia) “Lessons from Trump’s assault on the World Trade Organization”, Chatham House 8/3/2021 </w:t>
      </w:r>
      <w:r w:rsidRPr="00E151A9">
        <w:t>https://www.chathamhouse.org/2021/08/lessons-trumps-assault-world-trade-organization</w:t>
      </w:r>
      <w:r w:rsidRPr="007413DD">
        <w:t>] BC</w:t>
      </w:r>
    </w:p>
    <w:p w:rsidR="00D65861" w:rsidRPr="002079A9" w:rsidRDefault="00D65861" w:rsidP="00D65861">
      <w:pPr>
        <w:rPr>
          <w:sz w:val="12"/>
        </w:rPr>
      </w:pPr>
      <w:r w:rsidRPr="00B1088D">
        <w:rPr>
          <w:rStyle w:val="StyleUnderline"/>
          <w:highlight w:val="green"/>
        </w:rPr>
        <w:t>The</w:t>
      </w:r>
      <w:r w:rsidRPr="007413DD">
        <w:rPr>
          <w:rStyle w:val="StyleUnderline"/>
        </w:rPr>
        <w:t xml:space="preserve"> main </w:t>
      </w:r>
      <w:r w:rsidRPr="00B1088D">
        <w:rPr>
          <w:rStyle w:val="StyleUnderline"/>
          <w:highlight w:val="green"/>
        </w:rPr>
        <w:t xml:space="preserve">reason behind </w:t>
      </w:r>
      <w:r w:rsidRPr="004C7595">
        <w:rPr>
          <w:rStyle w:val="StyleUnderline"/>
        </w:rPr>
        <w:t xml:space="preserve">the </w:t>
      </w:r>
      <w:r w:rsidRPr="00B1088D">
        <w:rPr>
          <w:rStyle w:val="StyleUnderline"/>
          <w:highlight w:val="green"/>
        </w:rPr>
        <w:t>EU’s success</w:t>
      </w:r>
      <w:r w:rsidRPr="007413DD">
        <w:rPr>
          <w:rStyle w:val="StyleUnderline"/>
        </w:rPr>
        <w:t xml:space="preserve"> in taking a </w:t>
      </w:r>
      <w:r w:rsidRPr="004C7595">
        <w:rPr>
          <w:rStyle w:val="StyleUnderline"/>
        </w:rPr>
        <w:t>leadership role</w:t>
      </w:r>
      <w:r w:rsidRPr="00B1088D">
        <w:rPr>
          <w:rStyle w:val="StyleUnderline"/>
          <w:highlight w:val="green"/>
        </w:rPr>
        <w:t xml:space="preserve"> is its willingness to put forward</w:t>
      </w:r>
      <w:r w:rsidRPr="007413DD">
        <w:rPr>
          <w:rStyle w:val="StyleUnderline"/>
        </w:rPr>
        <w:t xml:space="preserve"> a concrete </w:t>
      </w:r>
      <w:r w:rsidRPr="00B1088D">
        <w:rPr>
          <w:rStyle w:val="StyleUnderline"/>
          <w:highlight w:val="green"/>
        </w:rPr>
        <w:t>solution</w:t>
      </w:r>
      <w:r w:rsidRPr="007413DD">
        <w:rPr>
          <w:rStyle w:val="StyleUnderline"/>
        </w:rPr>
        <w:t xml:space="preserve">, however temporary, </w:t>
      </w:r>
      <w:r w:rsidRPr="00B1088D">
        <w:rPr>
          <w:rStyle w:val="StyleUnderline"/>
          <w:highlight w:val="green"/>
        </w:rPr>
        <w:t xml:space="preserve">to </w:t>
      </w:r>
      <w:r w:rsidRPr="004C7595">
        <w:rPr>
          <w:rStyle w:val="StyleUnderline"/>
        </w:rPr>
        <w:t xml:space="preserve">the </w:t>
      </w:r>
      <w:r w:rsidRPr="00B1088D">
        <w:rPr>
          <w:rStyle w:val="StyleUnderline"/>
          <w:highlight w:val="green"/>
        </w:rPr>
        <w:t>appellate</w:t>
      </w:r>
      <w:r w:rsidRPr="007413DD">
        <w:rPr>
          <w:rStyle w:val="StyleUnderline"/>
        </w:rPr>
        <w:t xml:space="preserve"> body </w:t>
      </w:r>
      <w:r w:rsidRPr="00B1088D">
        <w:rPr>
          <w:rStyle w:val="StyleUnderline"/>
          <w:highlight w:val="green"/>
        </w:rPr>
        <w:t>crisis</w:t>
      </w:r>
      <w:r w:rsidRPr="007413DD">
        <w:rPr>
          <w:rStyle w:val="StyleUnderline"/>
        </w:rPr>
        <w:t>.</w:t>
      </w:r>
      <w:r w:rsidRPr="002079A9">
        <w:rPr>
          <w:sz w:val="12"/>
        </w:rPr>
        <w:t xml:space="preserve"> Ultimately, the </w:t>
      </w:r>
      <w:r w:rsidRPr="007413DD">
        <w:rPr>
          <w:rStyle w:val="StyleUnderline"/>
        </w:rPr>
        <w:t>MPIA is a stop-gap measure</w:t>
      </w:r>
      <w:r w:rsidRPr="002079A9">
        <w:rPr>
          <w:sz w:val="12"/>
        </w:rPr>
        <w:t xml:space="preserve"> – akin to triage or battlefield medicine – </w:t>
      </w:r>
      <w:r w:rsidRPr="007413DD">
        <w:rPr>
          <w:rStyle w:val="StyleUnderline"/>
        </w:rPr>
        <w:t>but it is respected as a means of salvaging the trading system and preventing the United States from destroying the WTO’s foundational rules and principles</w:t>
      </w:r>
      <w:r w:rsidRPr="002079A9">
        <w:rPr>
          <w:sz w:val="12"/>
        </w:rPr>
        <w:t xml:space="preserve">. More broadly, </w:t>
      </w:r>
      <w:r w:rsidRPr="004C7595">
        <w:rPr>
          <w:rStyle w:val="Emphasis"/>
        </w:rPr>
        <w:t xml:space="preserve">the </w:t>
      </w:r>
      <w:r w:rsidRPr="00B1088D">
        <w:rPr>
          <w:rStyle w:val="Emphasis"/>
          <w:highlight w:val="green"/>
        </w:rPr>
        <w:t xml:space="preserve">EU holds </w:t>
      </w:r>
      <w:r w:rsidRPr="004C7595">
        <w:rPr>
          <w:rStyle w:val="Emphasis"/>
        </w:rPr>
        <w:t>a lot of</w:t>
      </w:r>
      <w:r w:rsidRPr="00B1088D">
        <w:rPr>
          <w:rStyle w:val="Emphasis"/>
          <w:highlight w:val="green"/>
        </w:rPr>
        <w:t xml:space="preserve"> credibility as </w:t>
      </w:r>
      <w:r w:rsidRPr="004C7595">
        <w:rPr>
          <w:rStyle w:val="Emphasis"/>
        </w:rPr>
        <w:t>a</w:t>
      </w:r>
      <w:r w:rsidRPr="007413DD">
        <w:rPr>
          <w:rStyle w:val="Emphasis"/>
        </w:rPr>
        <w:t xml:space="preserve"> long-standing </w:t>
      </w:r>
      <w:r w:rsidRPr="00B1088D">
        <w:rPr>
          <w:rStyle w:val="Emphasis"/>
          <w:highlight w:val="green"/>
        </w:rPr>
        <w:t>champion of multilateralism</w:t>
      </w:r>
      <w:r w:rsidRPr="00B1088D">
        <w:rPr>
          <w:sz w:val="12"/>
          <w:highlight w:val="green"/>
        </w:rPr>
        <w:t>. If</w:t>
      </w:r>
      <w:r w:rsidRPr="002079A9">
        <w:rPr>
          <w:sz w:val="12"/>
        </w:rPr>
        <w:t xml:space="preserve"> </w:t>
      </w:r>
      <w:r w:rsidRPr="007413DD">
        <w:rPr>
          <w:rStyle w:val="StyleUnderline"/>
        </w:rPr>
        <w:t xml:space="preserve">trade </w:t>
      </w:r>
      <w:r w:rsidRPr="00B1088D">
        <w:rPr>
          <w:rStyle w:val="StyleUnderline"/>
          <w:highlight w:val="green"/>
        </w:rPr>
        <w:t xml:space="preserve">tensions between </w:t>
      </w:r>
      <w:r w:rsidRPr="004C7595">
        <w:rPr>
          <w:rStyle w:val="StyleUnderline"/>
        </w:rPr>
        <w:t xml:space="preserve">the </w:t>
      </w:r>
      <w:r w:rsidRPr="00B1088D">
        <w:rPr>
          <w:rStyle w:val="StyleUnderline"/>
          <w:highlight w:val="green"/>
        </w:rPr>
        <w:t>U</w:t>
      </w:r>
      <w:r w:rsidRPr="007413DD">
        <w:rPr>
          <w:rStyle w:val="StyleUnderline"/>
        </w:rPr>
        <w:t xml:space="preserve">nited </w:t>
      </w:r>
      <w:r w:rsidRPr="00B1088D">
        <w:rPr>
          <w:rStyle w:val="StyleUnderline"/>
          <w:highlight w:val="green"/>
        </w:rPr>
        <w:t>S</w:t>
      </w:r>
      <w:r w:rsidRPr="007413DD">
        <w:rPr>
          <w:rStyle w:val="StyleUnderline"/>
        </w:rPr>
        <w:t xml:space="preserve">tates </w:t>
      </w:r>
      <w:r w:rsidRPr="00B1088D">
        <w:rPr>
          <w:rStyle w:val="StyleUnderline"/>
          <w:highlight w:val="green"/>
        </w:rPr>
        <w:t>and China</w:t>
      </w:r>
      <w:r w:rsidRPr="007413DD">
        <w:rPr>
          <w:rStyle w:val="StyleUnderline"/>
        </w:rPr>
        <w:t xml:space="preserve"> continue to </w:t>
      </w:r>
      <w:r w:rsidRPr="00B1088D">
        <w:rPr>
          <w:rStyle w:val="StyleUnderline"/>
          <w:highlight w:val="green"/>
        </w:rPr>
        <w:t>escalate</w:t>
      </w:r>
      <w:r w:rsidRPr="007413DD">
        <w:rPr>
          <w:rStyle w:val="StyleUnderline"/>
        </w:rPr>
        <w:t xml:space="preserve">, perhaps </w:t>
      </w:r>
      <w:r w:rsidRPr="004C7595">
        <w:rPr>
          <w:rStyle w:val="StyleUnderline"/>
        </w:rPr>
        <w:t xml:space="preserve">the </w:t>
      </w:r>
      <w:r w:rsidRPr="00B1088D">
        <w:rPr>
          <w:rStyle w:val="StyleUnderline"/>
          <w:highlight w:val="green"/>
        </w:rPr>
        <w:t xml:space="preserve">EU is best </w:t>
      </w:r>
      <w:r w:rsidRPr="004C7595">
        <w:rPr>
          <w:rStyle w:val="StyleUnderline"/>
        </w:rPr>
        <w:t xml:space="preserve">placed </w:t>
      </w:r>
      <w:r w:rsidRPr="00B1088D">
        <w:rPr>
          <w:rStyle w:val="StyleUnderline"/>
          <w:highlight w:val="green"/>
        </w:rPr>
        <w:t>to act.</w:t>
      </w:r>
    </w:p>
    <w:p w:rsidR="00D65861" w:rsidRPr="002079A9" w:rsidRDefault="00D65861" w:rsidP="00D65861">
      <w:pPr>
        <w:rPr>
          <w:sz w:val="12"/>
          <w:szCs w:val="12"/>
        </w:rPr>
      </w:pPr>
      <w:r w:rsidRPr="002079A9">
        <w:rPr>
          <w:sz w:val="12"/>
          <w:szCs w:val="12"/>
        </w:rPr>
        <w:t>Why did we not see a stronger response from China towards US policy on the WTO under Trump?</w:t>
      </w:r>
    </w:p>
    <w:p w:rsidR="00D65861" w:rsidRPr="007413DD" w:rsidRDefault="00D65861" w:rsidP="00D65861">
      <w:pPr>
        <w:rPr>
          <w:rStyle w:val="Emphasis"/>
        </w:rPr>
      </w:pPr>
      <w:r w:rsidRPr="007413DD">
        <w:rPr>
          <w:rStyle w:val="StyleUnderline"/>
        </w:rPr>
        <w:t xml:space="preserve">When Trump came to power, </w:t>
      </w:r>
      <w:r w:rsidRPr="004C7595">
        <w:rPr>
          <w:rStyle w:val="StyleUnderline"/>
        </w:rPr>
        <w:t xml:space="preserve">China </w:t>
      </w:r>
      <w:r w:rsidRPr="003A508A">
        <w:rPr>
          <w:rStyle w:val="StyleUnderline"/>
        </w:rPr>
        <w:t>tried to present itself as a country</w:t>
      </w:r>
      <w:r w:rsidRPr="007413DD">
        <w:rPr>
          <w:rStyle w:val="StyleUnderline"/>
        </w:rPr>
        <w:t xml:space="preserve"> that </w:t>
      </w:r>
      <w:r w:rsidRPr="003A508A">
        <w:rPr>
          <w:rStyle w:val="StyleUnderline"/>
        </w:rPr>
        <w:t>was going to step in and play a leadership role – as a champion of globalization and the liberal trading order.</w:t>
      </w:r>
      <w:r w:rsidRPr="003A508A">
        <w:rPr>
          <w:sz w:val="12"/>
        </w:rPr>
        <w:t xml:space="preserve"> </w:t>
      </w:r>
      <w:r w:rsidRPr="003A508A">
        <w:rPr>
          <w:rStyle w:val="Emphasis"/>
        </w:rPr>
        <w:t>But that’s not what we’ve seen at the WTO</w:t>
      </w:r>
      <w:r w:rsidRPr="00B1088D">
        <w:rPr>
          <w:rStyle w:val="Emphasis"/>
          <w:highlight w:val="green"/>
        </w:rPr>
        <w:t>.</w:t>
      </w:r>
      <w:r w:rsidRPr="00B1088D">
        <w:rPr>
          <w:sz w:val="12"/>
          <w:highlight w:val="green"/>
        </w:rPr>
        <w:t xml:space="preserve"> </w:t>
      </w:r>
      <w:r w:rsidRPr="00B1088D">
        <w:rPr>
          <w:rStyle w:val="StyleUnderline"/>
          <w:highlight w:val="green"/>
        </w:rPr>
        <w:t>China has</w:t>
      </w:r>
      <w:r w:rsidRPr="007413DD">
        <w:rPr>
          <w:rStyle w:val="StyleUnderline"/>
        </w:rPr>
        <w:t xml:space="preserve"> certainly </w:t>
      </w:r>
      <w:r w:rsidRPr="00B1088D">
        <w:rPr>
          <w:rStyle w:val="StyleUnderline"/>
          <w:highlight w:val="green"/>
        </w:rPr>
        <w:t>been</w:t>
      </w:r>
      <w:r w:rsidRPr="007413DD">
        <w:rPr>
          <w:rStyle w:val="StyleUnderline"/>
        </w:rPr>
        <w:t xml:space="preserve"> an important partner in the MPIA initiative led by the EU, but very much as </w:t>
      </w:r>
      <w:r w:rsidRPr="00B1088D">
        <w:rPr>
          <w:rStyle w:val="StyleUnderline"/>
          <w:highlight w:val="green"/>
        </w:rPr>
        <w:t xml:space="preserve">a follower of </w:t>
      </w:r>
      <w:r w:rsidRPr="004C7595">
        <w:rPr>
          <w:rStyle w:val="StyleUnderline"/>
        </w:rPr>
        <w:t xml:space="preserve">the </w:t>
      </w:r>
      <w:r w:rsidRPr="00B1088D">
        <w:rPr>
          <w:rStyle w:val="StyleUnderline"/>
          <w:highlight w:val="green"/>
        </w:rPr>
        <w:t>EU</w:t>
      </w:r>
      <w:r w:rsidRPr="007413DD">
        <w:rPr>
          <w:rStyle w:val="StyleUnderline"/>
        </w:rPr>
        <w:t>’s lead</w:t>
      </w:r>
      <w:r w:rsidRPr="002079A9">
        <w:rPr>
          <w:sz w:val="12"/>
        </w:rPr>
        <w:t xml:space="preserve">. </w:t>
      </w:r>
      <w:r w:rsidRPr="00B1088D">
        <w:rPr>
          <w:rStyle w:val="Emphasis"/>
          <w:highlight w:val="green"/>
        </w:rPr>
        <w:t>China doesn’t</w:t>
      </w:r>
      <w:r w:rsidRPr="007413DD">
        <w:rPr>
          <w:rStyle w:val="Emphasis"/>
        </w:rPr>
        <w:t xml:space="preserve"> seem to </w:t>
      </w:r>
      <w:r w:rsidRPr="00B1088D">
        <w:rPr>
          <w:rStyle w:val="Emphasis"/>
          <w:highlight w:val="green"/>
        </w:rPr>
        <w:t>have</w:t>
      </w:r>
      <w:r w:rsidRPr="007413DD">
        <w:rPr>
          <w:rStyle w:val="Emphasis"/>
        </w:rPr>
        <w:t xml:space="preserve"> either </w:t>
      </w:r>
      <w:r w:rsidRPr="004C7595">
        <w:rPr>
          <w:rStyle w:val="Emphasis"/>
        </w:rPr>
        <w:t xml:space="preserve">the </w:t>
      </w:r>
      <w:r w:rsidRPr="00B1088D">
        <w:rPr>
          <w:rStyle w:val="Emphasis"/>
          <w:highlight w:val="green"/>
        </w:rPr>
        <w:t>will</w:t>
      </w:r>
      <w:r w:rsidRPr="007413DD">
        <w:rPr>
          <w:rStyle w:val="Emphasis"/>
        </w:rPr>
        <w:t xml:space="preserve"> or the ability </w:t>
      </w:r>
      <w:r w:rsidRPr="00B1088D">
        <w:rPr>
          <w:rStyle w:val="Emphasis"/>
          <w:highlight w:val="green"/>
        </w:rPr>
        <w:t xml:space="preserve">to play </w:t>
      </w:r>
      <w:r w:rsidRPr="004C7595">
        <w:rPr>
          <w:rStyle w:val="Emphasis"/>
        </w:rPr>
        <w:t xml:space="preserve">the </w:t>
      </w:r>
      <w:r w:rsidRPr="00B1088D">
        <w:rPr>
          <w:rStyle w:val="Emphasis"/>
          <w:highlight w:val="green"/>
        </w:rPr>
        <w:t>same</w:t>
      </w:r>
      <w:r w:rsidRPr="007413DD">
        <w:rPr>
          <w:rStyle w:val="Emphasis"/>
        </w:rPr>
        <w:t xml:space="preserve"> kind of </w:t>
      </w:r>
      <w:r w:rsidRPr="00B1088D">
        <w:rPr>
          <w:rStyle w:val="Emphasis"/>
          <w:highlight w:val="green"/>
        </w:rPr>
        <w:t xml:space="preserve">role </w:t>
      </w:r>
      <w:r w:rsidRPr="004C7595">
        <w:rPr>
          <w:rStyle w:val="Emphasis"/>
        </w:rPr>
        <w:t>as the EU in</w:t>
      </w:r>
      <w:r w:rsidRPr="007413DD">
        <w:rPr>
          <w:rStyle w:val="Emphasis"/>
        </w:rPr>
        <w:t xml:space="preserve"> advancing system-preserving initiatives. </w:t>
      </w:r>
    </w:p>
    <w:p w:rsidR="00D65861" w:rsidRPr="007413DD" w:rsidRDefault="00D65861" w:rsidP="00D65861">
      <w:pPr>
        <w:rPr>
          <w:rStyle w:val="StyleUnderline"/>
        </w:rPr>
      </w:pPr>
      <w:r w:rsidRPr="002079A9">
        <w:rPr>
          <w:sz w:val="12"/>
        </w:rPr>
        <w:t xml:space="preserve">I think there are a couple of reasons for this. The first is that </w:t>
      </w:r>
      <w:r w:rsidRPr="00B1088D">
        <w:rPr>
          <w:rStyle w:val="StyleUnderline"/>
          <w:highlight w:val="green"/>
        </w:rPr>
        <w:t>China lacks credibility</w:t>
      </w:r>
      <w:r w:rsidRPr="007413DD">
        <w:rPr>
          <w:rStyle w:val="StyleUnderline"/>
        </w:rPr>
        <w:t xml:space="preserve"> as a defender of the rules-based trading </w:t>
      </w:r>
      <w:r w:rsidRPr="00053D9B">
        <w:rPr>
          <w:rStyle w:val="StyleUnderline"/>
        </w:rPr>
        <w:t xml:space="preserve">system </w:t>
      </w:r>
      <w:r w:rsidRPr="00B1088D">
        <w:rPr>
          <w:rStyle w:val="StyleUnderline"/>
          <w:highlight w:val="green"/>
        </w:rPr>
        <w:t>because of</w:t>
      </w:r>
      <w:r w:rsidRPr="007413DD">
        <w:rPr>
          <w:rStyle w:val="StyleUnderline"/>
        </w:rPr>
        <w:t xml:space="preserve"> its own use of </w:t>
      </w:r>
      <w:r w:rsidRPr="00B1088D">
        <w:rPr>
          <w:rStyle w:val="StyleUnderline"/>
          <w:highlight w:val="green"/>
        </w:rPr>
        <w:t>protectionist trade policies, and</w:t>
      </w:r>
      <w:r w:rsidRPr="007413DD">
        <w:rPr>
          <w:rStyle w:val="StyleUnderline"/>
        </w:rPr>
        <w:t xml:space="preserve"> its </w:t>
      </w:r>
      <w:r w:rsidRPr="00B1088D">
        <w:rPr>
          <w:rStyle w:val="StyleUnderline"/>
          <w:highlight w:val="green"/>
        </w:rPr>
        <w:t>attempts to weaponize trade</w:t>
      </w:r>
      <w:r w:rsidRPr="007413DD">
        <w:rPr>
          <w:rStyle w:val="StyleUnderline"/>
        </w:rPr>
        <w:t xml:space="preserve"> as an instrument of economic coercion. We saw this, for instance, when China blocked imports from Canada, and also imprisoned two Canadian citizens, in retaliation for Canada’s participation in the Huawei extradition trial</w:t>
      </w:r>
      <w:r w:rsidRPr="002079A9">
        <w:rPr>
          <w:sz w:val="12"/>
        </w:rPr>
        <w:t xml:space="preserve">. Second, </w:t>
      </w:r>
      <w:r w:rsidRPr="00B1088D">
        <w:rPr>
          <w:rStyle w:val="Emphasis"/>
          <w:highlight w:val="green"/>
        </w:rPr>
        <w:t>there is</w:t>
      </w:r>
      <w:r w:rsidRPr="007413DD">
        <w:rPr>
          <w:rStyle w:val="Emphasis"/>
        </w:rPr>
        <w:t xml:space="preserve"> a </w:t>
      </w:r>
      <w:r w:rsidRPr="00B1088D">
        <w:rPr>
          <w:rStyle w:val="Emphasis"/>
          <w:highlight w:val="green"/>
        </w:rPr>
        <w:t>widespread sense amongst</w:t>
      </w:r>
      <w:r w:rsidRPr="007413DD">
        <w:rPr>
          <w:rStyle w:val="Emphasis"/>
        </w:rPr>
        <w:t xml:space="preserve"> WTO </w:t>
      </w:r>
      <w:r w:rsidRPr="00B1088D">
        <w:rPr>
          <w:rStyle w:val="Emphasis"/>
          <w:highlight w:val="green"/>
        </w:rPr>
        <w:t>member</w:t>
      </w:r>
      <w:r w:rsidRPr="007413DD">
        <w:rPr>
          <w:rStyle w:val="Emphasis"/>
        </w:rPr>
        <w:t xml:space="preserve"> states </w:t>
      </w:r>
      <w:r w:rsidRPr="004C7595">
        <w:rPr>
          <w:rStyle w:val="Emphasis"/>
        </w:rPr>
        <w:t xml:space="preserve">that </w:t>
      </w:r>
      <w:r w:rsidRPr="00B1088D">
        <w:rPr>
          <w:rStyle w:val="Emphasis"/>
          <w:highlight w:val="green"/>
        </w:rPr>
        <w:t>China’s commitment</w:t>
      </w:r>
      <w:r w:rsidRPr="007413DD">
        <w:rPr>
          <w:rStyle w:val="Emphasis"/>
        </w:rPr>
        <w:t xml:space="preserve"> to the rules-based trading system </w:t>
      </w:r>
      <w:r w:rsidRPr="00B1088D">
        <w:rPr>
          <w:rStyle w:val="Emphasis"/>
          <w:highlight w:val="green"/>
        </w:rPr>
        <w:t>is</w:t>
      </w:r>
      <w:r w:rsidRPr="007413DD">
        <w:rPr>
          <w:rStyle w:val="Emphasis"/>
        </w:rPr>
        <w:t xml:space="preserve"> really only </w:t>
      </w:r>
      <w:r w:rsidRPr="00B1088D">
        <w:rPr>
          <w:rStyle w:val="Emphasis"/>
          <w:highlight w:val="green"/>
        </w:rPr>
        <w:t>partial</w:t>
      </w:r>
      <w:r w:rsidRPr="007413DD">
        <w:rPr>
          <w:rStyle w:val="Emphasis"/>
        </w:rPr>
        <w:t xml:space="preserve"> and that China will violate the rules when it is in its interest to do so</w:t>
      </w:r>
      <w:r w:rsidRPr="002079A9">
        <w:rPr>
          <w:sz w:val="12"/>
        </w:rPr>
        <w:t xml:space="preserve">. As a result, </w:t>
      </w:r>
      <w:r w:rsidRPr="007413DD">
        <w:rPr>
          <w:rStyle w:val="StyleUnderline"/>
        </w:rPr>
        <w:t>Chinese efforts to assume leadership at the WTO have been greeted by a lot of distrust and suspicion.</w:t>
      </w:r>
    </w:p>
    <w:p w:rsidR="00D65861" w:rsidRPr="002079A9" w:rsidRDefault="00D65861" w:rsidP="00D65861">
      <w:pPr>
        <w:rPr>
          <w:sz w:val="12"/>
          <w:szCs w:val="12"/>
        </w:rPr>
      </w:pPr>
      <w:r w:rsidRPr="002079A9">
        <w:rPr>
          <w:sz w:val="12"/>
          <w:szCs w:val="12"/>
        </w:rPr>
        <w:t>What has this episode revealed about the strength of multilateral institutions such as the WTO, in the face of spoiling tactics from major powers?</w:t>
      </w:r>
    </w:p>
    <w:p w:rsidR="00D65861" w:rsidRPr="002079A9" w:rsidRDefault="00D65861" w:rsidP="00D65861">
      <w:pPr>
        <w:rPr>
          <w:sz w:val="12"/>
        </w:rPr>
      </w:pPr>
      <w:r w:rsidRPr="004C7595">
        <w:rPr>
          <w:rStyle w:val="Emphasis"/>
        </w:rPr>
        <w:t xml:space="preserve">The </w:t>
      </w:r>
      <w:r w:rsidRPr="00B1088D">
        <w:rPr>
          <w:rStyle w:val="Emphasis"/>
          <w:highlight w:val="green"/>
        </w:rPr>
        <w:t>WTO is unique</w:t>
      </w:r>
      <w:r w:rsidRPr="007413DD">
        <w:rPr>
          <w:rStyle w:val="Emphasis"/>
        </w:rPr>
        <w:t xml:space="preserve"> amongst international institutions </w:t>
      </w:r>
      <w:r w:rsidRPr="00B1088D">
        <w:rPr>
          <w:rStyle w:val="Emphasis"/>
          <w:highlight w:val="green"/>
        </w:rPr>
        <w:t>because it has a</w:t>
      </w:r>
      <w:r w:rsidRPr="007413DD">
        <w:rPr>
          <w:rStyle w:val="Emphasis"/>
        </w:rPr>
        <w:t xml:space="preserve"> powerful </w:t>
      </w:r>
      <w:r w:rsidRPr="00B1088D">
        <w:rPr>
          <w:rStyle w:val="Emphasis"/>
          <w:highlight w:val="green"/>
        </w:rPr>
        <w:t>enforcement mechanism</w:t>
      </w:r>
      <w:r w:rsidRPr="002079A9">
        <w:rPr>
          <w:sz w:val="12"/>
        </w:rPr>
        <w:t xml:space="preserve"> – </w:t>
      </w:r>
      <w:r w:rsidRPr="007413DD">
        <w:rPr>
          <w:rStyle w:val="StyleUnderline"/>
        </w:rPr>
        <w:t xml:space="preserve">the dispute settlement system. </w:t>
      </w:r>
      <w:r w:rsidRPr="003A508A">
        <w:rPr>
          <w:rStyle w:val="StyleUnderline"/>
        </w:rPr>
        <w:t>However, the fundamental vulnerability is</w:t>
      </w:r>
      <w:r w:rsidRPr="007413DD">
        <w:rPr>
          <w:rStyle w:val="StyleUnderline"/>
        </w:rPr>
        <w:t xml:space="preserve"> that </w:t>
      </w:r>
      <w:r w:rsidRPr="00B1088D">
        <w:rPr>
          <w:rStyle w:val="StyleUnderline"/>
          <w:highlight w:val="green"/>
        </w:rPr>
        <w:t>if powerful states</w:t>
      </w:r>
      <w:r w:rsidRPr="007413DD">
        <w:rPr>
          <w:rStyle w:val="StyleUnderline"/>
        </w:rPr>
        <w:t xml:space="preserve"> like the US and others </w:t>
      </w:r>
      <w:r w:rsidRPr="00B1088D">
        <w:rPr>
          <w:rStyle w:val="StyleUnderline"/>
          <w:highlight w:val="green"/>
        </w:rPr>
        <w:t>won’t participate</w:t>
      </w:r>
      <w:r w:rsidRPr="007413DD">
        <w:rPr>
          <w:rStyle w:val="StyleUnderline"/>
        </w:rPr>
        <w:t xml:space="preserve"> in the system and be bound by its rules</w:t>
      </w:r>
      <w:r w:rsidRPr="004C7595">
        <w:rPr>
          <w:rStyle w:val="StyleUnderline"/>
        </w:rPr>
        <w:t>,</w:t>
      </w:r>
      <w:r w:rsidRPr="007413DD">
        <w:rPr>
          <w:rStyle w:val="StyleUnderline"/>
        </w:rPr>
        <w:t xml:space="preserve"> </w:t>
      </w:r>
      <w:r w:rsidRPr="00B1088D">
        <w:rPr>
          <w:rStyle w:val="StyleUnderline"/>
          <w:highlight w:val="green"/>
        </w:rPr>
        <w:t xml:space="preserve">they quickly risk becoming </w:t>
      </w:r>
      <w:r w:rsidRPr="00B1088D">
        <w:rPr>
          <w:rStyle w:val="Emphasis"/>
          <w:highlight w:val="green"/>
        </w:rPr>
        <w:t>irrelevant</w:t>
      </w:r>
      <w:r w:rsidRPr="007413DD">
        <w:rPr>
          <w:rStyle w:val="StyleUnderline"/>
        </w:rPr>
        <w:t>.</w:t>
      </w:r>
      <w:r w:rsidRPr="002079A9">
        <w:rPr>
          <w:sz w:val="12"/>
        </w:rPr>
        <w:t xml:space="preserve"> And that’s the situation we’re in right now with the appellate body crisis, where, </w:t>
      </w:r>
      <w:r w:rsidRPr="00B1088D">
        <w:rPr>
          <w:rStyle w:val="Emphasis"/>
          <w:highlight w:val="green"/>
        </w:rPr>
        <w:t>without a functioning mechanism</w:t>
      </w:r>
      <w:r w:rsidRPr="007413DD">
        <w:rPr>
          <w:rStyle w:val="Emphasis"/>
        </w:rPr>
        <w:t xml:space="preserve"> to ensure that WTO rules are enforced, </w:t>
      </w:r>
      <w:r w:rsidRPr="004C7595">
        <w:rPr>
          <w:rStyle w:val="Emphasis"/>
        </w:rPr>
        <w:t xml:space="preserve">the </w:t>
      </w:r>
      <w:r w:rsidRPr="00B1088D">
        <w:rPr>
          <w:rStyle w:val="Emphasis"/>
          <w:highlight w:val="green"/>
        </w:rPr>
        <w:t>entire system</w:t>
      </w:r>
      <w:r w:rsidRPr="007413DD">
        <w:rPr>
          <w:rStyle w:val="Emphasis"/>
        </w:rPr>
        <w:t xml:space="preserve"> of global trade rules </w:t>
      </w:r>
      <w:r w:rsidRPr="00B1088D">
        <w:rPr>
          <w:rStyle w:val="Emphasis"/>
          <w:highlight w:val="green"/>
        </w:rPr>
        <w:t>risk collapsing</w:t>
      </w:r>
      <w:r w:rsidRPr="002079A9">
        <w:rPr>
          <w:sz w:val="12"/>
        </w:rPr>
        <w:t>. Ironically, the United States has been the leader of the liberal trading order for the past 70 years, but since Trump, it has become its leading saboteur.</w:t>
      </w:r>
    </w:p>
    <w:p w:rsidR="00D65861" w:rsidRPr="002079A9" w:rsidRDefault="00D65861" w:rsidP="00D65861">
      <w:pPr>
        <w:rPr>
          <w:sz w:val="12"/>
          <w:szCs w:val="12"/>
        </w:rPr>
      </w:pPr>
      <w:r w:rsidRPr="002079A9">
        <w:rPr>
          <w:sz w:val="12"/>
          <w:szCs w:val="12"/>
        </w:rPr>
        <w:t>What are the implications of a permanent collapse of the international trading system?</w:t>
      </w:r>
    </w:p>
    <w:p w:rsidR="00D65861" w:rsidRDefault="00D65861" w:rsidP="00D65861">
      <w:pPr>
        <w:rPr>
          <w:rStyle w:val="StyleUnderline"/>
        </w:rPr>
      </w:pPr>
      <w:r w:rsidRPr="00B1088D">
        <w:rPr>
          <w:rStyle w:val="StyleUnderline"/>
          <w:highlight w:val="green"/>
        </w:rPr>
        <w:t>The</w:t>
      </w:r>
      <w:r w:rsidRPr="007413DD">
        <w:rPr>
          <w:rStyle w:val="StyleUnderline"/>
        </w:rPr>
        <w:t xml:space="preserve"> very real </w:t>
      </w:r>
      <w:r w:rsidRPr="00B1088D">
        <w:rPr>
          <w:rStyle w:val="StyleUnderline"/>
          <w:highlight w:val="green"/>
        </w:rPr>
        <w:t>danger</w:t>
      </w:r>
      <w:r w:rsidRPr="007413DD">
        <w:rPr>
          <w:rStyle w:val="StyleUnderline"/>
        </w:rPr>
        <w:t xml:space="preserve"> from such a breakdown </w:t>
      </w:r>
      <w:r w:rsidRPr="00B1088D">
        <w:rPr>
          <w:rStyle w:val="StyleUnderline"/>
          <w:highlight w:val="green"/>
        </w:rPr>
        <w:t xml:space="preserve">is </w:t>
      </w:r>
      <w:r w:rsidRPr="004C7595">
        <w:rPr>
          <w:rStyle w:val="StyleUnderline"/>
        </w:rPr>
        <w:t xml:space="preserve">a </w:t>
      </w:r>
      <w:r w:rsidRPr="00B1088D">
        <w:rPr>
          <w:rStyle w:val="StyleUnderline"/>
          <w:highlight w:val="green"/>
        </w:rPr>
        <w:t>return to</w:t>
      </w:r>
      <w:r w:rsidRPr="007413DD">
        <w:rPr>
          <w:rStyle w:val="StyleUnderline"/>
        </w:rPr>
        <w:t xml:space="preserve"> what we </w:t>
      </w:r>
      <w:r w:rsidRPr="003A508A">
        <w:rPr>
          <w:rStyle w:val="StyleUnderline"/>
        </w:rPr>
        <w:t>saw in the 1930s. In</w:t>
      </w:r>
      <w:r w:rsidRPr="007413DD">
        <w:rPr>
          <w:rStyle w:val="StyleUnderline"/>
        </w:rPr>
        <w:t xml:space="preserve"> response to the outbreak of the Great Depression, you had countries imposing </w:t>
      </w:r>
      <w:r w:rsidRPr="00B1088D">
        <w:rPr>
          <w:rStyle w:val="StyleUnderline"/>
          <w:highlight w:val="green"/>
        </w:rPr>
        <w:t>trade barriers, blocking imports</w:t>
      </w:r>
      <w:r w:rsidRPr="007413DD">
        <w:rPr>
          <w:rStyle w:val="StyleUnderline"/>
        </w:rPr>
        <w:t xml:space="preserve"> from other state, </w:t>
      </w:r>
      <w:r w:rsidRPr="00B1088D">
        <w:rPr>
          <w:rStyle w:val="StyleUnderline"/>
          <w:highlight w:val="green"/>
        </w:rPr>
        <w:t>and</w:t>
      </w:r>
      <w:r w:rsidRPr="007413DD">
        <w:rPr>
          <w:rStyle w:val="StyleUnderline"/>
        </w:rPr>
        <w:t xml:space="preserve"> a general </w:t>
      </w:r>
      <w:r w:rsidRPr="00B1088D">
        <w:rPr>
          <w:rStyle w:val="StyleUnderline"/>
          <w:highlight w:val="green"/>
        </w:rPr>
        <w:t>escalation of</w:t>
      </w:r>
      <w:r w:rsidRPr="007413DD">
        <w:rPr>
          <w:rStyle w:val="StyleUnderline"/>
        </w:rPr>
        <w:t xml:space="preserve"> tit-for-tat </w:t>
      </w:r>
      <w:r w:rsidRPr="00B1088D">
        <w:rPr>
          <w:rStyle w:val="StyleUnderline"/>
          <w:highlight w:val="green"/>
        </w:rPr>
        <w:t>protectionism</w:t>
      </w:r>
      <w:r w:rsidRPr="002079A9">
        <w:rPr>
          <w:sz w:val="12"/>
        </w:rPr>
        <w:t xml:space="preserve">. This response wound up not only exacerbating the effects of the depression itself but has also been credited by some as paving the way for the outbreak of the </w:t>
      </w:r>
      <w:r w:rsidRPr="003A508A">
        <w:rPr>
          <w:sz w:val="12"/>
        </w:rPr>
        <w:t xml:space="preserve">second world war. </w:t>
      </w:r>
      <w:r w:rsidRPr="003A508A">
        <w:rPr>
          <w:rStyle w:val="Emphasis"/>
        </w:rPr>
        <w:t>The reason why institutions like the WTO were created in the first place was to prevent a recurrence of the 1930s protectionist trade spiral.</w:t>
      </w:r>
      <w:r w:rsidRPr="00B1088D">
        <w:rPr>
          <w:sz w:val="12"/>
          <w:highlight w:val="green"/>
        </w:rPr>
        <w:t xml:space="preserve"> </w:t>
      </w:r>
      <w:r w:rsidRPr="00B1088D">
        <w:rPr>
          <w:rStyle w:val="StyleUnderline"/>
          <w:highlight w:val="green"/>
        </w:rPr>
        <w:t>The danger now</w:t>
      </w:r>
      <w:r w:rsidRPr="007413DD">
        <w:rPr>
          <w:rStyle w:val="StyleUnderline"/>
        </w:rPr>
        <w:t xml:space="preserve"> – if those rules become meaningless and unenforceable </w:t>
      </w:r>
      <w:r w:rsidRPr="004C7595">
        <w:rPr>
          <w:rStyle w:val="StyleUnderline"/>
        </w:rPr>
        <w:t xml:space="preserve">– is the </w:t>
      </w:r>
      <w:r w:rsidRPr="00B1088D">
        <w:rPr>
          <w:rStyle w:val="StyleUnderline"/>
          <w:highlight w:val="green"/>
        </w:rPr>
        <w:t>institutional foundations</w:t>
      </w:r>
      <w:r w:rsidRPr="007413DD">
        <w:rPr>
          <w:rStyle w:val="StyleUnderline"/>
        </w:rPr>
        <w:t xml:space="preserve"> of postwar economic prosperity </w:t>
      </w:r>
      <w:r w:rsidRPr="00B1088D">
        <w:rPr>
          <w:rStyle w:val="StyleUnderline"/>
          <w:highlight w:val="green"/>
        </w:rPr>
        <w:t xml:space="preserve">could unravel, throwing us </w:t>
      </w:r>
      <w:r w:rsidRPr="004C7595">
        <w:rPr>
          <w:rStyle w:val="StyleUnderline"/>
        </w:rPr>
        <w:t xml:space="preserve">back </w:t>
      </w:r>
      <w:r w:rsidRPr="00B1088D">
        <w:rPr>
          <w:rStyle w:val="StyleUnderline"/>
          <w:highlight w:val="green"/>
        </w:rPr>
        <w:t>into economic chaos and</w:t>
      </w:r>
      <w:r w:rsidRPr="007413DD">
        <w:rPr>
          <w:rStyle w:val="StyleUnderline"/>
        </w:rPr>
        <w:t xml:space="preserve"> potentially </w:t>
      </w:r>
      <w:r w:rsidRPr="00B1088D">
        <w:rPr>
          <w:rStyle w:val="StyleUnderline"/>
          <w:highlight w:val="green"/>
        </w:rPr>
        <w:t>political disorder.</w:t>
      </w:r>
    </w:p>
    <w:p w:rsidR="002862F8" w:rsidRPr="008A30B5" w:rsidRDefault="002862F8" w:rsidP="002862F8">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rsidR="002862F8" w:rsidRPr="008A30B5" w:rsidRDefault="002862F8" w:rsidP="002862F8">
      <w:r w:rsidRPr="008A30B5">
        <w:rPr>
          <w:b/>
          <w:sz w:val="26"/>
        </w:rPr>
        <w:t>Tønnesson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rsidR="002862F8" w:rsidRPr="002079A9" w:rsidRDefault="002862F8" w:rsidP="002862F8">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B1088D">
        <w:rPr>
          <w:b/>
          <w:szCs w:val="22"/>
          <w:highlight w:val="green"/>
          <w:u w:val="single"/>
        </w:rPr>
        <w:t>Interdependence raises the cost of conflict</w:t>
      </w:r>
      <w:r w:rsidRPr="002079A9">
        <w:rPr>
          <w:sz w:val="12"/>
        </w:rPr>
        <w:t xml:space="preserve"> for all sides </w:t>
      </w:r>
      <w:r w:rsidRPr="002079A9">
        <w:rPr>
          <w:b/>
          <w:szCs w:val="22"/>
          <w:u w:val="single"/>
        </w:rPr>
        <w:t>but</w:t>
      </w:r>
      <w:r w:rsidRPr="002079A9">
        <w:rPr>
          <w:szCs w:val="22"/>
        </w:rPr>
        <w:t xml:space="preserve"> </w:t>
      </w:r>
      <w:r w:rsidRPr="002079A9">
        <w:rPr>
          <w:b/>
          <w:szCs w:val="22"/>
          <w:u w:val="single"/>
        </w:rPr>
        <w:t xml:space="preserve">asymmetrical or unbalanced dependencies and </w:t>
      </w:r>
      <w:r w:rsidRPr="00B1088D">
        <w:rPr>
          <w:b/>
          <w:iCs/>
          <w:szCs w:val="22"/>
          <w:highlight w:val="green"/>
          <w:u w:val="single"/>
          <w:bdr w:val="single" w:sz="8" w:space="0" w:color="auto"/>
        </w:rPr>
        <w:t>negative trade expectations</w:t>
      </w:r>
      <w:r w:rsidRPr="00B1088D">
        <w:rPr>
          <w:szCs w:val="22"/>
          <w:highlight w:val="green"/>
        </w:rPr>
        <w:t xml:space="preserve"> </w:t>
      </w:r>
      <w:r w:rsidRPr="002079A9">
        <w:rPr>
          <w:szCs w:val="22"/>
        </w:rPr>
        <w:t xml:space="preserve">may </w:t>
      </w:r>
      <w:r w:rsidRPr="00B1088D">
        <w:rPr>
          <w:b/>
          <w:szCs w:val="22"/>
          <w:highlight w:val="green"/>
          <w:u w:val="single"/>
        </w:rPr>
        <w:t>generate tensions leading to trade wars among inter-dependent states that</w:t>
      </w:r>
      <w:r w:rsidRPr="002079A9">
        <w:rPr>
          <w:szCs w:val="22"/>
        </w:rPr>
        <w:t xml:space="preserve"> in turn </w:t>
      </w:r>
      <w:r w:rsidRPr="00B1088D">
        <w:rPr>
          <w:b/>
          <w:szCs w:val="22"/>
          <w:highlight w:val="green"/>
          <w:u w:val="single"/>
        </w:rPr>
        <w:t xml:space="preserve">increase </w:t>
      </w:r>
      <w:r w:rsidRPr="002079A9">
        <w:rPr>
          <w:b/>
          <w:szCs w:val="22"/>
          <w:u w:val="single"/>
        </w:rPr>
        <w:t xml:space="preserve">the </w:t>
      </w:r>
      <w:r w:rsidRPr="00B1088D">
        <w:rPr>
          <w:b/>
          <w:szCs w:val="22"/>
          <w:highlight w:val="green"/>
          <w:u w:val="single"/>
        </w:rPr>
        <w:t>risk of military 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B1088D">
        <w:rPr>
          <w:b/>
          <w:szCs w:val="22"/>
          <w:highlight w:val="green"/>
          <w:u w:val="single"/>
        </w:rPr>
        <w:t>If leaders</w:t>
      </w:r>
      <w:r w:rsidRPr="002079A9">
        <w:rPr>
          <w:sz w:val="12"/>
        </w:rPr>
        <w:t xml:space="preserve"> on either side of the Atlantic </w:t>
      </w:r>
      <w:r w:rsidRPr="00B1088D">
        <w:rPr>
          <w:b/>
          <w:szCs w:val="22"/>
          <w:highlight w:val="green"/>
          <w:u w:val="single"/>
        </w:rPr>
        <w:t xml:space="preserve">begin to </w:t>
      </w:r>
      <w:r w:rsidRPr="002079A9">
        <w:rPr>
          <w:b/>
          <w:szCs w:val="22"/>
          <w:u w:val="single"/>
        </w:rPr>
        <w:t xml:space="preserve">seriously </w:t>
      </w:r>
      <w:r w:rsidRPr="00B1088D">
        <w:rPr>
          <w:b/>
          <w:iCs/>
          <w:szCs w:val="22"/>
          <w:highlight w:val="green"/>
          <w:u w:val="single"/>
          <w:bdr w:val="single" w:sz="8" w:space="0" w:color="auto"/>
        </w:rPr>
        <w:t xml:space="preserve">fear or anticipate their own nation’s </w:t>
      </w:r>
      <w:r w:rsidRPr="00B1088D">
        <w:rPr>
          <w:rStyle w:val="StyleUnderline"/>
          <w:highlight w:val="green"/>
        </w:rPr>
        <w:t>decline</w:t>
      </w:r>
      <w:r w:rsidRPr="002079A9">
        <w:rPr>
          <w:rStyle w:val="StyleUnderline"/>
        </w:rPr>
        <w:t xml:space="preserve"> then </w:t>
      </w:r>
      <w:r w:rsidRPr="00B1088D">
        <w:rPr>
          <w:rStyle w:val="StyleUnderline"/>
          <w:highlight w:val="green"/>
        </w:rPr>
        <w:t>they</w:t>
      </w:r>
      <w:r w:rsidRPr="00B1088D">
        <w:rPr>
          <w:b/>
          <w:szCs w:val="22"/>
          <w:highlight w:val="green"/>
          <w:u w:val="single"/>
        </w:rPr>
        <w:t xml:space="preserve"> </w:t>
      </w:r>
      <w:r w:rsidRPr="002079A9">
        <w:rPr>
          <w:b/>
          <w:szCs w:val="22"/>
          <w:u w:val="single"/>
        </w:rPr>
        <w:t xml:space="preserve">may </w:t>
      </w:r>
      <w:r w:rsidRPr="00B1088D">
        <w:rPr>
          <w:b/>
          <w:szCs w:val="22"/>
          <w:highlight w:val="green"/>
          <w:u w:val="single"/>
        </w:rPr>
        <w:t>blame</w:t>
      </w:r>
      <w:r w:rsidRPr="002079A9">
        <w:rPr>
          <w:rStyle w:val="StyleUnderline"/>
        </w:rPr>
        <w:t xml:space="preserve"> this on </w:t>
      </w:r>
      <w:r w:rsidRPr="00B1088D">
        <w:rPr>
          <w:b/>
          <w:szCs w:val="22"/>
          <w:highlight w:val="green"/>
          <w:u w:val="single"/>
        </w:rPr>
        <w:t>external dependence, appeal to anti-foreign sentiments, contemplate the use of force to</w:t>
      </w:r>
      <w:r w:rsidRPr="00B1088D">
        <w:rPr>
          <w:b/>
          <w:highlight w:val="green"/>
          <w:u w:val="single"/>
        </w:rPr>
        <w:t xml:space="preserve"> gain</w:t>
      </w:r>
      <w:r w:rsidRPr="002079A9">
        <w:rPr>
          <w:sz w:val="12"/>
        </w:rPr>
        <w:t xml:space="preserve"> respect or </w:t>
      </w:r>
      <w:r w:rsidRPr="00B1088D">
        <w:rPr>
          <w:b/>
          <w:szCs w:val="22"/>
          <w:highlight w:val="green"/>
          <w:u w:val="single"/>
        </w:rPr>
        <w:t>credibility, adopt protectionist policies, and</w:t>
      </w:r>
      <w:r w:rsidRPr="002079A9">
        <w:rPr>
          <w:sz w:val="12"/>
          <w:szCs w:val="12"/>
        </w:rPr>
        <w:t xml:space="preserve"> ultimately</w:t>
      </w:r>
      <w:r w:rsidRPr="002079A9">
        <w:rPr>
          <w:szCs w:val="22"/>
        </w:rPr>
        <w:t xml:space="preserve"> </w:t>
      </w:r>
      <w:r w:rsidRPr="00B1088D">
        <w:rPr>
          <w:b/>
          <w:iCs/>
          <w:szCs w:val="22"/>
          <w:highlight w:val="green"/>
          <w:u w:val="single"/>
          <w:bdr w:val="single" w:sz="8" w:space="0" w:color="auto"/>
        </w:rPr>
        <w:t>refuse to be deterred by</w:t>
      </w:r>
      <w:r w:rsidRPr="002079A9">
        <w:rPr>
          <w:sz w:val="12"/>
        </w:rPr>
        <w:t xml:space="preserve"> either </w:t>
      </w:r>
      <w:r w:rsidRPr="00B1088D">
        <w:rPr>
          <w:b/>
          <w:iCs/>
          <w:szCs w:val="22"/>
          <w:highlight w:val="green"/>
          <w:u w:val="single"/>
          <w:bdr w:val="single" w:sz="8" w:space="0" w:color="auto"/>
        </w:rPr>
        <w:t>nuclear arms</w:t>
      </w:r>
      <w:r w:rsidRPr="002079A9">
        <w:rPr>
          <w:b/>
          <w:szCs w:val="22"/>
          <w:u w:val="single"/>
        </w:rPr>
        <w:t xml:space="preserve"> or prospects of socioeconomic calamities. </w:t>
      </w:r>
      <w:r w:rsidRPr="00B1088D">
        <w:rPr>
          <w:b/>
          <w:szCs w:val="22"/>
          <w:highlight w:val="green"/>
          <w:u w:val="single"/>
        </w:rPr>
        <w:t xml:space="preserve">Such a dangerous shift could happen </w:t>
      </w:r>
      <w:r w:rsidRPr="00B1088D">
        <w:rPr>
          <w:b/>
          <w:iCs/>
          <w:szCs w:val="22"/>
          <w:highlight w:val="green"/>
          <w:u w:val="single"/>
          <w:bdr w:val="single" w:sz="8" w:space="0" w:color="auto"/>
        </w:rPr>
        <w:t>abruptly</w:t>
      </w:r>
      <w:r w:rsidRPr="002079A9">
        <w:rPr>
          <w:sz w:val="12"/>
        </w:rPr>
        <w:t>, i.e. under the instigation of actions by a third party – or against a third party.</w:t>
      </w:r>
    </w:p>
    <w:p w:rsidR="002862F8" w:rsidRPr="002079A9" w:rsidRDefault="002862F8" w:rsidP="002862F8">
      <w:pPr>
        <w:rPr>
          <w:sz w:val="12"/>
        </w:rPr>
      </w:pPr>
      <w:r w:rsidRPr="002079A9">
        <w:rPr>
          <w:sz w:val="12"/>
        </w:rPr>
        <w:t xml:space="preserve">Yet as long as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B1088D">
        <w:rPr>
          <w:rStyle w:val="StyleUnderline"/>
          <w:highlight w:val="green"/>
        </w:rPr>
        <w:t>The greatest risk is not</w:t>
      </w:r>
      <w:r w:rsidRPr="002079A9">
        <w:rPr>
          <w:rStyle w:val="StyleUnderline"/>
        </w:rPr>
        <w:t xml:space="preserve"> that </w:t>
      </w:r>
      <w:r w:rsidRPr="00B1088D">
        <w:rPr>
          <w:rStyle w:val="StyleUnderline"/>
          <w:highlight w:val="green"/>
        </w:rPr>
        <w:t>a territorial dispute</w:t>
      </w:r>
      <w:r w:rsidRPr="002079A9">
        <w:rPr>
          <w:rStyle w:val="StyleUnderline"/>
        </w:rPr>
        <w:t xml:space="preserve"> leads to war under present circumstances </w:t>
      </w:r>
      <w:r w:rsidRPr="00B1088D">
        <w:rPr>
          <w:rStyle w:val="StyleUnderline"/>
          <w:highlight w:val="green"/>
        </w:rPr>
        <w:t>but that changes in the world economy alter</w:t>
      </w:r>
      <w:r w:rsidRPr="002079A9">
        <w:rPr>
          <w:rStyle w:val="StyleUnderline"/>
        </w:rPr>
        <w:t xml:space="preserve"> those </w:t>
      </w:r>
      <w:r w:rsidRPr="00B1088D">
        <w:rPr>
          <w:rStyle w:val="StyleUnderline"/>
          <w:highlight w:val="green"/>
        </w:rPr>
        <w:t>circumstances in ways that render inter-state peace more</w:t>
      </w:r>
      <w:r w:rsidRPr="00B1088D">
        <w:rPr>
          <w:b/>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B1088D">
        <w:rPr>
          <w:b/>
          <w:szCs w:val="22"/>
          <w:highlight w:val="green"/>
          <w:u w:val="single"/>
        </w:rPr>
        <w:t>great powers might gamble that the other yield in a cyber-war or conventional</w:t>
      </w:r>
      <w:r w:rsidRPr="002079A9">
        <w:rPr>
          <w:sz w:val="12"/>
        </w:rPr>
        <w:t xml:space="preserve"> limited </w:t>
      </w:r>
      <w:r w:rsidRPr="00B1088D">
        <w:rPr>
          <w:b/>
          <w:szCs w:val="22"/>
          <w:highlight w:val="green"/>
          <w:u w:val="single"/>
        </w:rPr>
        <w:t>war</w:t>
      </w:r>
      <w:r w:rsidRPr="002079A9">
        <w:rPr>
          <w:sz w:val="12"/>
        </w:rPr>
        <w:t>, or third party countries might engage in conflict with each other, with a view to obliging Washington or Beijing to intervene.</w:t>
      </w:r>
      <w:r>
        <w:rPr>
          <w:sz w:val="12"/>
        </w:rPr>
        <w:t>/</w:t>
      </w:r>
    </w:p>
    <w:p w:rsidR="002862F8" w:rsidRDefault="002862F8" w:rsidP="00D65861">
      <w:pPr>
        <w:rPr>
          <w:rStyle w:val="StyleUnderline"/>
        </w:rPr>
      </w:pPr>
    </w:p>
    <w:p w:rsidR="00D65861" w:rsidRPr="00AC52CC" w:rsidRDefault="006667AA" w:rsidP="00D65861">
      <w:pPr>
        <w:pStyle w:val="Heading4"/>
        <w:rPr>
          <w:rFonts w:asciiTheme="majorHAnsi" w:hAnsiTheme="majorHAnsi" w:cstheme="majorHAnsi"/>
          <w:u w:val="single"/>
        </w:rPr>
      </w:pPr>
      <w:r>
        <w:rPr>
          <w:rFonts w:asciiTheme="majorHAnsi" w:hAnsiTheme="majorHAnsi" w:cstheme="majorHAnsi"/>
        </w:rPr>
        <w:t xml:space="preserve">Independently, </w:t>
      </w:r>
      <w:r w:rsidR="00D65861">
        <w:rPr>
          <w:rFonts w:asciiTheme="majorHAnsi" w:hAnsiTheme="majorHAnsi" w:cstheme="majorHAnsi"/>
        </w:rPr>
        <w:t xml:space="preserve">Protectionism causes </w:t>
      </w:r>
      <w:r w:rsidR="00D65861" w:rsidRPr="00AC52CC">
        <w:rPr>
          <w:rFonts w:asciiTheme="majorHAnsi" w:hAnsiTheme="majorHAnsi" w:cstheme="majorHAnsi"/>
          <w:u w:val="single"/>
        </w:rPr>
        <w:t>great power competition</w:t>
      </w:r>
      <w:r w:rsidR="00D65861" w:rsidRPr="00FE51A3">
        <w:rPr>
          <w:rFonts w:asciiTheme="majorHAnsi" w:hAnsiTheme="majorHAnsi" w:cstheme="majorHAnsi"/>
        </w:rPr>
        <w:t xml:space="preserve"> </w:t>
      </w:r>
      <w:r w:rsidR="00D65861">
        <w:rPr>
          <w:rFonts w:asciiTheme="majorHAnsi" w:hAnsiTheme="majorHAnsi" w:cstheme="majorHAnsi"/>
        </w:rPr>
        <w:t>and</w:t>
      </w:r>
      <w:r w:rsidR="00D65861" w:rsidRPr="00FE51A3">
        <w:rPr>
          <w:rFonts w:asciiTheme="majorHAnsi" w:hAnsiTheme="majorHAnsi" w:cstheme="majorHAnsi"/>
        </w:rPr>
        <w:t xml:space="preserve"> </w:t>
      </w:r>
      <w:r w:rsidR="00D65861" w:rsidRPr="00AC52CC">
        <w:rPr>
          <w:rFonts w:asciiTheme="majorHAnsi" w:hAnsiTheme="majorHAnsi" w:cstheme="majorHAnsi"/>
          <w:u w:val="single"/>
        </w:rPr>
        <w:t>militarized regionalism.</w:t>
      </w:r>
    </w:p>
    <w:p w:rsidR="00D65861" w:rsidRPr="00FE51A3" w:rsidRDefault="00D65861" w:rsidP="00D65861">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r w:rsidRPr="00E151A9">
        <w:rPr>
          <w:rFonts w:asciiTheme="majorHAnsi" w:hAnsiTheme="majorHAnsi" w:cstheme="majorHAnsi"/>
        </w:rPr>
        <w:t>https://papers.ssrn.com/sol3/papers.cfm?abstract_id=3171196/</w:t>
      </w:r>
      <w:r w:rsidRPr="00FE51A3">
        <w:rPr>
          <w:rFonts w:asciiTheme="majorHAnsi" w:hAnsiTheme="majorHAnsi" w:cstheme="majorHAnsi"/>
        </w:rPr>
        <w:t>] TDI</w:t>
      </w:r>
    </w:p>
    <w:p w:rsidR="00D65861" w:rsidRPr="002079A9" w:rsidRDefault="00D65861" w:rsidP="00D65861">
      <w:pPr>
        <w:rPr>
          <w:rFonts w:asciiTheme="majorHAnsi" w:hAnsiTheme="majorHAnsi" w:cstheme="majorHAnsi"/>
          <w:sz w:val="12"/>
        </w:rPr>
      </w:pPr>
      <w:r w:rsidRPr="002079A9">
        <w:rPr>
          <w:rFonts w:asciiTheme="majorHAnsi" w:hAnsiTheme="majorHAnsi" w:cstheme="majorHAnsi"/>
          <w:sz w:val="12"/>
        </w:rPr>
        <w:t xml:space="preserve">I develop two central arguments. First, </w:t>
      </w:r>
      <w:r w:rsidRPr="00FE51A3">
        <w:rPr>
          <w:rStyle w:val="Emphasis"/>
          <w:rFonts w:asciiTheme="majorHAnsi" w:hAnsiTheme="majorHAnsi" w:cstheme="majorHAnsi"/>
        </w:rPr>
        <w:t xml:space="preserve">historically, </w:t>
      </w:r>
      <w:r w:rsidRPr="00B1088D">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4C7595">
        <w:rPr>
          <w:rStyle w:val="Emphasis"/>
          <w:rFonts w:asciiTheme="majorHAnsi" w:hAnsiTheme="majorHAnsi" w:cstheme="majorHAnsi"/>
        </w:rPr>
        <w:t xml:space="preserve">has been </w:t>
      </w:r>
      <w:r w:rsidRPr="00B1088D">
        <w:rPr>
          <w:rStyle w:val="Emphasis"/>
          <w:rFonts w:asciiTheme="majorHAnsi" w:hAnsiTheme="majorHAnsi" w:cstheme="majorHAnsi"/>
          <w:highlight w:val="green"/>
        </w:rPr>
        <w:t xml:space="preserve">driven </w:t>
      </w:r>
      <w:r w:rsidRPr="004C7595">
        <w:rPr>
          <w:rStyle w:val="Emphasis"/>
          <w:rFonts w:asciiTheme="majorHAnsi" w:hAnsiTheme="majorHAnsi" w:cstheme="majorHAnsi"/>
        </w:rPr>
        <w:t xml:space="preserve">primarily </w:t>
      </w:r>
      <w:r w:rsidRPr="00B1088D">
        <w:rPr>
          <w:rStyle w:val="Emphasis"/>
          <w:rFonts w:asciiTheme="majorHAnsi" w:hAnsiTheme="majorHAnsi" w:cstheme="majorHAnsi"/>
          <w:highlight w:val="green"/>
        </w:rPr>
        <w:t>by</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2079A9">
        <w:t>,</w:t>
      </w:r>
      <w:r w:rsidRPr="002079A9">
        <w:rPr>
          <w:rFonts w:asciiTheme="majorHAnsi" w:hAnsiTheme="majorHAnsi" w:cstheme="majorHAnsi"/>
          <w:sz w:val="12"/>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2079A9">
        <w:rPr>
          <w:rFonts w:asciiTheme="majorHAnsi" w:hAnsiTheme="majorHAnsi" w:cstheme="majorHAnsi"/>
          <w:sz w:val="12"/>
        </w:rPr>
        <w:t xml:space="preserve">, in response, </w:t>
      </w:r>
      <w:r w:rsidRPr="00516F90">
        <w:rPr>
          <w:rStyle w:val="StyleUnderline"/>
          <w:rFonts w:asciiTheme="majorHAnsi" w:hAnsiTheme="majorHAnsi" w:cstheme="majorHAnsi"/>
        </w:rPr>
        <w:t>are</w:t>
      </w:r>
      <w:r w:rsidRPr="002079A9">
        <w:rPr>
          <w:rFonts w:asciiTheme="majorHAnsi" w:hAnsiTheme="majorHAnsi" w:cstheme="majorHAnsi"/>
          <w:sz w:val="12"/>
        </w:rPr>
        <w:t xml:space="preserve"> then </w:t>
      </w:r>
      <w:r w:rsidRPr="00516F90">
        <w:rPr>
          <w:rStyle w:val="StyleUnderline"/>
          <w:rFonts w:asciiTheme="majorHAnsi" w:hAnsiTheme="majorHAnsi" w:cstheme="majorHAnsi"/>
        </w:rPr>
        <w:t>compelled to develop or expand their own exclusive economic zones.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B1088D">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B1088D">
        <w:rPr>
          <w:rStyle w:val="Emphasis"/>
          <w:rFonts w:asciiTheme="majorHAnsi" w:hAnsiTheme="majorHAnsi" w:cstheme="majorHAnsi"/>
          <w:highlight w:val="green"/>
        </w:rPr>
        <w:t xml:space="preserve">divide </w:t>
      </w:r>
      <w:r w:rsidRPr="004C7595">
        <w:rPr>
          <w:rStyle w:val="Emphasis"/>
          <w:rFonts w:asciiTheme="majorHAnsi" w:hAnsiTheme="majorHAnsi" w:cstheme="majorHAnsi"/>
        </w:rPr>
        <w:t xml:space="preserve">the </w:t>
      </w:r>
      <w:r w:rsidRPr="00B1088D">
        <w:rPr>
          <w:rStyle w:val="Emphasis"/>
          <w:rFonts w:asciiTheme="majorHAnsi" w:hAnsiTheme="majorHAnsi" w:cstheme="majorHAnsi"/>
          <w:highlight w:val="green"/>
        </w:rPr>
        <w:t>world</w:t>
      </w:r>
      <w:r w:rsidRPr="00516F90">
        <w:rPr>
          <w:rStyle w:val="Emphasis"/>
          <w:rFonts w:asciiTheme="majorHAnsi" w:hAnsiTheme="majorHAnsi" w:cstheme="majorHAnsi"/>
        </w:rPr>
        <w:t xml:space="preserve"> up </w:t>
      </w:r>
      <w:r w:rsidRPr="00B1088D">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B1088D">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2079A9">
        <w:rPr>
          <w:rFonts w:asciiTheme="majorHAnsi" w:hAnsiTheme="majorHAnsi" w:cstheme="majorHAnsi"/>
          <w:sz w:val="12"/>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4C7595">
        <w:rPr>
          <w:rStyle w:val="Emphasis"/>
          <w:rFonts w:asciiTheme="majorHAnsi" w:hAnsiTheme="majorHAnsi" w:cstheme="majorHAnsi"/>
        </w:rPr>
        <w:t xml:space="preserve">the </w:t>
      </w:r>
      <w:r w:rsidRPr="00B1088D">
        <w:rPr>
          <w:rStyle w:val="Emphasis"/>
          <w:rFonts w:asciiTheme="majorHAnsi" w:hAnsiTheme="majorHAnsi" w:cstheme="majorHAnsi"/>
          <w:highlight w:val="green"/>
        </w:rPr>
        <w:t>fear of exclusion</w:t>
      </w:r>
      <w:r w:rsidRPr="00FE51A3">
        <w:rPr>
          <w:rStyle w:val="Emphasis"/>
          <w:rFonts w:asciiTheme="majorHAnsi" w:hAnsiTheme="majorHAnsi" w:cstheme="majorHAnsi"/>
        </w:rPr>
        <w:t xml:space="preserve"> alone is enough to </w:t>
      </w:r>
      <w:r w:rsidRPr="00B1088D">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B1088D">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B1088D">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B1088D">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B1088D">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B1088D">
        <w:rPr>
          <w:rStyle w:val="Emphasis"/>
          <w:rFonts w:asciiTheme="majorHAnsi" w:hAnsiTheme="majorHAnsi" w:cstheme="majorHAnsi"/>
          <w:highlight w:val="green"/>
        </w:rPr>
        <w:t>militarized competition</w:t>
      </w:r>
      <w:r w:rsidRPr="002079A9">
        <w:t xml:space="preserve">. </w:t>
      </w:r>
      <w:r w:rsidRPr="00FE51A3">
        <w:rPr>
          <w:rStyle w:val="Emphasis"/>
          <w:rFonts w:asciiTheme="majorHAnsi" w:hAnsiTheme="majorHAnsi" w:cstheme="majorHAnsi"/>
        </w:rPr>
        <w:t>Economic and military competition are thus linked, with the former usually driving the latter.</w:t>
      </w:r>
      <w:r w:rsidRPr="002079A9">
        <w:rPr>
          <w:rFonts w:asciiTheme="majorHAnsi" w:hAnsiTheme="majorHAnsi" w:cstheme="majorHAnsi"/>
          <w:sz w:val="12"/>
        </w:rPr>
        <w:t xml:space="preserve"> </w:t>
      </w:r>
      <w:r w:rsidRPr="00FE51A3">
        <w:rPr>
          <w:rStyle w:val="StyleUnderline"/>
          <w:rFonts w:asciiTheme="majorHAnsi" w:hAnsiTheme="majorHAnsi" w:cstheme="majorHAnsi"/>
        </w:rPr>
        <w:t xml:space="preserve">The most significant military crises have, </w:t>
      </w:r>
      <w:r w:rsidRPr="002079A9">
        <w:rPr>
          <w:rFonts w:asciiTheme="majorHAnsi" w:hAnsiTheme="majorHAnsi" w:cstheme="majorHAnsi"/>
          <w:sz w:val="12"/>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B1088D">
        <w:rPr>
          <w:rStyle w:val="Emphasis"/>
          <w:rFonts w:asciiTheme="majorHAnsi" w:hAnsiTheme="majorHAnsi" w:cstheme="majorHAnsi"/>
          <w:highlight w:val="green"/>
        </w:rPr>
        <w:t>have been</w:t>
      </w:r>
      <w:r w:rsidRPr="00FE51A3">
        <w:rPr>
          <w:rStyle w:val="Emphasis"/>
          <w:rFonts w:asciiTheme="majorHAnsi" w:hAnsiTheme="majorHAnsi" w:cstheme="majorHAnsi"/>
        </w:rPr>
        <w:t xml:space="preserve"> consistent </w:t>
      </w:r>
      <w:r w:rsidRPr="00B1088D">
        <w:rPr>
          <w:rStyle w:val="Emphasis"/>
          <w:rFonts w:asciiTheme="majorHAnsi" w:hAnsiTheme="majorHAnsi" w:cstheme="majorHAnsi"/>
          <w:highlight w:val="green"/>
        </w:rPr>
        <w:t>sources of great power conflict</w:t>
      </w:r>
      <w:r w:rsidRPr="002079A9">
        <w:rPr>
          <w:rFonts w:asciiTheme="majorHAnsi" w:hAnsiTheme="majorHAnsi" w:cstheme="majorHAnsi"/>
          <w:sz w:val="12"/>
        </w:rPr>
        <w:t xml:space="preserve"> in the past – and possibly will be in the future.</w:t>
      </w:r>
      <w:r w:rsidRPr="002079A9">
        <w:rPr>
          <w:rFonts w:asciiTheme="majorHAnsi" w:hAnsiTheme="majorHAnsi" w:cstheme="majorHAnsi"/>
          <w:sz w:val="12"/>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If so</w:t>
      </w:r>
      <w:r w:rsidRPr="004C7595">
        <w:rPr>
          <w:rStyle w:val="StyleUnderline"/>
          <w:rFonts w:asciiTheme="majorHAnsi" w:hAnsiTheme="majorHAnsi" w:cstheme="majorHAnsi"/>
        </w:rPr>
        <w:t>, great power competition</w:t>
      </w:r>
      <w:r w:rsidRPr="00FE51A3">
        <w:rPr>
          <w:rStyle w:val="StyleUnderline"/>
          <w:rFonts w:asciiTheme="majorHAnsi" w:hAnsiTheme="majorHAnsi" w:cstheme="majorHAnsi"/>
        </w:rPr>
        <w:t xml:space="preserve"> could </w:t>
      </w:r>
      <w:r w:rsidRPr="00B1088D">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4C7595">
        <w:rPr>
          <w:rStyle w:val="Emphasis"/>
          <w:rFonts w:asciiTheme="majorHAnsi" w:hAnsiTheme="majorHAnsi" w:cstheme="majorHAnsi"/>
        </w:rPr>
        <w:t>but beca</w:t>
      </w:r>
      <w:r w:rsidRPr="00B1088D">
        <w:rPr>
          <w:rStyle w:val="Emphasis"/>
          <w:rFonts w:asciiTheme="majorHAnsi" w:hAnsiTheme="majorHAnsi" w:cstheme="majorHAnsi"/>
          <w:highlight w:val="green"/>
        </w:rPr>
        <w:t xml:space="preserve">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B1088D">
        <w:rPr>
          <w:rStyle w:val="Emphasis"/>
          <w:rFonts w:asciiTheme="majorHAnsi" w:hAnsiTheme="majorHAnsi" w:cstheme="majorHAnsi"/>
          <w:highlight w:val="green"/>
        </w:rPr>
        <w:t>protectionist forces</w:t>
      </w:r>
      <w:r w:rsidRPr="002079A9">
        <w:rPr>
          <w:rFonts w:asciiTheme="majorHAnsi" w:hAnsiTheme="majorHAnsi" w:cstheme="majorHAnsi"/>
          <w:sz w:val="12"/>
        </w:rPr>
        <w:t xml:space="preserve"> nor signal to the other that it would not exclude it from its economic zone</w:t>
      </w:r>
      <w:r w:rsidRPr="002079A9">
        <w:t xml:space="preserve">. </w:t>
      </w:r>
      <w:r w:rsidRPr="00FE51A3">
        <w:rPr>
          <w:rStyle w:val="Emphasis"/>
          <w:rFonts w:asciiTheme="majorHAnsi" w:hAnsiTheme="majorHAnsi" w:cstheme="majorHAnsi"/>
        </w:rPr>
        <w:t xml:space="preserve">The British-U.S. case, again, suggests that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B1088D">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B1088D">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B1088D">
        <w:rPr>
          <w:rStyle w:val="Emphasis"/>
          <w:rFonts w:asciiTheme="majorHAnsi" w:hAnsiTheme="majorHAnsi" w:cstheme="majorHAnsi"/>
          <w:highlight w:val="green"/>
        </w:rPr>
        <w:t>increasing.</w:t>
      </w:r>
      <w:r w:rsidRPr="002079A9">
        <w:t xml:space="preserve"> </w:t>
      </w:r>
      <w:r w:rsidRPr="002079A9">
        <w:rPr>
          <w:rFonts w:asciiTheme="majorHAnsi" w:hAnsiTheme="majorHAnsi" w:cstheme="majorHAnsi"/>
          <w:sz w:val="12"/>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2079A9">
        <w:rPr>
          <w:rFonts w:asciiTheme="majorHAnsi" w:hAnsiTheme="majorHAnsi" w:cstheme="majorHAnsi"/>
          <w:sz w:val="12"/>
        </w:rPr>
        <w:t>. Thus, the theory sketched here integrates insights from international political economy (see below), the literature on domestic politics and grand strategy,14 and systemic theories of international relations.15</w:t>
      </w:r>
    </w:p>
    <w:p w:rsidR="00D65861" w:rsidRPr="00E268B7" w:rsidRDefault="00D65861" w:rsidP="00D65861">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rsidR="00D65861" w:rsidRPr="00D65861" w:rsidRDefault="00D65861" w:rsidP="00D65861">
      <w:pPr>
        <w:shd w:val="clear" w:color="auto" w:fill="FFFFFF"/>
        <w:spacing w:after="150" w:line="240" w:lineRule="auto"/>
        <w:rPr>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4C7595">
        <w:rPr>
          <w:rStyle w:val="Emphasis"/>
        </w:rPr>
        <w:t>humans</w:t>
      </w:r>
      <w:r w:rsidRPr="004C7595">
        <w:rPr>
          <w:rStyle w:val="StyleUnderline"/>
          <w:szCs w:val="22"/>
        </w:rPr>
        <w:t xml:space="preserve"> and large animals </w:t>
      </w:r>
      <w:r w:rsidRPr="004C7595">
        <w:rPr>
          <w:rStyle w:val="Emphasis"/>
        </w:rPr>
        <w:t>to die</w:t>
      </w:r>
      <w:r w:rsidRPr="004C7595">
        <w:rPr>
          <w:rStyle w:val="StyleUnderline"/>
          <w:szCs w:val="22"/>
        </w:rPr>
        <w:t xml:space="preserve"> from nuclear famine 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rsidR="00D65861" w:rsidRPr="002079A9" w:rsidRDefault="00D65861" w:rsidP="00D65861">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3A508A">
        <w:rPr>
          <w:rStyle w:val="StyleUnderline"/>
          <w:szCs w:val="22"/>
        </w:rPr>
        <w:t>These</w:t>
      </w:r>
      <w:r w:rsidRPr="006232C5">
        <w:rPr>
          <w:rStyle w:val="StyleUnderline"/>
          <w:szCs w:val="22"/>
        </w:rPr>
        <w:t xml:space="preserve"> </w:t>
      </w:r>
      <w:r w:rsidRPr="003A508A">
        <w:rPr>
          <w:rStyle w:val="StyleUnderline"/>
          <w:szCs w:val="22"/>
        </w:rPr>
        <w:t xml:space="preserve">mass fires, many of which would rage over large </w:t>
      </w:r>
      <w:r w:rsidRPr="003A508A">
        <w:rPr>
          <w:rStyle w:val="Emphasis"/>
        </w:rPr>
        <w:t>cities and industrial areas</w:t>
      </w:r>
      <w:r w:rsidRPr="003A508A">
        <w:rPr>
          <w:rStyle w:val="StyleUnderline"/>
          <w:szCs w:val="22"/>
        </w:rPr>
        <w:t>, would release many tens</w:t>
      </w:r>
      <w:r w:rsidRPr="006232C5">
        <w:rPr>
          <w:rStyle w:val="StyleUnderline"/>
          <w:szCs w:val="22"/>
        </w:rPr>
        <w:t xml:space="preserve">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w:t>
      </w:r>
      <w:r w:rsidRPr="004C7595">
        <w:rPr>
          <w:rStyle w:val="StyleUnderline"/>
          <w:szCs w:val="22"/>
        </w:rPr>
        <w:t xml:space="preserve">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rsidR="00D65861" w:rsidRPr="006232C5" w:rsidRDefault="00D65861" w:rsidP="00D65861">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4C7595">
        <w:rPr>
          <w:rStyle w:val="StyleUnderline"/>
          <w:szCs w:val="22"/>
        </w:rPr>
        <w:t xml:space="preserve">the </w:t>
      </w:r>
      <w:r w:rsidRPr="00B1088D">
        <w:rPr>
          <w:rStyle w:val="Emphasis"/>
          <w:highlight w:val="green"/>
        </w:rPr>
        <w:t>most recent</w:t>
      </w:r>
      <w:r w:rsidRPr="006232C5">
        <w:rPr>
          <w:rStyle w:val="Emphasis"/>
        </w:rPr>
        <w:t xml:space="preserve"> peer-reviewed </w:t>
      </w:r>
      <w:r w:rsidRPr="00B1088D">
        <w:rPr>
          <w:rStyle w:val="Emphasis"/>
          <w:highlight w:val="green"/>
        </w:rPr>
        <w:t>studies</w:t>
      </w:r>
      <w:r w:rsidRPr="006232C5">
        <w:rPr>
          <w:rStyle w:val="StyleUnderline"/>
          <w:szCs w:val="22"/>
        </w:rPr>
        <w:t xml:space="preserve"> on nuclear winter </w:t>
      </w:r>
      <w:r w:rsidRPr="00B1088D">
        <w:rPr>
          <w:rStyle w:val="StyleUnderline"/>
          <w:szCs w:val="22"/>
          <w:highlight w:val="green"/>
        </w:rPr>
        <w:t>discovered that</w:t>
      </w:r>
      <w:r w:rsidRPr="006232C5">
        <w:rPr>
          <w:rStyle w:val="StyleUnderline"/>
          <w:szCs w:val="22"/>
        </w:rPr>
        <w:t xml:space="preserve"> </w:t>
      </w:r>
      <w:r w:rsidRPr="003A508A">
        <w:rPr>
          <w:rStyle w:val="StyleUnderline"/>
          <w:szCs w:val="22"/>
        </w:rPr>
        <w:t>the sunlight would heat the</w:t>
      </w:r>
      <w:r w:rsidRPr="006232C5">
        <w:rPr>
          <w:rStyle w:val="StyleUnderline"/>
          <w:szCs w:val="22"/>
        </w:rPr>
        <w:t xml:space="preserve"> smoke, </w:t>
      </w:r>
      <w:r w:rsidRPr="003A508A">
        <w:rPr>
          <w:rStyle w:val="StyleUnderline"/>
          <w:szCs w:val="22"/>
        </w:rPr>
        <w:t>producing a self</w:t>
      </w:r>
      <w:r w:rsidRPr="004D7AAB">
        <w:rPr>
          <w:rStyle w:val="StyleUnderline"/>
          <w:szCs w:val="22"/>
        </w:rPr>
        <w:t>-</w:t>
      </w:r>
      <w:r w:rsidRPr="00B1088D">
        <w:rPr>
          <w:rStyle w:val="StyleUnderline"/>
          <w:szCs w:val="22"/>
          <w:highlight w:val="green"/>
        </w:rPr>
        <w:t xml:space="preserve">lofting </w:t>
      </w:r>
      <w:r w:rsidRPr="003A508A">
        <w:rPr>
          <w:rStyle w:val="StyleUnderline"/>
          <w:szCs w:val="22"/>
        </w:rPr>
        <w:t xml:space="preserve">effect that </w:t>
      </w:r>
      <w:r w:rsidRPr="00B1088D">
        <w:rPr>
          <w:rStyle w:val="StyleUnderline"/>
          <w:szCs w:val="22"/>
          <w:highlight w:val="green"/>
        </w:rPr>
        <w:t>would</w:t>
      </w:r>
      <w:r w:rsidRPr="006232C5">
        <w:rPr>
          <w:rStyle w:val="StyleUnderline"/>
          <w:szCs w:val="22"/>
        </w:rPr>
        <w:t xml:space="preserve"> not only </w:t>
      </w:r>
      <w:r w:rsidRPr="00B1088D">
        <w:rPr>
          <w:rStyle w:val="StyleUnderline"/>
          <w:szCs w:val="22"/>
          <w:highlight w:val="green"/>
        </w:rPr>
        <w:t xml:space="preserve">aid </w:t>
      </w:r>
      <w:r w:rsidRPr="004C7595">
        <w:rPr>
          <w:rStyle w:val="StyleUnderline"/>
          <w:szCs w:val="22"/>
        </w:rPr>
        <w:t xml:space="preserve">the </w:t>
      </w:r>
      <w:r w:rsidRPr="00B1088D">
        <w:rPr>
          <w:rStyle w:val="StyleUnderline"/>
          <w:szCs w:val="22"/>
          <w:highlight w:val="green"/>
        </w:rPr>
        <w:t xml:space="preserve">rise of </w:t>
      </w:r>
      <w:r w:rsidRPr="004C7595">
        <w:rPr>
          <w:rStyle w:val="StyleUnderline"/>
          <w:szCs w:val="22"/>
        </w:rPr>
        <w:t xml:space="preserve">the </w:t>
      </w:r>
      <w:r w:rsidRPr="00B1088D">
        <w:rPr>
          <w:rStyle w:val="StyleUnderline"/>
          <w:szCs w:val="22"/>
          <w:highlight w:val="green"/>
        </w:rPr>
        <w:t>smoke</w:t>
      </w:r>
      <w:r w:rsidRPr="006232C5">
        <w:rPr>
          <w:rStyle w:val="StyleUnderline"/>
          <w:szCs w:val="22"/>
        </w:rPr>
        <w:t xml:space="preserve"> into the stratospher</w:t>
      </w:r>
      <w:r w:rsidRPr="003A508A">
        <w:rPr>
          <w:rStyle w:val="StyleUnderline"/>
          <w:szCs w:val="22"/>
        </w:rPr>
        <w:t xml:space="preserve">e (above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w:t>
      </w:r>
      <w:r w:rsidRPr="003A508A">
        <w:rPr>
          <w:rStyle w:val="StyleUnderline"/>
          <w:szCs w:val="22"/>
        </w:rPr>
        <w:t>more. The longevity of the smoke layer would act to</w:t>
      </w:r>
      <w:r w:rsidRPr="006232C5">
        <w:rPr>
          <w:rStyle w:val="StyleUnderline"/>
          <w:szCs w:val="22"/>
        </w:rPr>
        <w:t xml:space="preserve"> greatly </w:t>
      </w:r>
      <w:r w:rsidRPr="00B1088D">
        <w:rPr>
          <w:rStyle w:val="StyleUnderline"/>
          <w:szCs w:val="22"/>
          <w:highlight w:val="green"/>
        </w:rPr>
        <w:t xml:space="preserve">increase the severity of its effects upon </w:t>
      </w:r>
      <w:r w:rsidRPr="004C7595">
        <w:rPr>
          <w:rStyle w:val="StyleUnderline"/>
          <w:szCs w:val="22"/>
        </w:rPr>
        <w:t xml:space="preserve">the </w:t>
      </w:r>
      <w:r w:rsidRPr="00B1088D">
        <w:rPr>
          <w:rStyle w:val="StyleUnderline"/>
          <w:szCs w:val="22"/>
          <w:highlight w:val="green"/>
        </w:rPr>
        <w:t>biosphere.</w:t>
      </w:r>
    </w:p>
    <w:p w:rsidR="00D65861" w:rsidRPr="002079A9" w:rsidRDefault="00D65861" w:rsidP="00D65861">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3A508A">
        <w:rPr>
          <w:rStyle w:val="Emphasis"/>
        </w:rPr>
        <w:t>Ice Age weather 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t>
      </w:r>
      <w:r w:rsidRPr="003A508A">
        <w:rPr>
          <w:rStyle w:val="StyleUnderline"/>
          <w:szCs w:val="22"/>
        </w:rPr>
        <w:t xml:space="preserve">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rsidR="00D65861" w:rsidRPr="006232C5" w:rsidRDefault="00D65861" w:rsidP="00D65861">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rsidR="00D65861" w:rsidRPr="002079A9" w:rsidRDefault="00D65861" w:rsidP="00D65861">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rsidR="008C27C4" w:rsidRPr="0016163E" w:rsidRDefault="00D65861" w:rsidP="00D65861">
      <w:pPr>
        <w:shd w:val="clear" w:color="auto" w:fill="FFFFFF"/>
        <w:spacing w:after="150" w:line="240" w:lineRule="auto"/>
      </w:pPr>
      <w:r w:rsidRPr="006232C5">
        <w:rPr>
          <w:rStyle w:val="StyleUnderline"/>
          <w:szCs w:val="22"/>
        </w:rPr>
        <w:t xml:space="preserve">Global nuclear </w:t>
      </w:r>
      <w:r w:rsidRPr="00B1088D">
        <w:rPr>
          <w:rStyle w:val="StyleUnderline"/>
          <w:szCs w:val="22"/>
          <w:highlight w:val="green"/>
        </w:rPr>
        <w:t xml:space="preserve">famine would ensue in a setting in which the </w:t>
      </w:r>
      <w:r w:rsidRPr="00B1088D">
        <w:rPr>
          <w:rStyle w:val="Emphasis"/>
          <w:highlight w:val="green"/>
        </w:rPr>
        <w:t>infrastructure</w:t>
      </w:r>
      <w:r w:rsidRPr="00B1088D">
        <w:rPr>
          <w:rStyle w:val="StyleUnderline"/>
          <w:szCs w:val="22"/>
          <w:highlight w:val="green"/>
        </w:rPr>
        <w:t xml:space="preserve"> of</w:t>
      </w:r>
      <w:r w:rsidRPr="00E911F4">
        <w:rPr>
          <w:rStyle w:val="StyleUnderline"/>
          <w:szCs w:val="22"/>
        </w:rPr>
        <w:t xml:space="preserve"> the combatant </w:t>
      </w:r>
      <w:r w:rsidRPr="00B1088D">
        <w:rPr>
          <w:rStyle w:val="StyleUnderline"/>
          <w:szCs w:val="22"/>
          <w:highlight w:val="green"/>
        </w:rPr>
        <w:t>nations has been</w:t>
      </w:r>
      <w:r w:rsidRPr="006232C5">
        <w:rPr>
          <w:rStyle w:val="StyleUnderline"/>
          <w:szCs w:val="22"/>
        </w:rPr>
        <w:t xml:space="preserve"> totally </w:t>
      </w:r>
      <w:r w:rsidRPr="00B1088D">
        <w:rPr>
          <w:rStyle w:val="Emphasis"/>
          <w:highlight w:val="green"/>
        </w:rPr>
        <w:t>destroyed</w:t>
      </w:r>
      <w:r w:rsidRPr="00B1088D">
        <w:rPr>
          <w:rStyle w:val="StyleUnderline"/>
          <w:szCs w:val="22"/>
          <w:highlight w:val="green"/>
        </w:rPr>
        <w:t xml:space="preserve">, 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 xml:space="preserve">on </w:t>
      </w:r>
      <w:r w:rsidRPr="004C7595">
        <w:rPr>
          <w:rStyle w:val="Emphasis"/>
        </w:rPr>
        <w:t xml:space="preserve">the </w:t>
      </w:r>
      <w:r w:rsidRPr="00B1088D">
        <w:rPr>
          <w:rStyle w:val="Emphasis"/>
          <w:highlight w:val="green"/>
        </w:rPr>
        <w:t>planet.</w:t>
      </w:r>
      <w:r w:rsidRPr="002079A9">
        <w:rPr>
          <w:rFonts w:eastAsia="Times New Roman"/>
          <w:sz w:val="12"/>
          <w:szCs w:val="22"/>
        </w:rPr>
        <w:t>  Would the few remaining survivors be able to survive in a radioactive, toxic environment?</w:t>
      </w:r>
    </w:p>
    <w:p w:rsidR="008C27C4" w:rsidRDefault="008C27C4" w:rsidP="008C27C4">
      <w:pPr>
        <w:pStyle w:val="Heading3"/>
      </w:pPr>
    </w:p>
    <w:p w:rsidR="008C27C4" w:rsidRDefault="008C27C4" w:rsidP="008C27C4">
      <w:pPr>
        <w:pStyle w:val="Heading3"/>
      </w:pPr>
      <w:r w:rsidRPr="00651F2F">
        <w:t>Solvency</w:t>
      </w:r>
    </w:p>
    <w:p w:rsidR="008C27C4" w:rsidRDefault="008C27C4" w:rsidP="008C27C4">
      <w:pPr>
        <w:pStyle w:val="Heading4"/>
      </w:pPr>
      <w:r>
        <w:t>Harmonized approaches to CRISPR solve misapplication – answers any impact turn</w:t>
      </w:r>
    </w:p>
    <w:p w:rsidR="008C27C4" w:rsidRPr="00D032ED" w:rsidRDefault="008C27C4" w:rsidP="008C27C4">
      <w:r w:rsidRPr="00D032ED">
        <w:rPr>
          <w:rStyle w:val="Style13ptBold"/>
        </w:rPr>
        <w:t>Wachowicz 19</w:t>
      </w:r>
      <w:r w:rsidRPr="00D032ED">
        <w:t xml:space="preserve"> [(</w:t>
      </w:r>
      <w:r>
        <w:t>Jessica, a third-year student at the University of Washington School of Law whose primary area of study is emerging technologies and the legal issues associated therewith.</w:t>
      </w:r>
      <w:r w:rsidRPr="00D032ED">
        <w:t>) “The Patentability of Gene Editing Technologies such as CRISPR &amp; the Harmonization of Laws Relating to Germline Editing</w:t>
      </w:r>
      <w:r>
        <w:t>,</w:t>
      </w:r>
      <w:r w:rsidRPr="00D032ED">
        <w:t xml:space="preserve"> “ Intellectual Property Breif, </w:t>
      </w:r>
      <w:r>
        <w:t xml:space="preserve">2019 </w:t>
      </w:r>
      <w:r w:rsidRPr="00D032ED">
        <w:t xml:space="preserve"> </w:t>
      </w:r>
      <w:r w:rsidRPr="00E151A9">
        <w:t>https://digitalcommons.wcl.american.edu/ipbrief/vol10/iss1/2/</w:t>
      </w:r>
      <w:r w:rsidRPr="00D032ED">
        <w:t>] RR</w:t>
      </w:r>
    </w:p>
    <w:p w:rsidR="008C27C4" w:rsidRPr="00D032ED" w:rsidRDefault="008C27C4" w:rsidP="008C27C4">
      <w:r w:rsidRPr="00D032ED">
        <w:t>At present</w:t>
      </w:r>
      <w:r w:rsidRPr="002079A9">
        <w:t xml:space="preserve">, </w:t>
      </w:r>
      <w:r w:rsidRPr="00B1088D">
        <w:rPr>
          <w:rStyle w:val="Emphasis"/>
          <w:highlight w:val="green"/>
        </w:rPr>
        <w:t>countries take different approaches in</w:t>
      </w:r>
      <w:r w:rsidRPr="00D032ED">
        <w:rPr>
          <w:rStyle w:val="Emphasis"/>
        </w:rPr>
        <w:t xml:space="preserve"> applying the ordre public doctrine to cases involving </w:t>
      </w:r>
      <w:r w:rsidRPr="00B1088D">
        <w:rPr>
          <w:rStyle w:val="Emphasis"/>
          <w:highlight w:val="green"/>
        </w:rPr>
        <w:t>germline editing</w:t>
      </w:r>
      <w:r w:rsidRPr="00D032ED">
        <w:rPr>
          <w:rStyle w:val="StyleUnderline"/>
        </w:rPr>
        <w:t xml:space="preserve">. In Japan, the patent office examines scientific guidelines pertaining to stem cell research </w:t>
      </w:r>
      <w:r w:rsidRPr="00D032ED">
        <w:t xml:space="preserve">in rendering its decisions.8 1 </w:t>
      </w:r>
      <w:r w:rsidRPr="00D032ED">
        <w:rPr>
          <w:rStyle w:val="StyleUnderline"/>
        </w:rPr>
        <w:t>Others</w:t>
      </w:r>
      <w:r w:rsidRPr="00D032ED">
        <w:t xml:space="preserve"> simply look to the values held by that particular country in </w:t>
      </w:r>
      <w:r w:rsidRPr="00D032ED">
        <w:rPr>
          <w:rStyle w:val="StyleUnderline"/>
        </w:rPr>
        <w:t>determining whether the invention would benefit society</w:t>
      </w:r>
      <w:r w:rsidRPr="00D032ED">
        <w:t>.82</w:t>
      </w:r>
    </w:p>
    <w:p w:rsidR="008C27C4" w:rsidRPr="00D032ED" w:rsidRDefault="008C27C4" w:rsidP="008C27C4">
      <w:r w:rsidRPr="004C7595">
        <w:rPr>
          <w:rStyle w:val="StyleUnderline"/>
        </w:rPr>
        <w:t>Looking at the values held by a particular community will lead to varying results.</w:t>
      </w:r>
      <w:r w:rsidRPr="004C7595">
        <w:t xml:space="preserve"> Som</w:t>
      </w:r>
      <w:r w:rsidRPr="00D032ED">
        <w:t xml:space="preserve">e countries may value the welfare of individuals over the progression of science.83 Others argue </w:t>
      </w:r>
      <w:r w:rsidRPr="00D032ED">
        <w:rPr>
          <w:rStyle w:val="StyleUnderline"/>
        </w:rPr>
        <w:t xml:space="preserve">that because </w:t>
      </w:r>
      <w:r w:rsidRPr="004C7595">
        <w:rPr>
          <w:rStyle w:val="StyleUnderline"/>
        </w:rPr>
        <w:t xml:space="preserve">these </w:t>
      </w:r>
      <w:r w:rsidRPr="00B1088D">
        <w:rPr>
          <w:rStyle w:val="StyleUnderline"/>
          <w:highlight w:val="green"/>
        </w:rPr>
        <w:t>inventions</w:t>
      </w:r>
      <w:r w:rsidRPr="00D032ED">
        <w:rPr>
          <w:rStyle w:val="StyleUnderline"/>
        </w:rPr>
        <w:t xml:space="preserve"> </w:t>
      </w:r>
      <w:r w:rsidRPr="00B1088D">
        <w:rPr>
          <w:rStyle w:val="StyleUnderline"/>
          <w:highlight w:val="green"/>
        </w:rPr>
        <w:t>can</w:t>
      </w:r>
      <w:r w:rsidRPr="00D032ED">
        <w:rPr>
          <w:rStyle w:val="StyleUnderline"/>
        </w:rPr>
        <w:t xml:space="preserve"> dramatically </w:t>
      </w:r>
      <w:r w:rsidRPr="00B1088D">
        <w:rPr>
          <w:rStyle w:val="StyleUnderline"/>
          <w:highlight w:val="green"/>
        </w:rPr>
        <w:t>improve healthcare</w:t>
      </w:r>
      <w:r w:rsidRPr="00D032ED">
        <w:rPr>
          <w:rStyle w:val="StyleUnderline"/>
        </w:rPr>
        <w:t xml:space="preserve">, and because healthcare is a human right, this </w:t>
      </w:r>
      <w:r w:rsidRPr="00B1088D">
        <w:rPr>
          <w:rStyle w:val="StyleUnderline"/>
          <w:highlight w:val="green"/>
        </w:rPr>
        <w:t>public interest should override any bans</w:t>
      </w:r>
      <w:r w:rsidRPr="00D032ED">
        <w:rPr>
          <w:rStyle w:val="StyleUnderline"/>
        </w:rPr>
        <w:t xml:space="preserve"> on germline editing.</w:t>
      </w:r>
      <w:r w:rsidRPr="00D032ED">
        <w:t xml:space="preserve"> 84</w:t>
      </w:r>
    </w:p>
    <w:p w:rsidR="008C27C4" w:rsidRPr="00D032ED" w:rsidRDefault="008C27C4" w:rsidP="008C27C4">
      <w:r w:rsidRPr="00B1088D">
        <w:rPr>
          <w:rStyle w:val="Emphasis"/>
          <w:highlight w:val="green"/>
        </w:rPr>
        <w:t>A similar dispute arose under TRIPS with</w:t>
      </w:r>
      <w:r w:rsidRPr="00D032ED">
        <w:rPr>
          <w:rStyle w:val="Emphasis"/>
        </w:rPr>
        <w:t xml:space="preserve"> respect to </w:t>
      </w:r>
      <w:r w:rsidRPr="00B1088D">
        <w:rPr>
          <w:rStyle w:val="Emphasis"/>
          <w:highlight w:val="green"/>
        </w:rPr>
        <w:t>pharma</w:t>
      </w:r>
      <w:r w:rsidRPr="00D032ED">
        <w:rPr>
          <w:rStyle w:val="Emphasis"/>
        </w:rPr>
        <w:t>ceuticals.</w:t>
      </w:r>
      <w:r w:rsidRPr="00D032ED">
        <w:t xml:space="preserve"> As stated previously, some countries, India in particular, argued that patenting pharmaceuticals was immoral because it raised the cost of healthcare. In 2016, </w:t>
      </w:r>
      <w:r w:rsidRPr="00B1088D">
        <w:rPr>
          <w:rStyle w:val="StyleUnderline"/>
          <w:highlight w:val="green"/>
        </w:rPr>
        <w:t>the W</w:t>
      </w:r>
      <w:r w:rsidRPr="004C7595">
        <w:rPr>
          <w:rStyle w:val="StyleUnderline"/>
        </w:rPr>
        <w:t xml:space="preserve">orld </w:t>
      </w:r>
      <w:r w:rsidRPr="00B1088D">
        <w:rPr>
          <w:rStyle w:val="StyleUnderline"/>
          <w:highlight w:val="green"/>
        </w:rPr>
        <w:t>H</w:t>
      </w:r>
      <w:r w:rsidRPr="004C7595">
        <w:rPr>
          <w:rStyle w:val="StyleUnderline"/>
        </w:rPr>
        <w:t>ealth</w:t>
      </w:r>
      <w:r w:rsidRPr="00B1088D">
        <w:rPr>
          <w:rStyle w:val="StyleUnderline"/>
          <w:highlight w:val="green"/>
        </w:rPr>
        <w:t xml:space="preserve"> O</w:t>
      </w:r>
      <w:r w:rsidRPr="004C7595">
        <w:rPr>
          <w:rStyle w:val="StyleUnderline"/>
        </w:rPr>
        <w:t>rganization</w:t>
      </w:r>
      <w:r w:rsidRPr="00D032ED">
        <w:rPr>
          <w:rStyle w:val="StyleUnderline"/>
        </w:rPr>
        <w:t xml:space="preserve"> published the "</w:t>
      </w:r>
      <w:r w:rsidRPr="00B1088D">
        <w:rPr>
          <w:rStyle w:val="StyleUnderline"/>
          <w:highlight w:val="green"/>
        </w:rPr>
        <w:t>Guidelines</w:t>
      </w:r>
      <w:r w:rsidRPr="00D032ED">
        <w:rPr>
          <w:rStyle w:val="StyleUnderline"/>
        </w:rPr>
        <w:t xml:space="preserve"> </w:t>
      </w:r>
      <w:r w:rsidRPr="00B1088D">
        <w:rPr>
          <w:rStyle w:val="StyleUnderline"/>
          <w:highlight w:val="green"/>
        </w:rPr>
        <w:t>for</w:t>
      </w:r>
      <w:r w:rsidRPr="00D032ED">
        <w:rPr>
          <w:rStyle w:val="StyleUnderline"/>
        </w:rPr>
        <w:t xml:space="preserve"> the examination of </w:t>
      </w:r>
      <w:r w:rsidRPr="00B1088D">
        <w:rPr>
          <w:rStyle w:val="StyleUnderline"/>
          <w:highlight w:val="green"/>
        </w:rPr>
        <w:t>patent applications</w:t>
      </w:r>
      <w:r w:rsidRPr="00D032ED">
        <w:rPr>
          <w:rStyle w:val="StyleUnderline"/>
        </w:rPr>
        <w:t xml:space="preserve"> relating to pharmaceuticals</w:t>
      </w:r>
      <w:r w:rsidRPr="00D032ED">
        <w:t xml:space="preserve">."86 The purpose of this guideline was </w:t>
      </w:r>
      <w:r w:rsidRPr="00B1088D">
        <w:rPr>
          <w:rStyle w:val="StyleUnderline"/>
          <w:highlight w:val="green"/>
        </w:rPr>
        <w:t>to assist legislators in crafting laws</w:t>
      </w:r>
      <w:r w:rsidRPr="00D032ED">
        <w:rPr>
          <w:rStyle w:val="StyleUnderline"/>
        </w:rPr>
        <w:t xml:space="preserve"> that would allow for the patentability of pharmaceuticals generally, while imposing limitations that would prevent healthcare from becoming unaffordable.</w:t>
      </w:r>
    </w:p>
    <w:p w:rsidR="008C27C4" w:rsidRPr="00D032ED" w:rsidRDefault="008C27C4" w:rsidP="008C27C4">
      <w:pPr>
        <w:rPr>
          <w:rStyle w:val="StyleUnderline"/>
        </w:rPr>
      </w:pPr>
      <w:r w:rsidRPr="00D032ED">
        <w:t xml:space="preserve">One plausible solution is for the </w:t>
      </w:r>
      <w:r w:rsidRPr="002A58C4">
        <w:rPr>
          <w:rStyle w:val="StyleUnderline"/>
        </w:rPr>
        <w:t>World Health Organization to create a set of guidelines for</w:t>
      </w:r>
      <w:r w:rsidRPr="00D032ED">
        <w:rPr>
          <w:rStyle w:val="StyleUnderline"/>
        </w:rPr>
        <w:t xml:space="preserve"> determining the patentability of technologies such as </w:t>
      </w:r>
      <w:r w:rsidRPr="002A58C4">
        <w:rPr>
          <w:rStyle w:val="StyleUnderline"/>
        </w:rPr>
        <w:t>CRISPR</w:t>
      </w:r>
      <w:r w:rsidRPr="00D032ED">
        <w:t xml:space="preserve">. </w:t>
      </w:r>
      <w:r w:rsidRPr="00D032ED">
        <w:rPr>
          <w:rStyle w:val="StyleUnderline"/>
        </w:rPr>
        <w:t>The guideline can look to other international treaties that focus on the preservation of human rights and the improvement of healthcare.</w:t>
      </w:r>
      <w:r w:rsidRPr="00D032ED">
        <w:t xml:space="preserve">87 </w:t>
      </w:r>
      <w:r w:rsidRPr="004C7595">
        <w:rPr>
          <w:rStyle w:val="Emphasis"/>
        </w:rPr>
        <w:t xml:space="preserve">By </w:t>
      </w:r>
      <w:r w:rsidRPr="00B1088D">
        <w:rPr>
          <w:rStyle w:val="Emphasis"/>
          <w:highlight w:val="green"/>
        </w:rPr>
        <w:t>encouraging</w:t>
      </w:r>
      <w:r w:rsidRPr="00D032ED">
        <w:rPr>
          <w:rStyle w:val="Emphasis"/>
        </w:rPr>
        <w:t xml:space="preserve"> </w:t>
      </w:r>
      <w:r w:rsidRPr="00B1088D">
        <w:rPr>
          <w:rStyle w:val="Emphasis"/>
          <w:highlight w:val="green"/>
        </w:rPr>
        <w:t xml:space="preserve">countries to take </w:t>
      </w:r>
      <w:r w:rsidRPr="00D032ED">
        <w:rPr>
          <w:rStyle w:val="Emphasis"/>
        </w:rPr>
        <w:t xml:space="preserve">these agreed </w:t>
      </w:r>
      <w:r w:rsidRPr="00B1088D">
        <w:rPr>
          <w:rStyle w:val="Emphasis"/>
          <w:highlight w:val="green"/>
        </w:rPr>
        <w:t>upon policy objectives</w:t>
      </w:r>
      <w:r w:rsidRPr="00D032ED">
        <w:t xml:space="preserve"> into consideration when examining these controversial patents, </w:t>
      </w:r>
      <w:r w:rsidRPr="00D032ED">
        <w:rPr>
          <w:rStyle w:val="Emphasis"/>
        </w:rPr>
        <w:t xml:space="preserve">results among </w:t>
      </w:r>
      <w:r w:rsidRPr="00B1088D">
        <w:rPr>
          <w:rStyle w:val="Emphasis"/>
          <w:highlight w:val="green"/>
        </w:rPr>
        <w:t xml:space="preserve">different patent offices </w:t>
      </w:r>
      <w:r w:rsidRPr="004C7595">
        <w:rPr>
          <w:rStyle w:val="Emphasis"/>
        </w:rPr>
        <w:t>may be slightly</w:t>
      </w:r>
      <w:r w:rsidRPr="00D032ED">
        <w:rPr>
          <w:rStyle w:val="Emphasis"/>
        </w:rPr>
        <w:t xml:space="preserve"> </w:t>
      </w:r>
      <w:r w:rsidRPr="00B1088D">
        <w:rPr>
          <w:rStyle w:val="Emphasis"/>
          <w:highlight w:val="green"/>
        </w:rPr>
        <w:t>less varied</w:t>
      </w:r>
      <w:r w:rsidRPr="00D032ED">
        <w:t xml:space="preserve">. </w:t>
      </w:r>
      <w:r w:rsidRPr="00D032ED">
        <w:rPr>
          <w:rStyle w:val="StyleUnderline"/>
        </w:rPr>
        <w:t xml:space="preserve">A </w:t>
      </w:r>
      <w:r w:rsidRPr="00B1088D">
        <w:rPr>
          <w:rStyle w:val="StyleUnderline"/>
          <w:highlight w:val="green"/>
        </w:rPr>
        <w:t>guideline</w:t>
      </w:r>
      <w:r w:rsidRPr="00B1088D">
        <w:rPr>
          <w:highlight w:val="green"/>
        </w:rPr>
        <w:t xml:space="preserve"> </w:t>
      </w:r>
      <w:r w:rsidRPr="00B1088D">
        <w:rPr>
          <w:rStyle w:val="StyleUnderline"/>
          <w:highlight w:val="green"/>
        </w:rPr>
        <w:t xml:space="preserve">from </w:t>
      </w:r>
      <w:r w:rsidRPr="00D032ED">
        <w:rPr>
          <w:rStyle w:val="StyleUnderline"/>
        </w:rPr>
        <w:t>the</w:t>
      </w:r>
      <w:r w:rsidRPr="00D032ED">
        <w:t xml:space="preserve"> World Health Organization (</w:t>
      </w:r>
      <w:r w:rsidRPr="00D032ED">
        <w:rPr>
          <w:rStyle w:val="StyleUnderline"/>
        </w:rPr>
        <w:t xml:space="preserve">WHO) or </w:t>
      </w:r>
      <w:r w:rsidRPr="00B1088D">
        <w:rPr>
          <w:rStyle w:val="StyleUnderline"/>
          <w:highlight w:val="green"/>
        </w:rPr>
        <w:t>a similar organization</w:t>
      </w:r>
      <w:r w:rsidRPr="00B1088D">
        <w:rPr>
          <w:highlight w:val="green"/>
        </w:rPr>
        <w:t xml:space="preserve"> </w:t>
      </w:r>
      <w:r w:rsidRPr="00D032ED">
        <w:t xml:space="preserve">may </w:t>
      </w:r>
      <w:r w:rsidRPr="00B1088D">
        <w:rPr>
          <w:rStyle w:val="StyleUnderline"/>
          <w:highlight w:val="green"/>
        </w:rPr>
        <w:t xml:space="preserve">assist </w:t>
      </w:r>
      <w:r w:rsidRPr="00D032ED">
        <w:rPr>
          <w:rStyle w:val="StyleUnderline"/>
        </w:rPr>
        <w:t xml:space="preserve">countries' legislatures in </w:t>
      </w:r>
      <w:r w:rsidRPr="00B1088D">
        <w:rPr>
          <w:rStyle w:val="StyleUnderline"/>
          <w:highlight w:val="green"/>
        </w:rPr>
        <w:t xml:space="preserve">crafting laws that allow for progression in this field of science </w:t>
      </w:r>
      <w:r w:rsidRPr="00D032ED">
        <w:rPr>
          <w:rStyle w:val="StyleUnderline"/>
        </w:rPr>
        <w:t xml:space="preserve">while </w:t>
      </w:r>
      <w:r w:rsidRPr="00B1088D">
        <w:rPr>
          <w:rStyle w:val="StyleUnderline"/>
          <w:highlight w:val="green"/>
        </w:rPr>
        <w:t>protecting</w:t>
      </w:r>
      <w:r w:rsidRPr="00D032ED">
        <w:rPr>
          <w:rStyle w:val="StyleUnderline"/>
        </w:rPr>
        <w:t xml:space="preserve"> their </w:t>
      </w:r>
      <w:r w:rsidRPr="00B1088D">
        <w:rPr>
          <w:rStyle w:val="StyleUnderline"/>
          <w:highlight w:val="green"/>
        </w:rPr>
        <w:t>communities from potential human rights violations</w:t>
      </w:r>
      <w:r w:rsidRPr="00D032ED">
        <w:rPr>
          <w:rStyle w:val="StyleUnderline"/>
        </w:rPr>
        <w:t>, such as the destruction of viable embryos.</w:t>
      </w:r>
    </w:p>
    <w:p w:rsidR="008C27C4" w:rsidRPr="00D032ED" w:rsidRDefault="008C27C4" w:rsidP="008C27C4">
      <w:r w:rsidRPr="00D032ED">
        <w:t xml:space="preserve">Attempts at harmonization have been made in the past. There are currently numerous international instruments that prohibit inventions involving genomes, such as the UNESCO Universal Declaration on Bioethics and Human Rights and the Oviedo Convention for the Protection of Human Rights and Dignity of the Human Being with regard to the Application of Biotechnology and Medicine: Convention on Human Rights and Biomedicine. </w:t>
      </w:r>
      <w:r w:rsidRPr="00D032ED">
        <w:rPr>
          <w:rStyle w:val="StyleUnderline"/>
        </w:rPr>
        <w:t>The former states that public welfare should be prioritized over the progress of science</w:t>
      </w:r>
      <w:r w:rsidRPr="00D032ED">
        <w:t xml:space="preserve">, and the latter states that genetic modification techniques should only be allowed if "serious hereditary sexrelated disease[s] [are] to be avoided."89 </w:t>
      </w:r>
      <w:r w:rsidRPr="00D032ED">
        <w:rPr>
          <w:rStyle w:val="StyleUnderline"/>
        </w:rPr>
        <w:t>These agreements make clear that public welfare is of primary importance</w:t>
      </w:r>
      <w:r w:rsidRPr="00D032ED">
        <w:t xml:space="preserve">, </w:t>
      </w:r>
      <w:r w:rsidRPr="00D032ED">
        <w:rPr>
          <w:rStyle w:val="StyleUnderline"/>
        </w:rPr>
        <w:t>and that germline editing techniques should only be applied where serious risks can be avoided</w:t>
      </w:r>
      <w:r w:rsidRPr="00D032ED">
        <w:t>. The Oviedo Convention limited the scope of the exception to the avoidance of sex-related diseases, but perhaps with the introduction of CRISPR, countries may need to consider the circumstances under which genome and germline editing may be permissible.</w:t>
      </w:r>
    </w:p>
    <w:p w:rsidR="008C27C4" w:rsidRDefault="008C27C4" w:rsidP="008C27C4">
      <w:r w:rsidRPr="00D032ED">
        <w:t xml:space="preserve">CONCLUSION </w:t>
      </w:r>
    </w:p>
    <w:p w:rsidR="008C27C4" w:rsidRPr="00020B85" w:rsidRDefault="008C27C4" w:rsidP="008C27C4">
      <w:pPr>
        <w:rPr>
          <w:b/>
          <w:u w:val="single"/>
        </w:rPr>
      </w:pPr>
      <w:r w:rsidRPr="00D032ED">
        <w:t xml:space="preserve">In summary, </w:t>
      </w:r>
      <w:r w:rsidRPr="00B1088D">
        <w:rPr>
          <w:rStyle w:val="StyleUnderline"/>
          <w:highlight w:val="green"/>
        </w:rPr>
        <w:t>relying on</w:t>
      </w:r>
      <w:r w:rsidRPr="00D032ED">
        <w:rPr>
          <w:rStyle w:val="StyleUnderline"/>
        </w:rPr>
        <w:t xml:space="preserve"> the ordre </w:t>
      </w:r>
      <w:r w:rsidRPr="00B1088D">
        <w:rPr>
          <w:rStyle w:val="StyleUnderline"/>
          <w:highlight w:val="green"/>
        </w:rPr>
        <w:t>public doctrine</w:t>
      </w:r>
      <w:r w:rsidRPr="00D032ED">
        <w:rPr>
          <w:rStyle w:val="StyleUnderline"/>
        </w:rPr>
        <w:t xml:space="preserve"> to determine the patentability of </w:t>
      </w:r>
      <w:r w:rsidRPr="00B1088D">
        <w:rPr>
          <w:rStyle w:val="StyleUnderline"/>
          <w:highlight w:val="green"/>
        </w:rPr>
        <w:t>CRISPR tech</w:t>
      </w:r>
      <w:r w:rsidRPr="00D032ED">
        <w:rPr>
          <w:rStyle w:val="StyleUnderline"/>
        </w:rPr>
        <w:t xml:space="preserve">nology </w:t>
      </w:r>
      <w:r w:rsidRPr="00B1088D">
        <w:rPr>
          <w:rStyle w:val="StyleUnderline"/>
          <w:highlight w:val="green"/>
        </w:rPr>
        <w:t>will lead</w:t>
      </w:r>
      <w:r w:rsidRPr="004C7595">
        <w:rPr>
          <w:rStyle w:val="StyleUnderline"/>
        </w:rPr>
        <w:t xml:space="preserve"> to dramatically varying results around the world</w:t>
      </w:r>
      <w:r w:rsidRPr="00D032ED">
        <w:rPr>
          <w:rStyle w:val="StyleUnderline"/>
        </w:rPr>
        <w:t>.</w:t>
      </w:r>
      <w:r w:rsidRPr="00D032ED">
        <w:t xml:space="preserve"> </w:t>
      </w:r>
      <w:r w:rsidRPr="004C7595">
        <w:rPr>
          <w:rStyle w:val="Emphasis"/>
        </w:rPr>
        <w:t xml:space="preserve">The need for a </w:t>
      </w:r>
      <w:r w:rsidRPr="00B1088D">
        <w:rPr>
          <w:rStyle w:val="Emphasis"/>
          <w:highlight w:val="green"/>
        </w:rPr>
        <w:t xml:space="preserve">more harmonized approach </w:t>
      </w:r>
      <w:r w:rsidRPr="004C7595">
        <w:rPr>
          <w:rStyle w:val="Emphasis"/>
        </w:rPr>
        <w:t xml:space="preserve">is present. </w:t>
      </w:r>
      <w:r w:rsidRPr="004C7595">
        <w:t>Despite</w:t>
      </w:r>
      <w:r w:rsidRPr="00D032ED">
        <w:t xml:space="preserve"> countries' general avoidance of genome and germline editing, technology has developed in such a way that </w:t>
      </w:r>
      <w:r w:rsidRPr="004C7595">
        <w:rPr>
          <w:rStyle w:val="Emphasis"/>
        </w:rPr>
        <w:t xml:space="preserve">these </w:t>
      </w:r>
      <w:r w:rsidRPr="00B1088D">
        <w:rPr>
          <w:rStyle w:val="Emphasis"/>
          <w:highlight w:val="green"/>
        </w:rPr>
        <w:t>practices</w:t>
      </w:r>
      <w:r w:rsidRPr="00D032ED">
        <w:rPr>
          <w:rStyle w:val="Emphasis"/>
        </w:rPr>
        <w:t xml:space="preserve"> may be </w:t>
      </w:r>
      <w:r w:rsidRPr="00B1088D">
        <w:rPr>
          <w:rStyle w:val="Emphasis"/>
          <w:highlight w:val="green"/>
        </w:rPr>
        <w:t>highly beneficial to public welfare</w:t>
      </w:r>
      <w:r w:rsidRPr="00D032ED">
        <w:t xml:space="preserve">. </w:t>
      </w:r>
      <w:r w:rsidRPr="00B1088D">
        <w:rPr>
          <w:rStyle w:val="StyleUnderline"/>
          <w:highlight w:val="green"/>
        </w:rPr>
        <w:t>Countries should</w:t>
      </w:r>
      <w:r w:rsidRPr="00D032ED">
        <w:rPr>
          <w:rStyle w:val="StyleUnderline"/>
        </w:rPr>
        <w:t xml:space="preserve"> </w:t>
      </w:r>
      <w:r w:rsidRPr="00B1088D">
        <w:rPr>
          <w:rStyle w:val="StyleUnderline"/>
          <w:highlight w:val="green"/>
        </w:rPr>
        <w:t>reconsider</w:t>
      </w:r>
      <w:r w:rsidRPr="00D032ED">
        <w:rPr>
          <w:rStyle w:val="StyleUnderline"/>
        </w:rPr>
        <w:t xml:space="preserve"> </w:t>
      </w:r>
      <w:r w:rsidRPr="00B1088D">
        <w:rPr>
          <w:rStyle w:val="StyleUnderline"/>
          <w:highlight w:val="green"/>
        </w:rPr>
        <w:t>their stances on</w:t>
      </w:r>
      <w:r w:rsidRPr="00D032ED">
        <w:t xml:space="preserve"> such practices in light of the potential benefits </w:t>
      </w:r>
      <w:r w:rsidRPr="00B1088D">
        <w:rPr>
          <w:rStyle w:val="StyleUnderline"/>
          <w:highlight w:val="green"/>
        </w:rPr>
        <w:t>CRISPR</w:t>
      </w:r>
      <w:r w:rsidRPr="00D032ED">
        <w:t xml:space="preserve"> technology can offer </w:t>
      </w:r>
      <w:r w:rsidRPr="00B1088D">
        <w:rPr>
          <w:rStyle w:val="StyleUnderline"/>
          <w:highlight w:val="green"/>
        </w:rPr>
        <w:t>and should attempt to</w:t>
      </w:r>
      <w:r w:rsidRPr="00B1088D">
        <w:rPr>
          <w:highlight w:val="green"/>
        </w:rPr>
        <w:t xml:space="preserve"> </w:t>
      </w:r>
      <w:r w:rsidRPr="00B1088D">
        <w:rPr>
          <w:rStyle w:val="StyleUnderline"/>
          <w:highlight w:val="green"/>
        </w:rPr>
        <w:t>reach</w:t>
      </w:r>
      <w:r w:rsidRPr="00D032ED">
        <w:rPr>
          <w:rStyle w:val="StyleUnderline"/>
        </w:rPr>
        <w:t xml:space="preserve"> a </w:t>
      </w:r>
      <w:r w:rsidRPr="00B1088D">
        <w:rPr>
          <w:rStyle w:val="StyleUnderline"/>
          <w:highlight w:val="green"/>
        </w:rPr>
        <w:t>general consensus on</w:t>
      </w:r>
      <w:r w:rsidRPr="00D032ED">
        <w:rPr>
          <w:rStyle w:val="StyleUnderline"/>
        </w:rPr>
        <w:t xml:space="preserve"> the proper uses of </w:t>
      </w:r>
      <w:r w:rsidRPr="00B1088D">
        <w:rPr>
          <w:rStyle w:val="StyleUnderline"/>
          <w:highlight w:val="green"/>
        </w:rPr>
        <w:t>CRISPR</w:t>
      </w:r>
      <w:r w:rsidRPr="00D032ED">
        <w:rPr>
          <w:rStyle w:val="StyleUnderline"/>
        </w:rPr>
        <w:t>.</w:t>
      </w:r>
      <w:r w:rsidRPr="00D032ED">
        <w:t xml:space="preserve"> Given recent events, </w:t>
      </w:r>
      <w:r w:rsidRPr="00D032ED">
        <w:rPr>
          <w:rStyle w:val="StyleUnderline"/>
        </w:rPr>
        <w:t>the WHO should promptly issue guidelines to assist legislatures in crafting laws that promote progress in this area while maintaining consistency with concepts of morality.</w:t>
      </w:r>
    </w:p>
    <w:p w:rsidR="00E42E4C" w:rsidRPr="008C27C4" w:rsidRDefault="00E42E4C" w:rsidP="008C27C4"/>
    <w:sectPr w:rsidR="00E42E4C" w:rsidRPr="008C27C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1714E6"/>
    <w:multiLevelType w:val="hybridMultilevel"/>
    <w:tmpl w:val="9A483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1B6AB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51777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C27C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862F8"/>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C7595"/>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67AA"/>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27C4"/>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5861"/>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128A"/>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B3"/>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019017F3-E295-4742-AE94-964AF4748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3128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312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3128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E3128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E3128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312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128A"/>
  </w:style>
  <w:style w:type="character" w:customStyle="1" w:styleId="Heading1Char">
    <w:name w:val="Heading 1 Char"/>
    <w:aliases w:val="Pocket Char"/>
    <w:basedOn w:val="DefaultParagraphFont"/>
    <w:link w:val="Heading1"/>
    <w:uiPriority w:val="9"/>
    <w:rsid w:val="00E3128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3128A"/>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E3128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E3128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E3128A"/>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E3128A"/>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E3128A"/>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E3128A"/>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E3128A"/>
    <w:rPr>
      <w:color w:val="auto"/>
      <w:u w:val="none"/>
    </w:rPr>
  </w:style>
  <w:style w:type="paragraph" w:styleId="DocumentMap">
    <w:name w:val="Document Map"/>
    <w:basedOn w:val="Normal"/>
    <w:link w:val="DocumentMapChar"/>
    <w:uiPriority w:val="99"/>
    <w:semiHidden/>
    <w:unhideWhenUsed/>
    <w:rsid w:val="00E3128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3128A"/>
    <w:rPr>
      <w:rFonts w:ascii="Lucida Grande" w:hAnsi="Lucida Grande" w:cs="Lucida Grande"/>
    </w:rPr>
  </w:style>
  <w:style w:type="paragraph" w:customStyle="1" w:styleId="textbold">
    <w:name w:val="text bold"/>
    <w:basedOn w:val="Normal"/>
    <w:link w:val="Emphasis"/>
    <w:uiPriority w:val="20"/>
    <w:qFormat/>
    <w:rsid w:val="008C27C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8C27C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Analytic">
    <w:name w:val="Analytic"/>
    <w:basedOn w:val="Normal"/>
    <w:autoRedefine/>
    <w:qFormat/>
    <w:rsid w:val="008C27C4"/>
    <w:rPr>
      <w:b/>
      <w:bCs/>
      <w:color w:val="404040" w:themeColor="text1" w:themeTint="BF"/>
      <w:sz w:val="26"/>
      <w:szCs w:val="26"/>
    </w:rPr>
  </w:style>
  <w:style w:type="character" w:styleId="UnresolvedMention">
    <w:name w:val="Unresolved Mention"/>
    <w:basedOn w:val="DefaultParagraphFont"/>
    <w:uiPriority w:val="99"/>
    <w:semiHidden/>
    <w:unhideWhenUsed/>
    <w:rsid w:val="008C27C4"/>
    <w:rPr>
      <w:color w:val="605E5C"/>
      <w:shd w:val="clear" w:color="auto" w:fill="E1DFDD"/>
    </w:rPr>
  </w:style>
  <w:style w:type="paragraph" w:customStyle="1" w:styleId="Emphasis1">
    <w:name w:val="Emphasis1"/>
    <w:basedOn w:val="Normal"/>
    <w:autoRedefine/>
    <w:uiPriority w:val="20"/>
    <w:qFormat/>
    <w:rsid w:val="008C27C4"/>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ure.com/articles/d41586-019-03164-5"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astcompany.com/90561762/nobel-prize-jennifer-doudna-emmanuelle-charpentier-crispr-patent-lawsui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5965580/" TargetMode="External"/><Relationship Id="rId5" Type="http://schemas.openxmlformats.org/officeDocument/2006/relationships/numbering" Target="numbering.xml"/><Relationship Id="rId15" Type="http://schemas.openxmlformats.org/officeDocument/2006/relationships/hyperlink" Target="https://www.biocompare.com/Editorial-Articles/559757-CRISPR-Cas-Gene-Editing-A-New-Weapon-against-Infectious-Disease/" TargetMode="External"/><Relationship Id="rId10" Type="http://schemas.openxmlformats.org/officeDocument/2006/relationships/hyperlink" Target="https://www.americanbar.org/groups/intellectual_property_law/publications/landslide/2017-18/january-february/crispr-new-frontier-biotechnology-innovation-digital-feature/" TargetMode="External"/><Relationship Id="rId4" Type="http://schemas.openxmlformats.org/officeDocument/2006/relationships/customXml" Target="../customXml/item4.xml"/><Relationship Id="rId9" Type="http://schemas.openxmlformats.org/officeDocument/2006/relationships/hyperlink" Target="https://therealdansfera.medium.com/crispr-therapeutics-creates-gene-based-medicines-25a66c674998" TargetMode="External"/><Relationship Id="rId14" Type="http://schemas.openxmlformats.org/officeDocument/2006/relationships/hyperlink" Target="https://www.fiercebiotech.com/biotech/scribe-therapeutics-emerges-20m-biogen-pact-to-clear-crispr-hurdl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10195</Words>
  <Characters>58115</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68174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3</cp:revision>
  <dcterms:created xsi:type="dcterms:W3CDTF">2021-09-18T14:38:00Z</dcterms:created>
  <dcterms:modified xsi:type="dcterms:W3CDTF">2021-09-18T14:38:00Z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