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36E41" w14:textId="47D2859C" w:rsidR="00596478" w:rsidRDefault="00596478" w:rsidP="00596478">
      <w:pPr>
        <w:pStyle w:val="Heading2"/>
      </w:pPr>
      <w:r>
        <w:t>1NC</w:t>
      </w:r>
    </w:p>
    <w:p w14:paraId="0CD99818" w14:textId="77777777" w:rsidR="00596478" w:rsidRPr="00621534" w:rsidRDefault="00596478" w:rsidP="00596478">
      <w:pPr>
        <w:pStyle w:val="Heading4"/>
        <w:rPr>
          <w:rFonts w:cs="Calibri"/>
        </w:rPr>
      </w:pPr>
      <w:r w:rsidRPr="00621534">
        <w:rPr>
          <w:rFonts w:cs="Calibri"/>
        </w:rPr>
        <w:t xml:space="preserve">Interpretation: “Appropriation of outer space” by private entities refers to the exercise of exclusive control of space. </w:t>
      </w:r>
    </w:p>
    <w:p w14:paraId="12AC9A74" w14:textId="77777777" w:rsidR="00596478" w:rsidRPr="00621534" w:rsidRDefault="00596478" w:rsidP="00596478">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02ADFD6E" w14:textId="77777777" w:rsidR="00596478" w:rsidRDefault="00596478" w:rsidP="00596478">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7E01BA8" w14:textId="77777777" w:rsidR="00596478" w:rsidRPr="00621534" w:rsidRDefault="00596478" w:rsidP="00596478"/>
    <w:p w14:paraId="1B91ECCE" w14:textId="77777777" w:rsidR="00596478" w:rsidRPr="00621534" w:rsidRDefault="00596478" w:rsidP="00596478">
      <w:pPr>
        <w:pStyle w:val="Heading4"/>
        <w:rPr>
          <w:rFonts w:cs="Calibri"/>
        </w:rPr>
      </w:pPr>
      <w:bookmarkStart w:id="0" w:name="_GoBack"/>
      <w:bookmarkEnd w:id="0"/>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48364D1D" w14:textId="77777777" w:rsidR="00596478" w:rsidRPr="00621534" w:rsidRDefault="00596478" w:rsidP="00596478">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663926CD" w14:textId="77777777" w:rsidR="00596478" w:rsidRDefault="00596478" w:rsidP="00596478">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w:t>
      </w:r>
      <w:r w:rsidRPr="00621534">
        <w:rPr>
          <w:sz w:val="12"/>
        </w:rPr>
        <w:lastRenderedPageBreak/>
        <w:t xml:space="preserve">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w:t>
      </w:r>
      <w:r w:rsidRPr="00F348B2">
        <w:rPr>
          <w:rStyle w:val="StyleUnderline"/>
        </w:rPr>
        <w:lastRenderedPageBreak/>
        <w:t xml:space="preserve">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39927B70" w14:textId="77777777" w:rsidR="00596478" w:rsidRPr="00621534" w:rsidRDefault="00596478" w:rsidP="00596478">
      <w:pPr>
        <w:rPr>
          <w:sz w:val="12"/>
        </w:rPr>
      </w:pPr>
    </w:p>
    <w:p w14:paraId="43963FEB" w14:textId="77777777" w:rsidR="00596478" w:rsidRPr="00621534" w:rsidRDefault="00596478" w:rsidP="00596478">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761EF81A" w14:textId="77777777" w:rsidR="00596478" w:rsidRDefault="00596478" w:rsidP="00596478">
      <w:pPr>
        <w:pStyle w:val="Heading4"/>
        <w:rPr>
          <w:rFonts w:cs="Calibri"/>
        </w:rPr>
      </w:pPr>
      <w:r w:rsidRPr="00621534">
        <w:rPr>
          <w:rFonts w:cs="Calibri"/>
        </w:rPr>
        <w:t>Standards</w:t>
      </w:r>
      <w:r>
        <w:rPr>
          <w:rFonts w:cs="Calibri"/>
        </w:rPr>
        <w:t>:</w:t>
      </w:r>
    </w:p>
    <w:p w14:paraId="1D210691" w14:textId="77777777" w:rsidR="00596478" w:rsidRDefault="00596478" w:rsidP="00596478">
      <w:pPr>
        <w:pStyle w:val="Heading4"/>
        <w:numPr>
          <w:ilvl w:val="0"/>
          <w:numId w:val="12"/>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1705ABBD" w14:textId="77777777" w:rsidR="00596478" w:rsidRPr="00B022EC" w:rsidRDefault="00596478" w:rsidP="00596478">
      <w:pPr>
        <w:pStyle w:val="Heading4"/>
        <w:numPr>
          <w:ilvl w:val="0"/>
          <w:numId w:val="12"/>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4F9A3AF0" w14:textId="77777777" w:rsidR="00596478" w:rsidRPr="00621534" w:rsidRDefault="00596478" w:rsidP="00596478"/>
    <w:p w14:paraId="6AD3FBC0" w14:textId="77777777" w:rsidR="00596478" w:rsidRPr="00621534" w:rsidRDefault="00596478" w:rsidP="00596478">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616DEA89" w14:textId="77777777" w:rsidR="00596478" w:rsidRPr="00621534" w:rsidRDefault="00596478" w:rsidP="00596478">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50CB784A" w14:textId="77777777" w:rsidR="00596478" w:rsidRPr="00621534" w:rsidRDefault="00596478" w:rsidP="00596478">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28D285A7" w14:textId="77777777" w:rsidR="00596478" w:rsidRPr="00E7563E" w:rsidRDefault="00596478" w:rsidP="00596478">
      <w:pPr>
        <w:pStyle w:val="Heading4"/>
      </w:pPr>
      <w:r w:rsidRPr="00E7563E">
        <w:t xml:space="preserve">No RVIs – </w:t>
      </w:r>
      <w:r>
        <w:t>fairness and education are logical litmus tests and they</w:t>
      </w:r>
      <w:r w:rsidRPr="00E7563E">
        <w:t xml:space="preserve"> incentivize baiting theory and </w:t>
      </w:r>
      <w:r>
        <w:t xml:space="preserve">prepping it out which turns substance </w:t>
      </w:r>
      <w:proofErr w:type="spellStart"/>
      <w:r>
        <w:t>crowdout</w:t>
      </w:r>
      <w:proofErr w:type="spellEnd"/>
    </w:p>
    <w:p w14:paraId="461D2782" w14:textId="7F29929F" w:rsidR="00596478" w:rsidRDefault="00596478" w:rsidP="00596478">
      <w:pPr>
        <w:pStyle w:val="Heading2"/>
      </w:pPr>
      <w:r>
        <w:lastRenderedPageBreak/>
        <w:t>1NC</w:t>
      </w:r>
    </w:p>
    <w:p w14:paraId="5709D20B" w14:textId="2ADEF301" w:rsidR="00596478" w:rsidRDefault="00596478" w:rsidP="00596478">
      <w:pPr>
        <w:pStyle w:val="Heading4"/>
      </w:pPr>
      <w:r>
        <w:t>Xi is consolidating unprecedented political power – that’s only possible with strong PLA support</w:t>
      </w:r>
    </w:p>
    <w:p w14:paraId="2ECBDF6A" w14:textId="77777777" w:rsidR="00596478" w:rsidRPr="00845F67" w:rsidRDefault="00596478" w:rsidP="00596478">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E46C32B" w14:textId="77777777" w:rsidR="00596478" w:rsidRPr="00225479" w:rsidRDefault="00596478" w:rsidP="00596478">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5BBA2468" w14:textId="77777777" w:rsidR="00596478" w:rsidRPr="00225479" w:rsidRDefault="00596478" w:rsidP="00596478">
      <w:r w:rsidRPr="00225479">
        <w:rPr>
          <w:rStyle w:val="StyleUnderline"/>
        </w:rPr>
        <w:t>Why is the People's Liberation Army making a comeback? The answer lies in succession politics</w:t>
      </w:r>
      <w:r w:rsidRPr="00225479">
        <w:t>.</w:t>
      </w:r>
    </w:p>
    <w:p w14:paraId="0F13972E" w14:textId="77777777" w:rsidR="00596478" w:rsidRPr="00225479" w:rsidRDefault="00596478" w:rsidP="0059647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D9B7AAD" w14:textId="77777777" w:rsidR="00596478" w:rsidRPr="00225479" w:rsidRDefault="00596478" w:rsidP="00596478">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50BE3D2D" w14:textId="77777777" w:rsidR="00596478" w:rsidRPr="00225479" w:rsidRDefault="00596478" w:rsidP="00596478">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D3DCAC7" w14:textId="77777777" w:rsidR="00596478" w:rsidRPr="00225479" w:rsidRDefault="00596478" w:rsidP="0059647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36990F8E" w14:textId="77777777" w:rsidR="00596478" w:rsidRPr="00225479" w:rsidRDefault="00596478" w:rsidP="00596478">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28F69D91" w14:textId="77777777" w:rsidR="00596478" w:rsidRPr="00225479" w:rsidRDefault="00596478" w:rsidP="0059647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18079B7F" w14:textId="77777777" w:rsidR="00596478" w:rsidRPr="00225479" w:rsidRDefault="00596478" w:rsidP="0059647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76E5061D" w14:textId="77777777" w:rsidR="00596478" w:rsidRPr="00225479" w:rsidRDefault="00596478" w:rsidP="00596478">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B288277" w14:textId="77777777" w:rsidR="00596478" w:rsidRPr="00225479" w:rsidRDefault="00596478" w:rsidP="00596478">
      <w:pPr>
        <w:rPr>
          <w:sz w:val="12"/>
        </w:rPr>
      </w:pPr>
      <w:r w:rsidRPr="00225479">
        <w:rPr>
          <w:sz w:val="12"/>
        </w:rPr>
        <w:lastRenderedPageBreak/>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6C21F9DA" w14:textId="77777777" w:rsidR="00596478" w:rsidRDefault="00596478" w:rsidP="00596478">
      <w:pPr>
        <w:pStyle w:val="Heading4"/>
      </w:pPr>
      <w:r>
        <w:t>The plan alienates the PLA – they view space dominance as the linchpin of China’s legitimacy – specifically, public-private tech development is key</w:t>
      </w:r>
    </w:p>
    <w:p w14:paraId="6E7B0C3D" w14:textId="77777777" w:rsidR="00596478" w:rsidRPr="00D25E3F" w:rsidRDefault="00596478" w:rsidP="00596478">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01917DAB" w14:textId="77777777" w:rsidR="00596478" w:rsidRPr="00A022B6" w:rsidRDefault="00596478" w:rsidP="00596478">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1617C2">
        <w:rPr>
          <w:rStyle w:val="Emphasis"/>
          <w:highlight w:val="green"/>
        </w:rPr>
        <w:t xml:space="preserve">Beijing's space </w:t>
      </w:r>
      <w:proofErr w:type="spellStart"/>
      <w:r w:rsidRPr="001617C2">
        <w:rPr>
          <w:rStyle w:val="Emphasis"/>
          <w:highlight w:val="green"/>
        </w:rPr>
        <w:t>programme</w:t>
      </w:r>
      <w:proofErr w:type="spellEnd"/>
      <w:r w:rsidRPr="001617C2">
        <w:rPr>
          <w:rStyle w:val="Emphasis"/>
          <w:highlight w:val="green"/>
        </w:rPr>
        <w:t xml:space="preserve"> is linked to China's</w:t>
      </w:r>
      <w:r w:rsidRPr="00A022B6">
        <w:rPr>
          <w:rStyle w:val="Emphasis"/>
        </w:rPr>
        <w:t xml:space="preserve"> central concept of comprehensive </w:t>
      </w:r>
      <w:r w:rsidRPr="001617C2">
        <w:rPr>
          <w:rStyle w:val="Emphasis"/>
          <w:highlight w:val="green"/>
        </w:rPr>
        <w:t>national power</w:t>
      </w:r>
      <w:r w:rsidRPr="001617C2">
        <w:rPr>
          <w:rStyle w:val="StyleUnderline"/>
          <w:highlight w:val="green"/>
        </w:rPr>
        <w:t>. "This is</w:t>
      </w:r>
      <w:r w:rsidRPr="00A022B6">
        <w:rPr>
          <w:rStyle w:val="StyleUnderline"/>
        </w:rPr>
        <w:t xml:space="preserve"> basically </w:t>
      </w:r>
      <w:r w:rsidRPr="001617C2">
        <w:rPr>
          <w:rStyle w:val="StyleUnderline"/>
          <w:highlight w:val="green"/>
        </w:rPr>
        <w:t>how the Chinese think</w:t>
      </w:r>
      <w:r w:rsidRPr="00A022B6">
        <w:rPr>
          <w:rStyle w:val="StyleUnderline"/>
        </w:rPr>
        <w:t xml:space="preserve"> about how they rack and stack, how </w:t>
      </w:r>
      <w:r w:rsidRPr="001617C2">
        <w:rPr>
          <w:rStyle w:val="StyleUnderline"/>
          <w:highlight w:val="green"/>
        </w:rPr>
        <w:t>they compare</w:t>
      </w:r>
      <w:r w:rsidRPr="00A022B6">
        <w:rPr>
          <w:rStyle w:val="StyleUnderline"/>
        </w:rPr>
        <w:t xml:space="preserve"> with other countries</w:t>
      </w:r>
      <w:r w:rsidRPr="00A022B6">
        <w:rPr>
          <w:sz w:val="12"/>
        </w:rPr>
        <w:t>."</w:t>
      </w:r>
    </w:p>
    <w:p w14:paraId="458EC630" w14:textId="77777777" w:rsidR="00596478" w:rsidRPr="00A022B6" w:rsidRDefault="00596478" w:rsidP="00596478">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1617C2">
        <w:rPr>
          <w:rStyle w:val="StyleUnderline"/>
          <w:highlight w:val="green"/>
        </w:rPr>
        <w:t>Space touches every</w:t>
      </w:r>
      <w:r w:rsidRPr="00A022B6">
        <w:rPr>
          <w:rStyle w:val="StyleUnderline"/>
        </w:rPr>
        <w:t xml:space="preserve"> one of these </w:t>
      </w:r>
      <w:r w:rsidRPr="001617C2">
        <w:rPr>
          <w:rStyle w:val="StyleUnderline"/>
          <w:highlight w:val="green"/>
        </w:rPr>
        <w:t>aspect</w:t>
      </w:r>
      <w:r w:rsidRPr="00A022B6">
        <w:rPr>
          <w:rStyle w:val="StyleUnderline"/>
        </w:rPr>
        <w:t xml:space="preserve">s </w:t>
      </w:r>
      <w:r w:rsidRPr="001617C2">
        <w:rPr>
          <w:rStyle w:val="StyleUnderline"/>
          <w:highlight w:val="green"/>
        </w:rPr>
        <w:t>in comprehensive</w:t>
      </w:r>
      <w:r w:rsidRPr="00A022B6">
        <w:rPr>
          <w:rStyle w:val="StyleUnderline"/>
        </w:rPr>
        <w:t xml:space="preserve"> national </w:t>
      </w:r>
      <w:r w:rsidRPr="001617C2">
        <w:rPr>
          <w:rStyle w:val="StyleUnderline"/>
          <w:highlight w:val="green"/>
        </w:rPr>
        <w:t>power</w:t>
      </w:r>
      <w:r w:rsidRPr="00A022B6">
        <w:rPr>
          <w:rStyle w:val="StyleUnderline"/>
        </w:rPr>
        <w:t>, and that is a part of why Chinese see space as so important</w:t>
      </w:r>
      <w:r w:rsidRPr="00A022B6">
        <w:rPr>
          <w:sz w:val="12"/>
        </w:rPr>
        <w:t>."</w:t>
      </w:r>
    </w:p>
    <w:p w14:paraId="1155FAB4" w14:textId="77777777" w:rsidR="00596478" w:rsidRPr="00A022B6" w:rsidRDefault="00596478" w:rsidP="00596478">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1617C2">
        <w:rPr>
          <w:rStyle w:val="Emphasis"/>
          <w:highlight w:val="green"/>
        </w:rPr>
        <w:t>space achievements "promote pride</w:t>
      </w:r>
      <w:r w:rsidRPr="00A022B6">
        <w:rPr>
          <w:rStyle w:val="Emphasis"/>
        </w:rPr>
        <w:t xml:space="preserve"> within China, especially </w:t>
      </w:r>
      <w:r w:rsidRPr="001617C2">
        <w:rPr>
          <w:rStyle w:val="Emphasis"/>
          <w:highlight w:val="green"/>
        </w:rPr>
        <w:t>for the</w:t>
      </w:r>
      <w:r w:rsidRPr="00A022B6">
        <w:rPr>
          <w:rStyle w:val="Emphasis"/>
        </w:rPr>
        <w:t xml:space="preserve"> Chinese Communist Party </w:t>
      </w:r>
      <w:r w:rsidRPr="001617C2">
        <w:rPr>
          <w:rStyle w:val="Emphasis"/>
          <w:highlight w:val="green"/>
        </w:rPr>
        <w:t>(CCP)</w:t>
      </w:r>
      <w:r w:rsidRPr="00A022B6">
        <w:rPr>
          <w:rStyle w:val="StyleUnderline"/>
        </w:rPr>
        <w:t xml:space="preserve"> ... It's symbolic of how far China has come," he said, </w:t>
      </w:r>
      <w:r w:rsidRPr="001617C2">
        <w:rPr>
          <w:rStyle w:val="StyleUnderline"/>
          <w:highlight w:val="green"/>
        </w:rPr>
        <w:t>and</w:t>
      </w:r>
      <w:r w:rsidRPr="00A022B6">
        <w:rPr>
          <w:rStyle w:val="StyleUnderline"/>
        </w:rPr>
        <w:t xml:space="preserve"> "</w:t>
      </w:r>
      <w:r w:rsidRPr="00A022B6">
        <w:rPr>
          <w:rStyle w:val="Emphasis"/>
        </w:rPr>
        <w:t xml:space="preserve">it </w:t>
      </w:r>
      <w:r w:rsidRPr="001617C2">
        <w:rPr>
          <w:rStyle w:val="Emphasis"/>
          <w:highlight w:val="green"/>
        </w:rPr>
        <w:t>give</w:t>
      </w:r>
      <w:r w:rsidRPr="00A022B6">
        <w:rPr>
          <w:rStyle w:val="Emphasis"/>
        </w:rPr>
        <w:t xml:space="preserve">s </w:t>
      </w:r>
      <w:r w:rsidRPr="001617C2">
        <w:rPr>
          <w:rStyle w:val="Emphasis"/>
          <w:highlight w:val="green"/>
        </w:rPr>
        <w:t>the CCP legitimacy</w:t>
      </w:r>
      <w:r w:rsidRPr="00A022B6">
        <w:rPr>
          <w:sz w:val="12"/>
        </w:rPr>
        <w:t>".</w:t>
      </w:r>
    </w:p>
    <w:p w14:paraId="2A7F9379" w14:textId="77777777" w:rsidR="00596478" w:rsidRPr="00A022B6" w:rsidRDefault="00596478" w:rsidP="00596478">
      <w:pPr>
        <w:rPr>
          <w:sz w:val="12"/>
        </w:rPr>
      </w:pPr>
      <w:r w:rsidRPr="00A022B6">
        <w:rPr>
          <w:rStyle w:val="StyleUnderline"/>
        </w:rPr>
        <w:t xml:space="preserve">China is pushing into space services, including </w:t>
      </w:r>
      <w:r w:rsidRPr="001617C2">
        <w:rPr>
          <w:rStyle w:val="Emphasis"/>
          <w:highlight w:val="green"/>
        </w:rPr>
        <w:t>satellite launches</w:t>
      </w:r>
      <w:r w:rsidRPr="00A022B6">
        <w:rPr>
          <w:rStyle w:val="StyleUnderline"/>
        </w:rPr>
        <w:t xml:space="preserve">, </w:t>
      </w:r>
      <w:r w:rsidRPr="00A022B6">
        <w:rPr>
          <w:rStyle w:val="Emphasis"/>
        </w:rPr>
        <w:t xml:space="preserve">satellite </w:t>
      </w:r>
      <w:r w:rsidRPr="001617C2">
        <w:rPr>
          <w:rStyle w:val="Emphasis"/>
          <w:highlight w:val="green"/>
        </w:rPr>
        <w:t>applications</w:t>
      </w:r>
      <w:r w:rsidRPr="001617C2">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1617C2">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7B4958C1" w14:textId="77777777" w:rsidR="00596478" w:rsidRPr="00A022B6" w:rsidRDefault="00596478" w:rsidP="00596478">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47DECF1C" w14:textId="77777777" w:rsidR="00596478" w:rsidRPr="00A022B6" w:rsidRDefault="00596478" w:rsidP="00596478">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9BC4DB2" w14:textId="77777777" w:rsidR="00596478" w:rsidRPr="00A022B6" w:rsidRDefault="00596478" w:rsidP="00596478">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1617C2">
        <w:rPr>
          <w:rStyle w:val="Emphasis"/>
          <w:highlight w:val="green"/>
        </w:rPr>
        <w:t>95 per cent of</w:t>
      </w:r>
      <w:r w:rsidRPr="00A022B6">
        <w:rPr>
          <w:rStyle w:val="Emphasis"/>
        </w:rPr>
        <w:t xml:space="preserve"> space </w:t>
      </w:r>
      <w:r w:rsidRPr="001617C2">
        <w:rPr>
          <w:rStyle w:val="Emphasis"/>
          <w:highlight w:val="green"/>
        </w:rPr>
        <w:t>tech</w:t>
      </w:r>
      <w:r w:rsidRPr="00A022B6">
        <w:rPr>
          <w:rStyle w:val="Emphasis"/>
        </w:rPr>
        <w:t xml:space="preserve">nology </w:t>
      </w:r>
      <w:r w:rsidRPr="001617C2">
        <w:rPr>
          <w:rStyle w:val="Emphasis"/>
          <w:highlight w:val="green"/>
        </w:rPr>
        <w:t>has dual</w:t>
      </w:r>
      <w:r w:rsidRPr="00A022B6">
        <w:rPr>
          <w:rStyle w:val="Emphasis"/>
        </w:rPr>
        <w:t xml:space="preserve"> applications for both military and civilian </w:t>
      </w:r>
      <w:r w:rsidRPr="001617C2">
        <w:rPr>
          <w:rStyle w:val="Emphasis"/>
          <w:highlight w:val="green"/>
        </w:rPr>
        <w:t>use</w:t>
      </w:r>
      <w:r w:rsidRPr="00A022B6">
        <w:rPr>
          <w:rStyle w:val="StyleUnderline"/>
        </w:rPr>
        <w:t>. Certainly, outer space can no longer be viewed as a sanctuary</w:t>
      </w:r>
      <w:r w:rsidRPr="00A022B6">
        <w:rPr>
          <w:sz w:val="12"/>
        </w:rPr>
        <w:t>.</w:t>
      </w:r>
    </w:p>
    <w:p w14:paraId="57FD8E6A" w14:textId="77777777" w:rsidR="00596478" w:rsidRPr="00A022B6" w:rsidRDefault="00596478" w:rsidP="00596478">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54D4FCD" w14:textId="77777777" w:rsidR="00596478" w:rsidRPr="00A022B6" w:rsidRDefault="00596478" w:rsidP="00596478">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1FB3666" w14:textId="77777777" w:rsidR="00596478" w:rsidRPr="00A022B6" w:rsidRDefault="00596478" w:rsidP="00596478">
      <w:pPr>
        <w:rPr>
          <w:sz w:val="12"/>
        </w:rPr>
      </w:pPr>
      <w:r w:rsidRPr="00A022B6">
        <w:rPr>
          <w:sz w:val="12"/>
        </w:rPr>
        <w:lastRenderedPageBreak/>
        <w:t xml:space="preserve">Cheng said, </w:t>
      </w:r>
      <w:r w:rsidRPr="00A022B6">
        <w:rPr>
          <w:rStyle w:val="StyleUnderline"/>
        </w:rPr>
        <w:t>"</w:t>
      </w:r>
      <w:r w:rsidRPr="001617C2">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D62D978" w14:textId="77777777" w:rsidR="00596478" w:rsidRPr="00A022B6" w:rsidRDefault="00596478" w:rsidP="00596478">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43DB884" w14:textId="77777777" w:rsidR="00596478" w:rsidRPr="00A022B6" w:rsidRDefault="00596478" w:rsidP="00596478">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2EDC9DAF" w14:textId="77777777" w:rsidR="00596478" w:rsidRPr="00A022B6" w:rsidRDefault="00596478" w:rsidP="00596478">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09A1478" w14:textId="77777777" w:rsidR="00596478" w:rsidRPr="00A022B6" w:rsidRDefault="00596478" w:rsidP="00596478">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2102DE4" w14:textId="77777777" w:rsidR="00596478" w:rsidRPr="00A022B6" w:rsidRDefault="00596478" w:rsidP="00596478">
      <w:pPr>
        <w:rPr>
          <w:sz w:val="12"/>
        </w:rPr>
      </w:pPr>
      <w:r w:rsidRPr="001617C2">
        <w:rPr>
          <w:rStyle w:val="StyleUnderline"/>
          <w:highlight w:val="green"/>
        </w:rPr>
        <w:t xml:space="preserve">The </w:t>
      </w:r>
      <w:r w:rsidRPr="001617C2">
        <w:rPr>
          <w:rStyle w:val="Emphasis"/>
          <w:highlight w:val="green"/>
        </w:rPr>
        <w:t xml:space="preserve">PLA and </w:t>
      </w:r>
      <w:proofErr w:type="spellStart"/>
      <w:r w:rsidRPr="001617C2">
        <w:rPr>
          <w:rStyle w:val="Emphasis"/>
          <w:highlight w:val="green"/>
        </w:rPr>
        <w:t>defence</w:t>
      </w:r>
      <w:proofErr w:type="spellEnd"/>
      <w:r w:rsidRPr="001617C2">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1BD45B1" w14:textId="77777777" w:rsidR="00596478" w:rsidRPr="00A022B6" w:rsidRDefault="00596478" w:rsidP="00596478">
      <w:pPr>
        <w:rPr>
          <w:sz w:val="12"/>
          <w:szCs w:val="12"/>
        </w:rPr>
      </w:pPr>
      <w:r w:rsidRPr="00A022B6">
        <w:rPr>
          <w:sz w:val="12"/>
          <w:szCs w:val="12"/>
        </w:rPr>
        <w:t>Nonetheless, the report asserted that the US still assumed a technological lead in space.</w:t>
      </w:r>
    </w:p>
    <w:p w14:paraId="57551899" w14:textId="463299D1" w:rsidR="00596478" w:rsidRPr="00596478" w:rsidRDefault="00596478" w:rsidP="00596478">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1617C2">
        <w:rPr>
          <w:rStyle w:val="StyleUnderline"/>
          <w:highlight w:val="green"/>
        </w:rPr>
        <w:t>carried out advanced</w:t>
      </w:r>
      <w:r w:rsidRPr="00A022B6">
        <w:rPr>
          <w:rStyle w:val="StyleUnderline"/>
        </w:rPr>
        <w:t xml:space="preserve"> satellite </w:t>
      </w:r>
      <w:r w:rsidRPr="001617C2">
        <w:rPr>
          <w:rStyle w:val="StyleUnderline"/>
          <w:highlight w:val="green"/>
        </w:rPr>
        <w:t>maneuvers and are</w:t>
      </w:r>
      <w:r w:rsidRPr="00A022B6">
        <w:rPr>
          <w:rStyle w:val="StyleUnderline"/>
        </w:rPr>
        <w:t xml:space="preserve"> likely </w:t>
      </w:r>
      <w:r w:rsidRPr="001617C2">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69D8377" w14:textId="77777777" w:rsidR="00596478" w:rsidRDefault="00596478" w:rsidP="00596478">
      <w:pPr>
        <w:pStyle w:val="Heading4"/>
      </w:pPr>
      <w:r>
        <w:t xml:space="preserve">Asteroid mining is key to Xi’s regime. </w:t>
      </w:r>
    </w:p>
    <w:p w14:paraId="13C96864" w14:textId="77777777" w:rsidR="00596478" w:rsidRPr="0017700A" w:rsidRDefault="00596478" w:rsidP="00596478">
      <w:r>
        <w:rPr>
          <w:rStyle w:val="Style13ptBold"/>
        </w:rPr>
        <w:t xml:space="preserve">Weichert 20 </w:t>
      </w:r>
      <w:r w:rsidRPr="0017700A">
        <w:t xml:space="preserve">[(Brandon J., </w:t>
      </w:r>
      <w:r>
        <w:t>Master of arts in statecraft and National Security Affairs.</w:t>
      </w:r>
      <w:r w:rsidRPr="0017700A">
        <w:t xml:space="preserve">) “China determined to dominate future mining with Origin Space,” The Washington Times, 10/1/20. </w:t>
      </w:r>
      <w:hyperlink r:id="rId9" w:history="1">
        <w:r w:rsidRPr="0017700A">
          <w:rPr>
            <w:rStyle w:val="Hyperlink"/>
          </w:rPr>
          <w:t>https://www.washingtontimes.com/news/2020/oct/1/china-determined-to-dominate-future-mining-with-or/</w:t>
        </w:r>
      </w:hyperlink>
      <w:r w:rsidRPr="0017700A">
        <w:t>] RR</w:t>
      </w:r>
    </w:p>
    <w:p w14:paraId="30B6770E" w14:textId="77777777" w:rsidR="00596478" w:rsidRPr="0017700A" w:rsidRDefault="00596478" w:rsidP="00596478">
      <w:pPr>
        <w:rPr>
          <w:rStyle w:val="Emphasis"/>
        </w:rPr>
      </w:pPr>
      <w:r>
        <w:t xml:space="preserve">In November, </w:t>
      </w:r>
      <w:r w:rsidRPr="0017700A">
        <w:rPr>
          <w:rStyle w:val="StyleUnderline"/>
        </w:rPr>
        <w:t xml:space="preserve">a Chinese space mining startup, </w:t>
      </w:r>
      <w:r w:rsidRPr="00C449E5">
        <w:rPr>
          <w:rStyle w:val="StyleUnderline"/>
          <w:highlight w:val="green"/>
        </w:rPr>
        <w:t>Origin Space</w:t>
      </w:r>
      <w:r w:rsidRPr="0017700A">
        <w:rPr>
          <w:rStyle w:val="StyleUnderline"/>
        </w:rPr>
        <w:t>, will launch the world’s first space mining robot into Earth orbit</w:t>
      </w:r>
      <w:r>
        <w:t xml:space="preserve"> (designated NEO-1). Once in orbit, NEO-1 will perform a series of tests to ensure it works properly. </w:t>
      </w:r>
      <w:r w:rsidRPr="0017700A">
        <w:rPr>
          <w:rStyle w:val="Emphasis"/>
        </w:rPr>
        <w:t>This</w:t>
      </w:r>
      <w:r w:rsidRPr="0017700A">
        <w:rPr>
          <w:rStyle w:val="StyleUnderline"/>
        </w:rPr>
        <w:t xml:space="preserve"> proof-of-concept is the first of its kind and, if successful, </w:t>
      </w:r>
      <w:r w:rsidRPr="00C449E5">
        <w:rPr>
          <w:rStyle w:val="Emphasis"/>
          <w:highlight w:val="green"/>
        </w:rPr>
        <w:t>will pave the way for</w:t>
      </w:r>
      <w:r w:rsidRPr="0017700A">
        <w:rPr>
          <w:rStyle w:val="Emphasis"/>
        </w:rPr>
        <w:t xml:space="preserve"> </w:t>
      </w:r>
      <w:r w:rsidRPr="00C449E5">
        <w:rPr>
          <w:rStyle w:val="Emphasis"/>
          <w:highlight w:val="green"/>
        </w:rPr>
        <w:t xml:space="preserve">China’s </w:t>
      </w:r>
      <w:r w:rsidRPr="00C449E5">
        <w:rPr>
          <w:rStyle w:val="Emphasis"/>
        </w:rPr>
        <w:t xml:space="preserve">budding </w:t>
      </w:r>
      <w:r w:rsidRPr="00C449E5">
        <w:rPr>
          <w:rStyle w:val="Emphasis"/>
          <w:highlight w:val="green"/>
        </w:rPr>
        <w:t>space mining industry</w:t>
      </w:r>
      <w:r w:rsidRPr="0017700A">
        <w:rPr>
          <w:rStyle w:val="Emphasis"/>
        </w:rPr>
        <w:t xml:space="preserve"> to take flight.</w:t>
      </w:r>
    </w:p>
    <w:p w14:paraId="63022CCD" w14:textId="77777777" w:rsidR="00596478" w:rsidRPr="0017700A" w:rsidRDefault="00596478" w:rsidP="00596478">
      <w:pPr>
        <w:rPr>
          <w:rStyle w:val="Emphasis"/>
        </w:rPr>
      </w:pPr>
      <w:r>
        <w:t xml:space="preserve">It is believed that the world’s first trillionaire will come from the space mining industry. Following the launch of NEO-1, </w:t>
      </w:r>
      <w:r w:rsidRPr="0017700A">
        <w:rPr>
          <w:rStyle w:val="StyleUnderline"/>
        </w:rPr>
        <w:t>Origin Space plans to place a small observation satellite, Yuanwang-1 (or “Little Hubble”),</w:t>
      </w:r>
      <w:r>
        <w:t xml:space="preserve"> in Earth orbit next year </w:t>
      </w:r>
      <w:r w:rsidRPr="0017700A">
        <w:rPr>
          <w:rStyle w:val="StyleUnderline"/>
        </w:rPr>
        <w:t>to search for mineable asteroids</w:t>
      </w:r>
      <w:r>
        <w:t xml:space="preserve">. Beijing has identified </w:t>
      </w:r>
      <w:r w:rsidRPr="00C449E5">
        <w:rPr>
          <w:rStyle w:val="Emphasis"/>
          <w:highlight w:val="green"/>
        </w:rPr>
        <w:t>space mining as new strategic</w:t>
      </w:r>
      <w:r w:rsidRPr="0017700A">
        <w:rPr>
          <w:rStyle w:val="Emphasis"/>
        </w:rPr>
        <w:t xml:space="preserve"> </w:t>
      </w:r>
      <w:r w:rsidRPr="00C449E5">
        <w:rPr>
          <w:rStyle w:val="Emphasis"/>
          <w:highlight w:val="green"/>
        </w:rPr>
        <w:t>industry that China must dominate</w:t>
      </w:r>
      <w:r w:rsidRPr="0017700A">
        <w:rPr>
          <w:rStyle w:val="StyleUnderline"/>
        </w:rPr>
        <w:t xml:space="preserve"> in order </w:t>
      </w:r>
      <w:r w:rsidRPr="00C449E5">
        <w:rPr>
          <w:rStyle w:val="Emphasis"/>
          <w:highlight w:val="green"/>
        </w:rPr>
        <w:t>to fulfill</w:t>
      </w:r>
      <w:r w:rsidRPr="0017700A">
        <w:rPr>
          <w:rStyle w:val="Emphasis"/>
        </w:rPr>
        <w:t xml:space="preserve"> President </w:t>
      </w:r>
      <w:r w:rsidRPr="00C449E5">
        <w:rPr>
          <w:rStyle w:val="Emphasis"/>
          <w:highlight w:val="green"/>
        </w:rPr>
        <w:t>Xi</w:t>
      </w:r>
      <w:r w:rsidRPr="0017700A">
        <w:rPr>
          <w:rStyle w:val="Emphasis"/>
        </w:rPr>
        <w:t xml:space="preserve"> </w:t>
      </w:r>
      <w:r w:rsidRPr="00C449E5">
        <w:rPr>
          <w:rStyle w:val="Emphasis"/>
        </w:rPr>
        <w:t>Jinping</w:t>
      </w:r>
      <w:r w:rsidRPr="00C449E5">
        <w:rPr>
          <w:rStyle w:val="Emphasis"/>
          <w:highlight w:val="green"/>
        </w:rPr>
        <w:t>’s goal of making</w:t>
      </w:r>
      <w:r w:rsidRPr="0017700A">
        <w:rPr>
          <w:rStyle w:val="Emphasis"/>
        </w:rPr>
        <w:t xml:space="preserve"> </w:t>
      </w:r>
      <w:r w:rsidRPr="00C449E5">
        <w:rPr>
          <w:rStyle w:val="Emphasis"/>
          <w:highlight w:val="green"/>
        </w:rPr>
        <w:t>the P</w:t>
      </w:r>
      <w:r w:rsidRPr="0017700A">
        <w:rPr>
          <w:rStyle w:val="Emphasis"/>
        </w:rPr>
        <w:t xml:space="preserve">eople’s </w:t>
      </w:r>
      <w:r w:rsidRPr="00C449E5">
        <w:rPr>
          <w:rStyle w:val="Emphasis"/>
          <w:highlight w:val="green"/>
        </w:rPr>
        <w:t>R</w:t>
      </w:r>
      <w:r w:rsidRPr="0017700A">
        <w:rPr>
          <w:rStyle w:val="Emphasis"/>
        </w:rPr>
        <w:t xml:space="preserve">epublic </w:t>
      </w:r>
      <w:r w:rsidRPr="00C449E5">
        <w:rPr>
          <w:rStyle w:val="Emphasis"/>
          <w:highlight w:val="green"/>
        </w:rPr>
        <w:t>o</w:t>
      </w:r>
      <w:r w:rsidRPr="0017700A">
        <w:rPr>
          <w:rStyle w:val="Emphasis"/>
        </w:rPr>
        <w:t xml:space="preserve">f </w:t>
      </w:r>
      <w:r w:rsidRPr="00C449E5">
        <w:rPr>
          <w:rStyle w:val="Emphasis"/>
          <w:highlight w:val="green"/>
        </w:rPr>
        <w:t>C</w:t>
      </w:r>
      <w:r w:rsidRPr="0017700A">
        <w:rPr>
          <w:rStyle w:val="Emphasis"/>
        </w:rPr>
        <w:t xml:space="preserve">hina </w:t>
      </w:r>
      <w:r w:rsidRPr="00C449E5">
        <w:rPr>
          <w:rStyle w:val="Emphasis"/>
          <w:highlight w:val="green"/>
        </w:rPr>
        <w:t>the world’s hegemon</w:t>
      </w:r>
      <w:r w:rsidRPr="0017700A">
        <w:rPr>
          <w:rStyle w:val="Emphasis"/>
        </w:rPr>
        <w:t xml:space="preserve"> by 2049.</w:t>
      </w:r>
    </w:p>
    <w:p w14:paraId="657D90B5" w14:textId="77777777" w:rsidR="00596478" w:rsidRDefault="00596478" w:rsidP="00596478">
      <w:r w:rsidRPr="0017700A">
        <w:rPr>
          <w:rStyle w:val="StyleUnderline"/>
        </w:rPr>
        <w:t xml:space="preserve">For President Xi to realize </w:t>
      </w:r>
      <w:r w:rsidRPr="00BD2C50">
        <w:rPr>
          <w:rStyle w:val="StyleUnderline"/>
        </w:rPr>
        <w:t>his “China Dream”</w:t>
      </w:r>
      <w:r w:rsidRPr="0017700A">
        <w:rPr>
          <w:rStyle w:val="StyleUnderline"/>
        </w:rPr>
        <w:t xml:space="preserve"> of global domination by 2049, </w:t>
      </w:r>
      <w:r w:rsidRPr="00BD2C50">
        <w:rPr>
          <w:rStyle w:val="StyleUnderline"/>
          <w:highlight w:val="green"/>
        </w:rPr>
        <w:t>China has</w:t>
      </w:r>
      <w:r w:rsidRPr="0017700A">
        <w:rPr>
          <w:rStyle w:val="StyleUnderline"/>
        </w:rPr>
        <w:t xml:space="preserve"> </w:t>
      </w:r>
      <w:r w:rsidRPr="00BD2C50">
        <w:rPr>
          <w:rStyle w:val="StyleUnderline"/>
          <w:highlight w:val="green"/>
        </w:rPr>
        <w:t>embraced</w:t>
      </w:r>
      <w:r w:rsidRPr="0017700A">
        <w:rPr>
          <w:rStyle w:val="StyleUnderline"/>
        </w:rPr>
        <w:t xml:space="preserve"> what I refer to as </w:t>
      </w:r>
      <w:r w:rsidRPr="00BD2C50">
        <w:rPr>
          <w:rStyle w:val="StyleUnderline"/>
          <w:highlight w:val="green"/>
        </w:rPr>
        <w:t>The Field of</w:t>
      </w:r>
      <w:r w:rsidRPr="00BD2C50">
        <w:rPr>
          <w:highlight w:val="green"/>
        </w:rPr>
        <w:t xml:space="preserve"> </w:t>
      </w:r>
      <w:r w:rsidRPr="00BD2C50">
        <w:rPr>
          <w:rStyle w:val="StyleUnderline"/>
          <w:highlight w:val="green"/>
        </w:rPr>
        <w:t>Dreams mentality</w:t>
      </w:r>
      <w:r w:rsidRPr="0017700A">
        <w:rPr>
          <w:rStyle w:val="StyleUnderline"/>
        </w:rPr>
        <w:t xml:space="preserve"> when it comes to high-tech innovation and space dominance:</w:t>
      </w:r>
      <w:r>
        <w:t xml:space="preserve"> </w:t>
      </w:r>
      <w:r w:rsidRPr="00BD2C50">
        <w:rPr>
          <w:rStyle w:val="Emphasis"/>
          <w:highlight w:val="green"/>
        </w:rPr>
        <w:t>If you build it, they will come.</w:t>
      </w:r>
      <w:r w:rsidRPr="0017700A">
        <w:rPr>
          <w:rStyle w:val="Emphasis"/>
        </w:rPr>
        <w:t xml:space="preserve"> </w:t>
      </w:r>
      <w:r w:rsidRPr="00BD2C50">
        <w:rPr>
          <w:rStyle w:val="StyleUnderline"/>
          <w:highlight w:val="green"/>
        </w:rPr>
        <w:t>By building</w:t>
      </w:r>
      <w:r w:rsidRPr="0017700A">
        <w:rPr>
          <w:rStyle w:val="StyleUnderline"/>
        </w:rPr>
        <w:t xml:space="preserve"> the world’s first </w:t>
      </w:r>
      <w:r w:rsidRPr="00BD2C50">
        <w:rPr>
          <w:rStyle w:val="StyleUnderline"/>
          <w:highlight w:val="green"/>
        </w:rPr>
        <w:t>viable space mining companies</w:t>
      </w:r>
      <w:r w:rsidRPr="0017700A">
        <w:rPr>
          <w:rStyle w:val="StyleUnderline"/>
        </w:rPr>
        <w:t xml:space="preserve"> </w:t>
      </w:r>
      <w:r w:rsidRPr="00BD2C50">
        <w:rPr>
          <w:rStyle w:val="StyleUnderline"/>
          <w:highlight w:val="green"/>
        </w:rPr>
        <w:t>and</w:t>
      </w:r>
      <w:r w:rsidRPr="0017700A">
        <w:rPr>
          <w:rStyle w:val="StyleUnderline"/>
        </w:rPr>
        <w:t xml:space="preserve"> creating the infrastructure needed to </w:t>
      </w:r>
      <w:r w:rsidRPr="00BD2C50">
        <w:rPr>
          <w:rStyle w:val="StyleUnderline"/>
        </w:rPr>
        <w:t xml:space="preserve">support </w:t>
      </w:r>
      <w:r w:rsidRPr="00BD2C50">
        <w:rPr>
          <w:rStyle w:val="StyleUnderline"/>
          <w:highlight w:val="green"/>
        </w:rPr>
        <w:t>long</w:t>
      </w:r>
      <w:r w:rsidRPr="0017700A">
        <w:rPr>
          <w:rStyle w:val="StyleUnderline"/>
        </w:rPr>
        <w:t>-</w:t>
      </w:r>
      <w:r w:rsidRPr="00BD2C50">
        <w:rPr>
          <w:rStyle w:val="StyleUnderline"/>
          <w:highlight w:val="green"/>
        </w:rPr>
        <w:t>range space operations</w:t>
      </w:r>
      <w:r w:rsidRPr="0017700A">
        <w:rPr>
          <w:rStyle w:val="StyleUnderline"/>
        </w:rPr>
        <w:t xml:space="preserve">, </w:t>
      </w:r>
      <w:r w:rsidRPr="00BD2C50">
        <w:rPr>
          <w:rStyle w:val="StyleUnderline"/>
          <w:highlight w:val="green"/>
        </w:rPr>
        <w:t>Beijing believes</w:t>
      </w:r>
      <w:r w:rsidRPr="0017700A">
        <w:rPr>
          <w:rStyle w:val="StyleUnderline"/>
        </w:rPr>
        <w:t xml:space="preserve"> that </w:t>
      </w:r>
      <w:r w:rsidRPr="00BD2C50">
        <w:rPr>
          <w:rStyle w:val="StyleUnderline"/>
          <w:highlight w:val="green"/>
        </w:rPr>
        <w:t>it can woo</w:t>
      </w:r>
      <w:r w:rsidRPr="0017700A">
        <w:rPr>
          <w:rStyle w:val="StyleUnderline"/>
        </w:rPr>
        <w:t xml:space="preserve"> foreign </w:t>
      </w:r>
      <w:r w:rsidRPr="00BD2C50">
        <w:rPr>
          <w:rStyle w:val="StyleUnderline"/>
          <w:highlight w:val="green"/>
        </w:rPr>
        <w:t>talent</w:t>
      </w:r>
      <w:r w:rsidRPr="0017700A">
        <w:rPr>
          <w:rStyle w:val="StyleUnderline"/>
        </w:rPr>
        <w:t xml:space="preserve"> </w:t>
      </w:r>
      <w:r w:rsidRPr="00BD2C50">
        <w:rPr>
          <w:rStyle w:val="StyleUnderline"/>
          <w:highlight w:val="green"/>
        </w:rPr>
        <w:t>and investment away</w:t>
      </w:r>
      <w:r w:rsidRPr="0017700A">
        <w:rPr>
          <w:rStyle w:val="StyleUnderline"/>
        </w:rPr>
        <w:t xml:space="preserve"> </w:t>
      </w:r>
      <w:r w:rsidRPr="00BD2C50">
        <w:rPr>
          <w:rStyle w:val="StyleUnderline"/>
          <w:highlight w:val="green"/>
        </w:rPr>
        <w:t>from the</w:t>
      </w:r>
      <w:r w:rsidRPr="0017700A">
        <w:rPr>
          <w:rStyle w:val="StyleUnderline"/>
        </w:rPr>
        <w:t xml:space="preserve"> </w:t>
      </w:r>
      <w:r w:rsidRPr="00BD2C50">
        <w:rPr>
          <w:rStyle w:val="StyleUnderline"/>
          <w:highlight w:val="green"/>
        </w:rPr>
        <w:t>U</w:t>
      </w:r>
      <w:r w:rsidRPr="0017700A">
        <w:rPr>
          <w:rStyle w:val="StyleUnderline"/>
        </w:rPr>
        <w:t xml:space="preserve">nited </w:t>
      </w:r>
      <w:r w:rsidRPr="00BD2C50">
        <w:rPr>
          <w:rStyle w:val="StyleUnderline"/>
          <w:highlight w:val="green"/>
        </w:rPr>
        <w:t>S</w:t>
      </w:r>
      <w:r w:rsidRPr="0017700A">
        <w:rPr>
          <w:rStyle w:val="StyleUnderline"/>
        </w:rPr>
        <w:t xml:space="preserve">tates and </w:t>
      </w:r>
      <w:r w:rsidRPr="00BD2C50">
        <w:rPr>
          <w:rStyle w:val="StyleUnderline"/>
          <w:highlight w:val="green"/>
        </w:rPr>
        <w:t>into China</w:t>
      </w:r>
      <w:r>
        <w:t xml:space="preserve">. There is reason to believe that Beijing’s assumptions are correct. </w:t>
      </w:r>
    </w:p>
    <w:p w14:paraId="1D256099" w14:textId="77777777" w:rsidR="00596478" w:rsidRDefault="00596478" w:rsidP="00596478">
      <w:r>
        <w:lastRenderedPageBreak/>
        <w:t xml:space="preserve">The United States has possessed the ability to venture into space and mine the various celestial bodies for decades. Yet, until the Trump administration came along, America failed to exploit space in the way that China intends to. A succession of American leaders, Democrat and Republican alike — including former Vice President Joe Biden — allowed for America’s advantages in space to erode. Now, China’s NEO-1 test scheduled for November is yet another example of how rapidly China has caught up to the indolent United States in space. </w:t>
      </w:r>
    </w:p>
    <w:p w14:paraId="3DF79630" w14:textId="77777777" w:rsidR="00596478" w:rsidRDefault="00596478" w:rsidP="00596478">
      <w:r w:rsidRPr="0017700A">
        <w:rPr>
          <w:rStyle w:val="StyleUnderline"/>
        </w:rPr>
        <w:t xml:space="preserve">If </w:t>
      </w:r>
      <w:r w:rsidRPr="00BD2C50">
        <w:rPr>
          <w:rStyle w:val="StyleUnderline"/>
          <w:highlight w:val="green"/>
        </w:rPr>
        <w:t>China</w:t>
      </w:r>
      <w:r w:rsidRPr="0017700A">
        <w:rPr>
          <w:rStyle w:val="StyleUnderline"/>
        </w:rPr>
        <w:t xml:space="preserve"> is to maintain its prosperity while also </w:t>
      </w:r>
      <w:r w:rsidRPr="00BD2C50">
        <w:rPr>
          <w:rStyle w:val="StyleUnderline"/>
          <w:highlight w:val="green"/>
        </w:rPr>
        <w:t>becoming the center of a high-tech industrial</w:t>
      </w:r>
      <w:r w:rsidRPr="0017700A">
        <w:rPr>
          <w:rStyle w:val="StyleUnderline"/>
        </w:rPr>
        <w:t xml:space="preserve"> </w:t>
      </w:r>
      <w:r w:rsidRPr="00BD2C50">
        <w:rPr>
          <w:rStyle w:val="StyleUnderline"/>
          <w:highlight w:val="green"/>
        </w:rPr>
        <w:t>revolution</w:t>
      </w:r>
      <w:r w:rsidRPr="0017700A">
        <w:rPr>
          <w:rStyle w:val="StyleUnderline"/>
        </w:rPr>
        <w:t xml:space="preserve">, </w:t>
      </w:r>
      <w:r w:rsidRPr="0017700A">
        <w:rPr>
          <w:rStyle w:val="Emphasis"/>
        </w:rPr>
        <w:t>China must possess a monopoly on Rare Earth Minerals</w:t>
      </w:r>
      <w:r w:rsidRPr="0017700A">
        <w:rPr>
          <w:rStyle w:val="StyleUnderline"/>
        </w:rPr>
        <w:t>.</w:t>
      </w:r>
      <w:r>
        <w:t xml:space="preserve"> Rare Earths are vital for the creation of advanced technology. Without these minerals, modern computers, smartphones, batteries for electric cars and other accoutrements we’ve all become used to in our daily lives would disappear.</w:t>
      </w:r>
    </w:p>
    <w:p w14:paraId="0187F1D5" w14:textId="1E43D213" w:rsidR="00596478" w:rsidRPr="00596478" w:rsidRDefault="00596478" w:rsidP="00596478">
      <w:r>
        <w:t xml:space="preserve">We would return to a pre-1970s lifestyle that few are prepared to endure. The moon and asteroids of our solar system are full of Rare Earth Minerals. </w:t>
      </w:r>
      <w:r w:rsidRPr="0017700A">
        <w:rPr>
          <w:rStyle w:val="Emphasis"/>
        </w:rPr>
        <w:t xml:space="preserve">Should Beijing gain exclusive access to the bountiful, untapped source of these Rare Earth Minerals in space, </w:t>
      </w:r>
      <w:r w:rsidRPr="00BD2C50">
        <w:rPr>
          <w:rStyle w:val="Emphasis"/>
          <w:highlight w:val="green"/>
        </w:rPr>
        <w:t>China would</w:t>
      </w:r>
      <w:r w:rsidRPr="0017700A">
        <w:rPr>
          <w:rStyle w:val="Emphasis"/>
        </w:rPr>
        <w:t xml:space="preserve"> have </w:t>
      </w:r>
      <w:r w:rsidRPr="00BD2C50">
        <w:rPr>
          <w:rStyle w:val="Emphasis"/>
          <w:highlight w:val="green"/>
        </w:rPr>
        <w:t>unprecedented</w:t>
      </w:r>
      <w:r w:rsidRPr="0017700A">
        <w:rPr>
          <w:rStyle w:val="Emphasis"/>
        </w:rPr>
        <w:t xml:space="preserve"> economic and, therefore, </w:t>
      </w:r>
      <w:r w:rsidRPr="00BD2C50">
        <w:rPr>
          <w:rStyle w:val="Emphasis"/>
          <w:highlight w:val="green"/>
        </w:rPr>
        <w:t>strategic advantages over the U</w:t>
      </w:r>
      <w:r w:rsidRPr="0017700A">
        <w:rPr>
          <w:rStyle w:val="Emphasis"/>
        </w:rPr>
        <w:t xml:space="preserve">nited </w:t>
      </w:r>
      <w:r w:rsidRPr="00BD2C50">
        <w:rPr>
          <w:rStyle w:val="Emphasis"/>
          <w:highlight w:val="green"/>
        </w:rPr>
        <w:t>S</w:t>
      </w:r>
      <w:r w:rsidRPr="0017700A">
        <w:rPr>
          <w:rStyle w:val="Emphasis"/>
        </w:rPr>
        <w:t>tates and its allies.</w:t>
      </w:r>
    </w:p>
    <w:p w14:paraId="733AFA1F" w14:textId="77777777" w:rsidR="00596478" w:rsidRPr="003057A9" w:rsidRDefault="00596478" w:rsidP="00596478">
      <w:pPr>
        <w:pStyle w:val="Heading4"/>
        <w:rPr>
          <w:u w:val="single"/>
        </w:rPr>
      </w:pPr>
      <w:r>
        <w:t xml:space="preserve">That factionalizes the CCP and emboldens challenges to Xi – the PLA is increasingly powerful and </w:t>
      </w:r>
      <w:r w:rsidRPr="003057A9">
        <w:rPr>
          <w:u w:val="single"/>
        </w:rPr>
        <w:t>not unconditionally subservient</w:t>
      </w:r>
    </w:p>
    <w:p w14:paraId="389A670E" w14:textId="77777777" w:rsidR="00596478" w:rsidRDefault="00596478" w:rsidP="0059647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16705E3A" w14:textId="77777777" w:rsidR="00596478" w:rsidRPr="00DF7688" w:rsidRDefault="00596478" w:rsidP="0059647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6FDB9E40" w14:textId="77777777" w:rsidR="00596478" w:rsidRPr="00DF7688" w:rsidRDefault="00596478" w:rsidP="0059647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752EC84" w14:textId="77777777" w:rsidR="00596478" w:rsidRPr="00DF7688" w:rsidRDefault="00596478" w:rsidP="0059647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3487A1E" w14:textId="77777777" w:rsidR="00596478" w:rsidRPr="00DF7688" w:rsidRDefault="00596478" w:rsidP="00596478">
      <w:pPr>
        <w:rPr>
          <w:sz w:val="12"/>
        </w:rPr>
      </w:pPr>
      <w:r w:rsidRPr="00DF7688">
        <w:rPr>
          <w:sz w:val="12"/>
        </w:rPr>
        <w:lastRenderedPageBreak/>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E819589" w14:textId="77777777" w:rsidR="00596478" w:rsidRPr="00DF7688" w:rsidRDefault="00596478" w:rsidP="0059647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C526AEF" w14:textId="77777777" w:rsidR="00596478" w:rsidRPr="00DF7688" w:rsidRDefault="00596478" w:rsidP="00596478">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40DD1536" w14:textId="77777777" w:rsidR="00596478" w:rsidRPr="00DF7688" w:rsidRDefault="00596478" w:rsidP="0059647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C838FE8" w14:textId="77777777" w:rsidR="00596478" w:rsidRPr="00DF7688" w:rsidRDefault="00596478" w:rsidP="0059647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E34A892" w14:textId="77777777" w:rsidR="00596478" w:rsidRPr="00DF7688" w:rsidRDefault="00596478" w:rsidP="0059647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533DB75" w14:textId="77777777" w:rsidR="00596478" w:rsidRPr="00DF7688" w:rsidRDefault="00596478" w:rsidP="0059647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5176D8FE" w14:textId="77777777" w:rsidR="00596478" w:rsidRPr="00DF7688" w:rsidRDefault="00596478" w:rsidP="00596478">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576F58AC" w14:textId="77777777" w:rsidR="00596478" w:rsidRPr="00DF7688" w:rsidRDefault="00596478" w:rsidP="00596478">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 xml:space="preserve">breeds fear among almost every senior official, </w:t>
      </w:r>
      <w:r w:rsidRPr="00DF7688">
        <w:rPr>
          <w:rStyle w:val="StyleUnderline"/>
        </w:rPr>
        <w:lastRenderedPageBreak/>
        <w:t>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5A99480" w14:textId="77777777" w:rsidR="00596478" w:rsidRPr="00DF7688" w:rsidRDefault="00596478" w:rsidP="0059647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5B2E06C" w14:textId="77777777" w:rsidR="00596478" w:rsidRPr="00ED4AF3" w:rsidRDefault="00596478" w:rsidP="00596478">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2A58549F" w14:textId="77777777" w:rsidR="00596478" w:rsidRDefault="00596478" w:rsidP="00596478">
      <w:pPr>
        <w:pStyle w:val="Heading4"/>
      </w:pPr>
      <w:r>
        <w:t>CCP instability collapses the international order – extinction</w:t>
      </w:r>
    </w:p>
    <w:p w14:paraId="19B312E2" w14:textId="77777777" w:rsidR="00596478" w:rsidRPr="00770553" w:rsidRDefault="00596478" w:rsidP="00596478">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05E827A5" w14:textId="77777777" w:rsidR="00596478" w:rsidRPr="00770553" w:rsidRDefault="00596478" w:rsidP="00596478">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3645999E" w14:textId="77777777" w:rsidR="00596478" w:rsidRPr="00770553" w:rsidRDefault="00596478" w:rsidP="00596478">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723107A" w14:textId="77777777" w:rsidR="00596478" w:rsidRDefault="00596478" w:rsidP="00596478">
      <w:pPr>
        <w:pStyle w:val="Heading4"/>
      </w:pPr>
      <w:r>
        <w:t xml:space="preserve">Independently, </w:t>
      </w:r>
      <w:proofErr w:type="gramStart"/>
      <w:r>
        <w:t>Xi</w:t>
      </w:r>
      <w:proofErr w:type="gramEnd"/>
      <w:r>
        <w:t xml:space="preserve"> will lash out to preserve cred in the SCS – US draw-in ensures extinction </w:t>
      </w:r>
    </w:p>
    <w:p w14:paraId="073BD624" w14:textId="77777777" w:rsidR="00596478" w:rsidRPr="00B0737B" w:rsidRDefault="00596478" w:rsidP="00596478">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D92D0F0" w14:textId="77777777" w:rsidR="00596478" w:rsidRPr="00F56426" w:rsidRDefault="00596478" w:rsidP="00596478">
      <w:pPr>
        <w:rPr>
          <w:sz w:val="12"/>
        </w:rPr>
      </w:pPr>
      <w:r w:rsidRPr="00F56426">
        <w:rPr>
          <w:rStyle w:val="StyleUnderline"/>
        </w:rPr>
        <w:lastRenderedPageBreak/>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246640F6" w14:textId="77777777" w:rsidR="00596478" w:rsidRPr="00F56426" w:rsidRDefault="00596478" w:rsidP="00596478">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01D6D292" w14:textId="77777777" w:rsidR="00596478" w:rsidRPr="00F56426" w:rsidRDefault="00596478" w:rsidP="00596478">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958DD2B" w14:textId="67E580D7" w:rsidR="00596478" w:rsidRDefault="00596478" w:rsidP="00596478">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35F422F" w14:textId="77777777" w:rsidR="008E7C80" w:rsidRDefault="008E7C80" w:rsidP="008E7C80">
      <w:pPr>
        <w:pStyle w:val="Heading2"/>
      </w:pPr>
      <w:r>
        <w:lastRenderedPageBreak/>
        <w:t>1NC</w:t>
      </w:r>
    </w:p>
    <w:p w14:paraId="687ACB6E" w14:textId="77777777" w:rsidR="008E7C80" w:rsidRDefault="008E7C80" w:rsidP="008E7C80">
      <w:pPr>
        <w:pStyle w:val="Heading4"/>
      </w:pPr>
      <w:r>
        <w:t>The standard is consistency with the labor theory of appropriation</w:t>
      </w:r>
    </w:p>
    <w:p w14:paraId="49DB2A4E" w14:textId="77777777" w:rsidR="008E7C80" w:rsidRPr="006D6C07" w:rsidRDefault="008E7C80" w:rsidP="008E7C80">
      <w:pPr>
        <w:pStyle w:val="Heading4"/>
      </w:pPr>
      <w:r w:rsidRPr="006D6C07">
        <w:t xml:space="preserve">A theory of </w:t>
      </w:r>
      <w:r>
        <w:t xml:space="preserve">just </w:t>
      </w:r>
      <w:r w:rsidRPr="006D6C07">
        <w:t xml:space="preserve">appropriation is </w:t>
      </w:r>
      <w:r w:rsidRPr="006D6C07">
        <w:rPr>
          <w:u w:val="single"/>
        </w:rPr>
        <w:t>necessary</w:t>
      </w:r>
      <w:r w:rsidRPr="006D6C07">
        <w:t xml:space="preserve"> to avoid the paradox of plenty — </w:t>
      </w:r>
      <w:r>
        <w:t xml:space="preserve">our right to bodily autonomy entails that we have </w:t>
      </w:r>
      <w:r w:rsidRPr="006D6C07">
        <w:t xml:space="preserve">a </w:t>
      </w:r>
      <w:r w:rsidRPr="006D6C07">
        <w:rPr>
          <w:u w:val="single"/>
        </w:rPr>
        <w:t>right</w:t>
      </w:r>
      <w:r w:rsidRPr="006D6C07">
        <w:t xml:space="preserve"> to that which we have affixed our labor to</w:t>
      </w:r>
    </w:p>
    <w:p w14:paraId="77F2C906" w14:textId="77777777" w:rsidR="008E7C80" w:rsidRPr="00C80293" w:rsidRDefault="008E7C80" w:rsidP="008E7C80">
      <w:pPr>
        <w:rPr>
          <w:b/>
          <w:sz w:val="26"/>
        </w:rPr>
      </w:pPr>
      <w:proofErr w:type="spellStart"/>
      <w:r>
        <w:rPr>
          <w:rStyle w:val="Style13ptBold"/>
        </w:rPr>
        <w:t>Akintude</w:t>
      </w:r>
      <w:proofErr w:type="spellEnd"/>
      <w:r>
        <w:rPr>
          <w:rStyle w:val="Style13ptBold"/>
        </w:rPr>
        <w:t xml:space="preserve"> 16 </w:t>
      </w:r>
      <w:r w:rsidRPr="00C80293">
        <w:t>[(</w:t>
      </w:r>
      <w:proofErr w:type="spellStart"/>
      <w:r w:rsidRPr="00C80293">
        <w:t>Iseoluwa</w:t>
      </w:r>
      <w:proofErr w:type="spellEnd"/>
      <w:r w:rsidRPr="00C80293">
        <w:t xml:space="preserve"> Christopher Akintunde, a thesis submitted to McGill University in partial fulfilment of the requirements of the degree of MASTER OF LAWS) “Lessons from John Locke: Envisioning a Multilateral Legal Regime for Property Rights over the Natural Resources in Outer Space, including the Moon and Other Celestial Bodies.” Institute of Air and Space Law, 8/2016.] BC</w:t>
      </w:r>
    </w:p>
    <w:p w14:paraId="3816F174" w14:textId="77777777" w:rsidR="008E7C80" w:rsidRPr="00EF76B3" w:rsidRDefault="008E7C80" w:rsidP="008E7C80">
      <w:pPr>
        <w:rPr>
          <w:rStyle w:val="Emphasis"/>
        </w:rPr>
      </w:pPr>
      <w:r w:rsidRPr="00EF76B3">
        <w:rPr>
          <w:rStyle w:val="StyleUnderline"/>
        </w:rPr>
        <w:t>Locke’s discourse on property can be substantially gleaned from Chapters II and V of the second treatise of his seminal work – Two Treatises of Government</w:t>
      </w:r>
      <w:r>
        <w:t xml:space="preserve">. 192 </w:t>
      </w:r>
      <w:r w:rsidRPr="00EF76B3">
        <w:rPr>
          <w:rStyle w:val="StyleUnderline"/>
        </w:rPr>
        <w:t xml:space="preserve">To comprehend Locke’s conception of property theory, one ought to view it within the context of his analysis of the state of </w:t>
      </w:r>
      <w:r w:rsidRPr="00650FBE">
        <w:rPr>
          <w:rStyle w:val="StyleUnderline"/>
        </w:rPr>
        <w:t>nature. Locke’s state of nature is a departure from the Hobbesian state of nature where life is “solitary, poor, nasty, brutish, and short”</w:t>
      </w:r>
      <w:r w:rsidRPr="00650FBE">
        <w:t xml:space="preserve">193 </w:t>
      </w:r>
      <w:r w:rsidRPr="00650FBE">
        <w:rPr>
          <w:rStyle w:val="StyleUnderline"/>
        </w:rPr>
        <w:t xml:space="preserve">and human beings are perpetually in a state of ‘all against all.’ As in </w:t>
      </w:r>
      <w:r w:rsidRPr="00650FBE">
        <w:rPr>
          <w:rStyle w:val="StyleUnderline"/>
          <w:highlight w:val="green"/>
        </w:rPr>
        <w:t>outer space,</w:t>
      </w:r>
      <w:r w:rsidRPr="00650FBE">
        <w:rPr>
          <w:rStyle w:val="StyleUnderline"/>
        </w:rPr>
        <w:t xml:space="preserve"> </w:t>
      </w:r>
      <w:r w:rsidRPr="00650FBE">
        <w:rPr>
          <w:rStyle w:val="Emphasis"/>
        </w:rPr>
        <w:t xml:space="preserve">Locke’s philosophical commons </w:t>
      </w:r>
      <w:r w:rsidRPr="00416FF2">
        <w:rPr>
          <w:rStyle w:val="Emphasis"/>
          <w:highlight w:val="green"/>
        </w:rPr>
        <w:t>is replete with natural resources</w:t>
      </w:r>
      <w:r>
        <w:t xml:space="preserve">. </w:t>
      </w:r>
      <w:r w:rsidRPr="00EF76B3">
        <w:rPr>
          <w:rStyle w:val="StyleUnderline"/>
        </w:rPr>
        <w:t xml:space="preserve">Locke contemplates a </w:t>
      </w:r>
      <w:r w:rsidRPr="00650FBE">
        <w:rPr>
          <w:rStyle w:val="StyleUnderline"/>
        </w:rPr>
        <w:t>state of equality and reciprocity between the inhabitants of such a state with “no one having more than another”</w:t>
      </w:r>
      <w:r w:rsidRPr="00650FBE">
        <w:t xml:space="preserve"> </w:t>
      </w:r>
      <w:r w:rsidRPr="00650FBE">
        <w:rPr>
          <w:rStyle w:val="Emphasis"/>
        </w:rPr>
        <w:t>194 similar to the description of outer space in Article I of the OST:</w:t>
      </w:r>
      <w:r w:rsidRPr="00EF76B3">
        <w:rPr>
          <w:rStyle w:val="Emphasis"/>
        </w:rPr>
        <w:t xml:space="preserve"> </w:t>
      </w:r>
    </w:p>
    <w:p w14:paraId="6339B5CC" w14:textId="77777777" w:rsidR="008E7C80" w:rsidRDefault="008E7C80" w:rsidP="008E7C80">
      <w:r>
        <w:t>“</w:t>
      </w:r>
      <w:r w:rsidRPr="00EF76B3">
        <w:rPr>
          <w:rStyle w:val="StyleUnderline"/>
        </w:rPr>
        <w:t>A state also of equality, wherein all the power and jurisdiction is reciprocal, no one having more than another, there being nothing more evident than that creatures of the same species and rank, promiscuously born to all the same advantages of Nature, and the use of the same faculties, should also be equal one amongst another, without subordination or subjection</w:t>
      </w:r>
      <w:r>
        <w:t>.”195</w:t>
      </w:r>
    </w:p>
    <w:p w14:paraId="380037F7" w14:textId="77777777" w:rsidR="008E7C80" w:rsidRDefault="008E7C80" w:rsidP="008E7C80">
      <w:r>
        <w:t xml:space="preserve">Waldron196 argues that </w:t>
      </w:r>
      <w:r w:rsidRPr="00EF76B3">
        <w:rPr>
          <w:rStyle w:val="StyleUnderline"/>
        </w:rPr>
        <w:t>Locke’s state of nature has two possible descriptions: the first is negative communism where everyone has neither the right nor a corresponding duty over natural resources while the second, a more affirmative communism where everyone has equal right to natural resources and consequently owe one another corresponding duties over same</w:t>
      </w:r>
      <w:r>
        <w:t xml:space="preserve">. Waldron’s conception of affirmative communism appears compatible with Locke’s reasoning when he argues, citing King David197 with approval, that God has “given the earth to the children of men, given it to mankind in common.”198 </w:t>
      </w:r>
    </w:p>
    <w:p w14:paraId="7B6FC4EF" w14:textId="77777777" w:rsidR="008E7C80" w:rsidRDefault="008E7C80" w:rsidP="008E7C80">
      <w:r w:rsidRPr="00416FF2">
        <w:rPr>
          <w:rStyle w:val="Emphasis"/>
          <w:highlight w:val="green"/>
        </w:rPr>
        <w:t>The</w:t>
      </w:r>
      <w:r w:rsidRPr="00EF76B3">
        <w:rPr>
          <w:rStyle w:val="Emphasis"/>
        </w:rPr>
        <w:t xml:space="preserve"> major </w:t>
      </w:r>
      <w:r w:rsidRPr="00416FF2">
        <w:rPr>
          <w:rStyle w:val="Emphasis"/>
          <w:highlight w:val="green"/>
        </w:rPr>
        <w:t>challenge of property rights</w:t>
      </w:r>
      <w:r w:rsidRPr="00EF76B3">
        <w:rPr>
          <w:rStyle w:val="Emphasis"/>
        </w:rPr>
        <w:t xml:space="preserve"> in the state of nature </w:t>
      </w:r>
      <w:r w:rsidRPr="00416FF2">
        <w:rPr>
          <w:rStyle w:val="Emphasis"/>
          <w:highlight w:val="green"/>
        </w:rPr>
        <w:t xml:space="preserve">is how individuals can </w:t>
      </w:r>
      <w:r w:rsidRPr="00416FF2">
        <w:rPr>
          <w:rStyle w:val="Emphasis"/>
        </w:rPr>
        <w:t xml:space="preserve">make </w:t>
      </w:r>
      <w:r w:rsidRPr="00416FF2">
        <w:rPr>
          <w:rStyle w:val="Emphasis"/>
          <w:highlight w:val="green"/>
        </w:rPr>
        <w:t xml:space="preserve">use </w:t>
      </w:r>
      <w:r w:rsidRPr="00416FF2">
        <w:rPr>
          <w:rStyle w:val="Emphasis"/>
        </w:rPr>
        <w:t>of</w:t>
      </w:r>
      <w:r w:rsidRPr="00EF76B3">
        <w:rPr>
          <w:rStyle w:val="Emphasis"/>
        </w:rPr>
        <w:t xml:space="preserve"> the </w:t>
      </w:r>
      <w:r w:rsidRPr="00416FF2">
        <w:rPr>
          <w:rStyle w:val="Emphasis"/>
          <w:highlight w:val="green"/>
        </w:rPr>
        <w:t>resources</w:t>
      </w:r>
      <w:r w:rsidRPr="00EF76B3">
        <w:rPr>
          <w:rStyle w:val="Emphasis"/>
        </w:rPr>
        <w:t xml:space="preserve"> God has given humanity collectively </w:t>
      </w:r>
      <w:r w:rsidRPr="00416FF2">
        <w:rPr>
          <w:rStyle w:val="Emphasis"/>
          <w:highlight w:val="green"/>
        </w:rPr>
        <w:t>without interfering with</w:t>
      </w:r>
      <w:r w:rsidRPr="00EF76B3">
        <w:rPr>
          <w:rStyle w:val="Emphasis"/>
        </w:rPr>
        <w:t xml:space="preserve"> or violating the </w:t>
      </w:r>
      <w:r w:rsidRPr="00650FBE">
        <w:rPr>
          <w:rStyle w:val="Emphasis"/>
        </w:rPr>
        <w:t xml:space="preserve">equal rights already given to </w:t>
      </w:r>
      <w:r w:rsidRPr="00416FF2">
        <w:rPr>
          <w:rStyle w:val="Emphasis"/>
          <w:highlight w:val="green"/>
        </w:rPr>
        <w:t>others</w:t>
      </w:r>
      <w:r w:rsidRPr="00EF76B3">
        <w:rPr>
          <w:rStyle w:val="Emphasis"/>
        </w:rPr>
        <w:t xml:space="preserve"> over those natural resources</w:t>
      </w:r>
      <w:r>
        <w:t xml:space="preserve">. Recall that this is the exact problem that was identified in the first chapter of this thesis. </w:t>
      </w:r>
      <w:r w:rsidRPr="00EF76B3">
        <w:rPr>
          <w:rStyle w:val="Emphasis"/>
        </w:rPr>
        <w:t xml:space="preserve">According to Locke, </w:t>
      </w:r>
      <w:r w:rsidRPr="00416FF2">
        <w:rPr>
          <w:rStyle w:val="Emphasis"/>
          <w:highlight w:val="green"/>
        </w:rPr>
        <w:t>property rights is necessary for self-preservation because human</w:t>
      </w:r>
      <w:r w:rsidRPr="00EF76B3">
        <w:rPr>
          <w:rStyle w:val="Emphasis"/>
        </w:rPr>
        <w:t xml:space="preserve"> beings, </w:t>
      </w:r>
      <w:r w:rsidRPr="00416FF2">
        <w:rPr>
          <w:rStyle w:val="Emphasis"/>
        </w:rPr>
        <w:t>once born</w:t>
      </w:r>
      <w:r w:rsidRPr="00EF76B3">
        <w:rPr>
          <w:rStyle w:val="Emphasis"/>
        </w:rPr>
        <w:t xml:space="preserve">, </w:t>
      </w:r>
      <w:r w:rsidRPr="00416FF2">
        <w:rPr>
          <w:rStyle w:val="Emphasis"/>
          <w:highlight w:val="green"/>
        </w:rPr>
        <w:t>have a right to</w:t>
      </w:r>
      <w:r w:rsidRPr="00EF76B3">
        <w:rPr>
          <w:rStyle w:val="Emphasis"/>
        </w:rPr>
        <w:t xml:space="preserve"> “meat and drink and such other </w:t>
      </w:r>
      <w:r w:rsidRPr="00416FF2">
        <w:rPr>
          <w:rStyle w:val="Emphasis"/>
          <w:highlight w:val="green"/>
        </w:rPr>
        <w:t>things</w:t>
      </w:r>
      <w:r w:rsidRPr="00EF76B3">
        <w:rPr>
          <w:rStyle w:val="Emphasis"/>
        </w:rPr>
        <w:t xml:space="preserve"> as </w:t>
      </w:r>
      <w:r w:rsidRPr="00416FF2">
        <w:rPr>
          <w:rStyle w:val="Emphasis"/>
          <w:highlight w:val="green"/>
        </w:rPr>
        <w:t xml:space="preserve">nature affords for their </w:t>
      </w:r>
      <w:r w:rsidRPr="00650FBE">
        <w:rPr>
          <w:rStyle w:val="Emphasis"/>
          <w:highlight w:val="green"/>
        </w:rPr>
        <w:t>subsistence.”</w:t>
      </w:r>
      <w:r>
        <w:t xml:space="preserve">199 Just like in Locke’s commons, </w:t>
      </w:r>
      <w:r w:rsidRPr="00416FF2">
        <w:rPr>
          <w:rStyle w:val="Emphasis"/>
          <w:highlight w:val="green"/>
        </w:rPr>
        <w:t xml:space="preserve">preservation of </w:t>
      </w:r>
      <w:r w:rsidRPr="00416FF2">
        <w:rPr>
          <w:rStyle w:val="Emphasis"/>
        </w:rPr>
        <w:t>human</w:t>
      </w:r>
      <w:r w:rsidRPr="00EF76B3">
        <w:rPr>
          <w:rStyle w:val="Emphasis"/>
        </w:rPr>
        <w:t xml:space="preserve"> </w:t>
      </w:r>
      <w:r w:rsidRPr="00416FF2">
        <w:rPr>
          <w:rStyle w:val="Emphasis"/>
          <w:highlight w:val="green"/>
        </w:rPr>
        <w:t>existence</w:t>
      </w:r>
      <w:r w:rsidRPr="00EF76B3">
        <w:rPr>
          <w:rStyle w:val="Emphasis"/>
        </w:rPr>
        <w:t xml:space="preserve"> on Earth </w:t>
      </w:r>
      <w:r w:rsidRPr="00416FF2">
        <w:rPr>
          <w:rStyle w:val="Emphasis"/>
          <w:highlight w:val="green"/>
        </w:rPr>
        <w:t>is</w:t>
      </w:r>
      <w:r w:rsidRPr="00EF76B3">
        <w:rPr>
          <w:rStyle w:val="Emphasis"/>
        </w:rPr>
        <w:t xml:space="preserve"> one of the reasons </w:t>
      </w:r>
      <w:r w:rsidRPr="00416FF2">
        <w:rPr>
          <w:rStyle w:val="Emphasis"/>
          <w:highlight w:val="green"/>
        </w:rPr>
        <w:t>why human desire</w:t>
      </w:r>
      <w:r w:rsidRPr="00EF76B3">
        <w:rPr>
          <w:rStyle w:val="Emphasis"/>
        </w:rPr>
        <w:t xml:space="preserve"> to exploit the </w:t>
      </w:r>
      <w:r w:rsidRPr="00416FF2">
        <w:rPr>
          <w:rStyle w:val="Emphasis"/>
          <w:highlight w:val="green"/>
        </w:rPr>
        <w:t>natural resources in space</w:t>
      </w:r>
      <w:r w:rsidRPr="00EF76B3">
        <w:rPr>
          <w:rStyle w:val="Emphasis"/>
        </w:rPr>
        <w:t>.</w:t>
      </w:r>
      <w:r>
        <w:t xml:space="preserve"> </w:t>
      </w:r>
      <w:r w:rsidRPr="00EF76B3">
        <w:rPr>
          <w:rStyle w:val="StyleUnderline"/>
        </w:rPr>
        <w:t>Although the world has been given by God to men in common for their benefit and the “greatest conveniences of life”</w:t>
      </w:r>
      <w:proofErr w:type="gramStart"/>
      <w:r>
        <w:t>200 ,</w:t>
      </w:r>
      <w:proofErr w:type="gramEnd"/>
      <w:r>
        <w:t xml:space="preserve"> </w:t>
      </w:r>
      <w:r w:rsidRPr="00EF76B3">
        <w:rPr>
          <w:rStyle w:val="StyleUnderline"/>
        </w:rPr>
        <w:t xml:space="preserve">He did not intend that it should always remain common and uncultivated. This would be tantamount to starving in </w:t>
      </w:r>
      <w:r w:rsidRPr="00530325">
        <w:rPr>
          <w:rStyle w:val="StyleUnderline"/>
        </w:rPr>
        <w:t>the midst of plenty, otherwise known as the paradox of plenty</w:t>
      </w:r>
      <w:r w:rsidRPr="00530325">
        <w:t xml:space="preserve">201 – </w:t>
      </w:r>
      <w:r w:rsidRPr="00530325">
        <w:rPr>
          <w:rStyle w:val="StyleUnderline"/>
        </w:rPr>
        <w:t xml:space="preserve">a situation prevailing lack and poverty </w:t>
      </w:r>
      <w:r w:rsidRPr="00530325">
        <w:rPr>
          <w:rStyle w:val="StyleUnderline"/>
        </w:rPr>
        <w:lastRenderedPageBreak/>
        <w:t>despite the availability of abundant resources</w:t>
      </w:r>
      <w:r w:rsidRPr="00530325">
        <w:t xml:space="preserve">. Rather, </w:t>
      </w:r>
      <w:r w:rsidRPr="00530325">
        <w:rPr>
          <w:rStyle w:val="Emphasis"/>
        </w:rPr>
        <w:t xml:space="preserve">He expected that the industrious and hardworking ones will exert their effort, input, resources and </w:t>
      </w:r>
      <w:proofErr w:type="spellStart"/>
      <w:r w:rsidRPr="00530325">
        <w:rPr>
          <w:rStyle w:val="Emphasis"/>
        </w:rPr>
        <w:t>labour</w:t>
      </w:r>
      <w:proofErr w:type="spellEnd"/>
      <w:r w:rsidRPr="00530325">
        <w:rPr>
          <w:rStyle w:val="Emphasis"/>
        </w:rPr>
        <w:t xml:space="preserve"> to transform the natural resources in the commons into a finished product for their</w:t>
      </w:r>
      <w:r w:rsidRPr="00EF76B3">
        <w:rPr>
          <w:rStyle w:val="Emphasis"/>
        </w:rPr>
        <w:t xml:space="preserve"> benefit</w:t>
      </w:r>
      <w:r>
        <w:t>. Even though the Earth and all the natural resources therein are common to all</w:t>
      </w:r>
      <w:r w:rsidRPr="00EF76B3">
        <w:rPr>
          <w:rStyle w:val="Emphasis"/>
        </w:rPr>
        <w:t xml:space="preserve">, everyone has a right in his own person. </w:t>
      </w:r>
      <w:r w:rsidRPr="00416FF2">
        <w:rPr>
          <w:rStyle w:val="Emphasis"/>
          <w:highlight w:val="green"/>
        </w:rPr>
        <w:t xml:space="preserve">In order to avoid a paradox of plenty, Locke invokes the </w:t>
      </w:r>
      <w:proofErr w:type="spellStart"/>
      <w:r w:rsidRPr="00416FF2">
        <w:rPr>
          <w:rStyle w:val="Emphasis"/>
          <w:highlight w:val="green"/>
        </w:rPr>
        <w:t>labour</w:t>
      </w:r>
      <w:proofErr w:type="spellEnd"/>
      <w:r w:rsidRPr="00416FF2">
        <w:rPr>
          <w:rStyle w:val="Emphasis"/>
          <w:highlight w:val="green"/>
        </w:rPr>
        <w:t xml:space="preserve"> theory of appropriation</w:t>
      </w:r>
      <w:r>
        <w:t>. He argues that</w:t>
      </w:r>
      <w:r w:rsidRPr="00EF76B3">
        <w:rPr>
          <w:rStyle w:val="StyleUnderline"/>
        </w:rPr>
        <w:t xml:space="preserve"> the first property every man owns is his person, his innate capacity and </w:t>
      </w:r>
      <w:proofErr w:type="spellStart"/>
      <w:r w:rsidRPr="00EF76B3">
        <w:rPr>
          <w:rStyle w:val="StyleUnderline"/>
        </w:rPr>
        <w:t>labour</w:t>
      </w:r>
      <w:proofErr w:type="spellEnd"/>
      <w:r w:rsidRPr="00EF76B3">
        <w:rPr>
          <w:rStyle w:val="StyleUnderline"/>
        </w:rPr>
        <w:t xml:space="preserve">. </w:t>
      </w:r>
      <w:r w:rsidRPr="00650FBE">
        <w:rPr>
          <w:rStyle w:val="Emphasis"/>
          <w:highlight w:val="green"/>
        </w:rPr>
        <w:t>This is</w:t>
      </w:r>
      <w:r w:rsidRPr="00EF76B3">
        <w:rPr>
          <w:rStyle w:val="Emphasis"/>
        </w:rPr>
        <w:t xml:space="preserve"> one </w:t>
      </w:r>
      <w:r w:rsidRPr="00650FBE">
        <w:rPr>
          <w:rStyle w:val="Emphasis"/>
          <w:highlight w:val="green"/>
        </w:rPr>
        <w:t>property that everyone possesses to the exclusion of every other and is not shared</w:t>
      </w:r>
      <w:r w:rsidRPr="00EF76B3">
        <w:rPr>
          <w:rStyle w:val="Emphasis"/>
        </w:rPr>
        <w:t xml:space="preserve"> with other inhabitants of the state of nature.</w:t>
      </w:r>
      <w:r>
        <w:t xml:space="preserve"> </w:t>
      </w:r>
      <w:r w:rsidRPr="00416FF2">
        <w:rPr>
          <w:rStyle w:val="StyleUnderline"/>
          <w:highlight w:val="green"/>
        </w:rPr>
        <w:t xml:space="preserve">Once he exerts his </w:t>
      </w:r>
      <w:proofErr w:type="spellStart"/>
      <w:r w:rsidRPr="00416FF2">
        <w:rPr>
          <w:rStyle w:val="StyleUnderline"/>
          <w:highlight w:val="green"/>
        </w:rPr>
        <w:t>labour</w:t>
      </w:r>
      <w:proofErr w:type="spellEnd"/>
      <w:r w:rsidRPr="00416FF2">
        <w:rPr>
          <w:rStyle w:val="StyleUnderline"/>
          <w:highlight w:val="green"/>
        </w:rPr>
        <w:t xml:space="preserve"> to a resource</w:t>
      </w:r>
      <w:r w:rsidRPr="00EF76B3">
        <w:rPr>
          <w:rStyle w:val="StyleUnderline"/>
        </w:rPr>
        <w:t xml:space="preserve"> or thing which has been given in the state of nature to everyone in common, </w:t>
      </w:r>
      <w:r w:rsidRPr="00416FF2">
        <w:rPr>
          <w:rStyle w:val="StyleUnderline"/>
          <w:highlight w:val="green"/>
        </w:rPr>
        <w:t>such</w:t>
      </w:r>
      <w:r w:rsidRPr="00EF76B3">
        <w:rPr>
          <w:rStyle w:val="StyleUnderline"/>
        </w:rPr>
        <w:t xml:space="preserve"> a thing </w:t>
      </w:r>
      <w:r w:rsidRPr="00416FF2">
        <w:rPr>
          <w:rStyle w:val="StyleUnderline"/>
          <w:highlight w:val="green"/>
        </w:rPr>
        <w:t xml:space="preserve">becomes his </w:t>
      </w:r>
      <w:r w:rsidRPr="00650FBE">
        <w:rPr>
          <w:rStyle w:val="StyleUnderline"/>
          <w:highlight w:val="green"/>
        </w:rPr>
        <w:t>property “it being removed from the common state</w:t>
      </w:r>
      <w:r w:rsidRPr="00EF76B3">
        <w:rPr>
          <w:rStyle w:val="StyleUnderline"/>
        </w:rPr>
        <w:t xml:space="preserve"> of nature placed it in, it hath by this </w:t>
      </w:r>
      <w:proofErr w:type="spellStart"/>
      <w:r w:rsidRPr="00EF76B3">
        <w:rPr>
          <w:rStyle w:val="StyleUnderline"/>
        </w:rPr>
        <w:t>labour</w:t>
      </w:r>
      <w:proofErr w:type="spellEnd"/>
      <w:r w:rsidRPr="00EF76B3">
        <w:rPr>
          <w:rStyle w:val="StyleUnderline"/>
        </w:rPr>
        <w:t xml:space="preserve"> something annexed to it, that excludes the common right of other men</w:t>
      </w:r>
      <w:r w:rsidRPr="003852F4">
        <w:rPr>
          <w:rStyle w:val="StyleUnderline"/>
        </w:rPr>
        <w:t>.”</w:t>
      </w:r>
      <w:r w:rsidRPr="003852F4">
        <w:t xml:space="preserve"> </w:t>
      </w:r>
      <w:r w:rsidRPr="00650FBE">
        <w:rPr>
          <w:rStyle w:val="Emphasis"/>
          <w:highlight w:val="green"/>
        </w:rPr>
        <w:t xml:space="preserve">Because the </w:t>
      </w:r>
      <w:proofErr w:type="spellStart"/>
      <w:r w:rsidRPr="00650FBE">
        <w:rPr>
          <w:rStyle w:val="Emphasis"/>
          <w:highlight w:val="green"/>
        </w:rPr>
        <w:t>labour</w:t>
      </w:r>
      <w:proofErr w:type="spellEnd"/>
      <w:r w:rsidRPr="00650FBE">
        <w:rPr>
          <w:rStyle w:val="Emphasis"/>
          <w:highlight w:val="green"/>
        </w:rPr>
        <w:t xml:space="preserve"> is the “unquestionable right” of the </w:t>
      </w:r>
      <w:proofErr w:type="spellStart"/>
      <w:r w:rsidRPr="00650FBE">
        <w:rPr>
          <w:rStyle w:val="Emphasis"/>
          <w:highlight w:val="green"/>
        </w:rPr>
        <w:t>labourer</w:t>
      </w:r>
      <w:proofErr w:type="spellEnd"/>
      <w:r w:rsidRPr="00650FBE">
        <w:rPr>
          <w:rStyle w:val="Emphasis"/>
          <w:highlight w:val="green"/>
        </w:rPr>
        <w:t xml:space="preserve">, no other person can have a right to what he has affixed his </w:t>
      </w:r>
      <w:proofErr w:type="spellStart"/>
      <w:r w:rsidRPr="00650FBE">
        <w:rPr>
          <w:rStyle w:val="Emphasis"/>
          <w:highlight w:val="green"/>
        </w:rPr>
        <w:t>labour</w:t>
      </w:r>
      <w:proofErr w:type="spellEnd"/>
      <w:r w:rsidRPr="00650FBE">
        <w:rPr>
          <w:rStyle w:val="Emphasis"/>
          <w:highlight w:val="green"/>
        </w:rPr>
        <w:t xml:space="preserve"> to.</w:t>
      </w:r>
      <w:r>
        <w:t xml:space="preserve"> He uses the analogy of the oak to drive home this point:</w:t>
      </w:r>
    </w:p>
    <w:p w14:paraId="09E30C99" w14:textId="77777777" w:rsidR="008E7C80" w:rsidRDefault="008E7C80" w:rsidP="008E7C80">
      <w:r>
        <w:t xml:space="preserve">He that is nourished by the acorns he picked up under an oak, or the apples he gathered from the trees in the wood, has certainly appropriated them to himself. Nobody can deny but the nourishment is his…And it is plain, if the first gathering made them not his, nothing else could. That </w:t>
      </w:r>
      <w:proofErr w:type="spellStart"/>
      <w:r>
        <w:t>labour</w:t>
      </w:r>
      <w:proofErr w:type="spellEnd"/>
      <w:r>
        <w:t xml:space="preserve"> put a distinction between them and common. That added something to them more than Nature, the common mother of all, had done, and so they became his private right…. Thus, the grass my horse has bit, the turfs my servant has cut, and the ore I have </w:t>
      </w:r>
      <w:proofErr w:type="spellStart"/>
      <w:r>
        <w:t>digged</w:t>
      </w:r>
      <w:proofErr w:type="spellEnd"/>
      <w:r>
        <w:t xml:space="preserve"> in any place, where I have a right to them in common with others, become my property without the assignation or consent of anybody. The </w:t>
      </w:r>
      <w:proofErr w:type="spellStart"/>
      <w:r>
        <w:t>labour</w:t>
      </w:r>
      <w:proofErr w:type="spellEnd"/>
      <w:r>
        <w:t xml:space="preserve"> that was mine, removing them out of that common state that they were hath fixed my property in them.”</w:t>
      </w:r>
    </w:p>
    <w:p w14:paraId="66670227" w14:textId="77777777" w:rsidR="008E7C80" w:rsidRDefault="008E7C80" w:rsidP="008E7C80">
      <w:r w:rsidRPr="00650FBE">
        <w:rPr>
          <w:rStyle w:val="StyleUnderline"/>
          <w:highlight w:val="green"/>
        </w:rPr>
        <w:t xml:space="preserve">Although the resources were hitherto in the commons and belonged to everybody, the </w:t>
      </w:r>
      <w:proofErr w:type="spellStart"/>
      <w:r w:rsidRPr="00650FBE">
        <w:rPr>
          <w:rStyle w:val="StyleUnderline"/>
          <w:highlight w:val="green"/>
        </w:rPr>
        <w:t>labourer’s</w:t>
      </w:r>
      <w:proofErr w:type="spellEnd"/>
      <w:r w:rsidRPr="00650FBE">
        <w:rPr>
          <w:rStyle w:val="StyleUnderline"/>
          <w:highlight w:val="green"/>
        </w:rPr>
        <w:t xml:space="preserve"> effort takes it out of the hands of nature where it was held in common by everyone</w:t>
      </w:r>
      <w:r w:rsidRPr="00650FBE">
        <w:rPr>
          <w:highlight w:val="green"/>
        </w:rPr>
        <w:t xml:space="preserve">. </w:t>
      </w:r>
      <w:r w:rsidRPr="00650FBE">
        <w:rPr>
          <w:rStyle w:val="Emphasis"/>
          <w:highlight w:val="green"/>
        </w:rPr>
        <w:t xml:space="preserve">The </w:t>
      </w:r>
      <w:proofErr w:type="spellStart"/>
      <w:r w:rsidRPr="00650FBE">
        <w:rPr>
          <w:rStyle w:val="Emphasis"/>
          <w:highlight w:val="green"/>
        </w:rPr>
        <w:t>l</w:t>
      </w:r>
      <w:r w:rsidRPr="00416FF2">
        <w:rPr>
          <w:rStyle w:val="Emphasis"/>
          <w:highlight w:val="green"/>
        </w:rPr>
        <w:t>abourer</w:t>
      </w:r>
      <w:proofErr w:type="spellEnd"/>
      <w:r w:rsidRPr="00416FF2">
        <w:rPr>
          <w:rStyle w:val="Emphasis"/>
          <w:highlight w:val="green"/>
        </w:rPr>
        <w:t xml:space="preserve"> is thus entitled to appropriate it.</w:t>
      </w:r>
      <w:r>
        <w:t xml:space="preserve"> “This law of reason makes the deer that Indian’s who hath killed it.”202 </w:t>
      </w:r>
      <w:r w:rsidRPr="00EF76B3">
        <w:rPr>
          <w:rStyle w:val="StyleUnderline"/>
        </w:rPr>
        <w:t>There are three caveats that would ensure that the private property rights of individuals do not conflict the rights of everyone else in the commons. First, no one should take more than he can use</w:t>
      </w:r>
      <w:r>
        <w:t xml:space="preserve"> because God did not create the resources to be wasted, dissipated or spoiled. Second, </w:t>
      </w:r>
      <w:r w:rsidRPr="00EF76B3">
        <w:rPr>
          <w:rStyle w:val="StyleUnderline"/>
        </w:rPr>
        <w:t>appropriation out of a common pool is only acceptable where “there is enough, as good left in common for others.”</w:t>
      </w:r>
      <w:r>
        <w:t xml:space="preserve">203 The third, and often overlooked exception is what Waldron describes it as the “principle of charity” and a constraint on private property.204 In Locke’s words, “ </w:t>
      </w:r>
      <w:r w:rsidRPr="00EF76B3">
        <w:rPr>
          <w:rStyle w:val="StyleUnderline"/>
        </w:rPr>
        <w:t>as justice gives every man a title to the product of his honest industry, and the fair acquisitions of his ancestors descended to him; so charity gives every man title to so much out of another’s plenty, as will keep him from extreme want, where he has no means to subsist otherwise.</w:t>
      </w:r>
      <w:r>
        <w:t>” The applicability of the principles enunciated by Locke shall now be considered in relation to the peculiar environment of outer space.</w:t>
      </w:r>
    </w:p>
    <w:p w14:paraId="18CA7154" w14:textId="77777777" w:rsidR="008E7C80" w:rsidRPr="00275D5E" w:rsidRDefault="008E7C80" w:rsidP="008E7C80">
      <w:pPr>
        <w:pStyle w:val="Heading4"/>
        <w:rPr>
          <w:u w:val="single"/>
        </w:rPr>
      </w:pPr>
      <w:r>
        <w:t>Private entities have mixed their labor with space resources and are thus entitled to those resources</w:t>
      </w:r>
    </w:p>
    <w:p w14:paraId="296A7138" w14:textId="77777777" w:rsidR="008E7C80" w:rsidRPr="00C80293" w:rsidRDefault="008E7C80" w:rsidP="008E7C80">
      <w:pPr>
        <w:rPr>
          <w:b/>
          <w:sz w:val="26"/>
        </w:rPr>
      </w:pPr>
      <w:proofErr w:type="spellStart"/>
      <w:r>
        <w:rPr>
          <w:rStyle w:val="Style13ptBold"/>
        </w:rPr>
        <w:t>Akintude</w:t>
      </w:r>
      <w:proofErr w:type="spellEnd"/>
      <w:r>
        <w:rPr>
          <w:rStyle w:val="Style13ptBold"/>
        </w:rPr>
        <w:t xml:space="preserve"> 16 </w:t>
      </w:r>
      <w:r w:rsidRPr="00C80293">
        <w:t>[(</w:t>
      </w:r>
      <w:proofErr w:type="spellStart"/>
      <w:r w:rsidRPr="00C80293">
        <w:t>Iseoluwa</w:t>
      </w:r>
      <w:proofErr w:type="spellEnd"/>
      <w:r w:rsidRPr="00C80293">
        <w:t xml:space="preserve"> Christopher Akintunde, a thesis submitted to McGill University in partial fulfilment of the requirements of the degree of MASTER OF LAWS) “Lessons from John Locke: Envisioning a Multilateral Legal Regime for Property Rights over the Natural Resources in Outer Space, including the Moon and Other Celestial Bodies.” Institute of Air and Space Law, 8/2016.] BC</w:t>
      </w:r>
    </w:p>
    <w:p w14:paraId="738632AE" w14:textId="77777777" w:rsidR="008E7C80" w:rsidRDefault="008E7C80" w:rsidP="008E7C80">
      <w:pPr>
        <w:rPr>
          <w:rStyle w:val="StyleUnderline"/>
        </w:rPr>
      </w:pPr>
      <w:r w:rsidRPr="00EF76B3">
        <w:rPr>
          <w:rStyle w:val="StyleUnderline"/>
        </w:rPr>
        <w:t>There are arguments</w:t>
      </w:r>
      <w:r>
        <w:t xml:space="preserve">205 </w:t>
      </w:r>
      <w:r w:rsidRPr="00EF76B3">
        <w:rPr>
          <w:rStyle w:val="StyleUnderline"/>
        </w:rPr>
        <w:t>that the present legal regime for space exploration is “restrictive and suffocating”</w:t>
      </w:r>
      <w:r>
        <w:t xml:space="preserve">206 </w:t>
      </w:r>
      <w:r w:rsidRPr="00EF76B3">
        <w:rPr>
          <w:rStyle w:val="StyleUnderline"/>
        </w:rPr>
        <w:t xml:space="preserve">and that the res </w:t>
      </w:r>
      <w:proofErr w:type="spellStart"/>
      <w:r w:rsidRPr="00EF76B3">
        <w:rPr>
          <w:rStyle w:val="StyleUnderline"/>
        </w:rPr>
        <w:t>communis</w:t>
      </w:r>
      <w:proofErr w:type="spellEnd"/>
      <w:r w:rsidRPr="00EF76B3">
        <w:rPr>
          <w:rStyle w:val="StyleUnderline"/>
        </w:rPr>
        <w:t xml:space="preserve"> principle is a clog in the wheel of progress of innovation and commercialization of extra-terrestrial natural resources</w:t>
      </w:r>
      <w:r>
        <w:t xml:space="preserve">.207 Notwithstanding this, this author is of the view </w:t>
      </w:r>
      <w:r w:rsidRPr="003852F4">
        <w:t xml:space="preserve">that </w:t>
      </w:r>
      <w:r w:rsidRPr="003852F4">
        <w:rPr>
          <w:rStyle w:val="Emphasis"/>
        </w:rPr>
        <w:t xml:space="preserve">while the existing legal framework for space activities does not </w:t>
      </w:r>
      <w:r w:rsidRPr="003852F4">
        <w:rPr>
          <w:rStyle w:val="Emphasis"/>
        </w:rPr>
        <w:lastRenderedPageBreak/>
        <w:t xml:space="preserve">accommodate the property rights in outer space, the very principle of res </w:t>
      </w:r>
      <w:proofErr w:type="spellStart"/>
      <w:r w:rsidRPr="003852F4">
        <w:rPr>
          <w:rStyle w:val="Emphasis"/>
        </w:rPr>
        <w:t>communis</w:t>
      </w:r>
      <w:proofErr w:type="spellEnd"/>
      <w:r w:rsidRPr="003852F4">
        <w:rPr>
          <w:rStyle w:val="Emphasis"/>
        </w:rPr>
        <w:t xml:space="preserve"> is neither inconsistent nor incompatible with the concept of property rights.</w:t>
      </w:r>
      <w:r w:rsidRPr="003852F4">
        <w:t xml:space="preserve"> In this analysis, </w:t>
      </w:r>
      <w:r w:rsidRPr="003852F4">
        <w:rPr>
          <w:rStyle w:val="StyleUnderline"/>
        </w:rPr>
        <w:t>the individuals in Locke’s philosophical commons are likened to States in international arena</w:t>
      </w:r>
      <w:r w:rsidRPr="003852F4">
        <w:t xml:space="preserve">.208 Just like the resources in Locke’s philosophical commons, </w:t>
      </w:r>
      <w:r w:rsidRPr="003852F4">
        <w:rPr>
          <w:rStyle w:val="Emphasis"/>
        </w:rPr>
        <w:t xml:space="preserve">the </w:t>
      </w:r>
      <w:r w:rsidRPr="00416FF2">
        <w:rPr>
          <w:rStyle w:val="Emphasis"/>
          <w:highlight w:val="green"/>
        </w:rPr>
        <w:t>natural resources in outer space are of no</w:t>
      </w:r>
      <w:r w:rsidRPr="003852F4">
        <w:rPr>
          <w:rStyle w:val="Emphasis"/>
        </w:rPr>
        <w:t xml:space="preserve"> intrinsic commercial </w:t>
      </w:r>
      <w:r w:rsidRPr="00416FF2">
        <w:rPr>
          <w:rStyle w:val="Emphasis"/>
          <w:highlight w:val="green"/>
        </w:rPr>
        <w:t>value</w:t>
      </w:r>
      <w:r w:rsidRPr="00EF76B3">
        <w:rPr>
          <w:rStyle w:val="Emphasis"/>
        </w:rPr>
        <w:t xml:space="preserve">, neither can they fulfil their potential of solving the problems of humanity </w:t>
      </w:r>
      <w:r w:rsidRPr="00416FF2">
        <w:rPr>
          <w:rStyle w:val="Emphasis"/>
          <w:highlight w:val="green"/>
        </w:rPr>
        <w:t xml:space="preserve">in their unmined </w:t>
      </w:r>
      <w:r w:rsidRPr="00A62AAA">
        <w:rPr>
          <w:rStyle w:val="Emphasis"/>
          <w:highlight w:val="green"/>
        </w:rPr>
        <w:t>state</w:t>
      </w:r>
      <w:r>
        <w:t xml:space="preserve">. </w:t>
      </w:r>
      <w:r w:rsidRPr="00EF76B3">
        <w:rPr>
          <w:rStyle w:val="StyleUnderline"/>
        </w:rPr>
        <w:t xml:space="preserve">Before resources are extracted from them, asteroids are nothing more than rocks drifting in space; they are floating objects unconnected </w:t>
      </w:r>
      <w:r w:rsidRPr="00A62AAA">
        <w:rPr>
          <w:rStyle w:val="StyleUnderline"/>
        </w:rPr>
        <w:t>to land.</w:t>
      </w:r>
      <w:r w:rsidRPr="00A62AAA">
        <w:t xml:space="preserve">209 </w:t>
      </w:r>
      <w:r w:rsidRPr="00A62AAA">
        <w:rPr>
          <w:rStyle w:val="Emphasis"/>
        </w:rPr>
        <w:t>Without the application of human efforts, technology and finances in the exploitation of these resources, there would not be any success in this venture.</w:t>
      </w:r>
      <w:r w:rsidRPr="00A62AAA">
        <w:t xml:space="preserve"> Thus, </w:t>
      </w:r>
      <w:r w:rsidRPr="00A62AAA">
        <w:rPr>
          <w:rStyle w:val="Emphasis"/>
        </w:rPr>
        <w:t>if a State makes investment of money or effort to mine space resources, it would have property rights over the resources</w:t>
      </w:r>
      <w:r w:rsidRPr="00A62AAA">
        <w:t>.210 As noted ear</w:t>
      </w:r>
      <w:r>
        <w:t xml:space="preserve">lier, </w:t>
      </w:r>
      <w:r w:rsidRPr="00416FF2">
        <w:rPr>
          <w:rStyle w:val="Emphasis"/>
          <w:highlight w:val="green"/>
        </w:rPr>
        <w:t>private entities</w:t>
      </w:r>
      <w:r w:rsidRPr="00EF76B3">
        <w:rPr>
          <w:rStyle w:val="Emphasis"/>
        </w:rPr>
        <w:t xml:space="preserve"> like planetary </w:t>
      </w:r>
      <w:r w:rsidRPr="003852F4">
        <w:rPr>
          <w:rStyle w:val="Emphasis"/>
        </w:rPr>
        <w:t xml:space="preserve">resources have already invested and are still </w:t>
      </w:r>
      <w:r w:rsidRPr="00A62AAA">
        <w:rPr>
          <w:rStyle w:val="Emphasis"/>
          <w:highlight w:val="green"/>
        </w:rPr>
        <w:t>investing resources in exploring space</w:t>
      </w:r>
      <w:r w:rsidRPr="00EF76B3">
        <w:rPr>
          <w:rStyle w:val="Emphasis"/>
        </w:rPr>
        <w:t xml:space="preserve"> for possible mining</w:t>
      </w:r>
      <w:r>
        <w:t xml:space="preserve">. </w:t>
      </w:r>
      <w:r w:rsidRPr="00A62AAA">
        <w:rPr>
          <w:rStyle w:val="StyleUnderline"/>
          <w:highlight w:val="green"/>
        </w:rPr>
        <w:t>This is similar to what holds in Locke’s commons, where</w:t>
      </w:r>
      <w:r w:rsidRPr="00EF76B3">
        <w:rPr>
          <w:rStyle w:val="StyleUnderline"/>
        </w:rPr>
        <w:t xml:space="preserve"> the available </w:t>
      </w:r>
      <w:r w:rsidRPr="00A62AAA">
        <w:rPr>
          <w:rStyle w:val="StyleUnderline"/>
          <w:highlight w:val="green"/>
        </w:rPr>
        <w:t>resources</w:t>
      </w:r>
      <w:r w:rsidRPr="00EF76B3">
        <w:rPr>
          <w:rStyle w:val="StyleUnderline"/>
        </w:rPr>
        <w:t xml:space="preserve"> </w:t>
      </w:r>
      <w:r w:rsidRPr="00A62AAA">
        <w:rPr>
          <w:rStyle w:val="StyleUnderline"/>
          <w:highlight w:val="green"/>
        </w:rPr>
        <w:t>are of no value</w:t>
      </w:r>
      <w:r w:rsidRPr="00EF76B3">
        <w:rPr>
          <w:rStyle w:val="StyleUnderline"/>
        </w:rPr>
        <w:t xml:space="preserve"> in themselves </w:t>
      </w:r>
      <w:r w:rsidRPr="00A62AAA">
        <w:rPr>
          <w:rStyle w:val="StyleUnderline"/>
          <w:highlight w:val="green"/>
        </w:rPr>
        <w:t xml:space="preserve">until humans mix their </w:t>
      </w:r>
      <w:proofErr w:type="spellStart"/>
      <w:r w:rsidRPr="00A62AAA">
        <w:rPr>
          <w:rStyle w:val="StyleUnderline"/>
          <w:highlight w:val="green"/>
        </w:rPr>
        <w:t>labour</w:t>
      </w:r>
      <w:proofErr w:type="spellEnd"/>
      <w:r w:rsidRPr="00A62AAA">
        <w:rPr>
          <w:rStyle w:val="StyleUnderline"/>
          <w:highlight w:val="green"/>
        </w:rPr>
        <w:t xml:space="preserve"> with it</w:t>
      </w:r>
      <w:r>
        <w:t xml:space="preserve">. Even without assurances of property rights, </w:t>
      </w:r>
      <w:r w:rsidRPr="00EF76B3">
        <w:rPr>
          <w:rStyle w:val="StyleUnderline"/>
        </w:rPr>
        <w:t xml:space="preserve">space mining </w:t>
      </w:r>
      <w:r w:rsidRPr="00A62AAA">
        <w:rPr>
          <w:rStyle w:val="StyleUnderline"/>
          <w:highlight w:val="green"/>
        </w:rPr>
        <w:t>companies</w:t>
      </w:r>
      <w:r w:rsidRPr="00EF76B3">
        <w:rPr>
          <w:rStyle w:val="StyleUnderline"/>
        </w:rPr>
        <w:t xml:space="preserve"> are reported to </w:t>
      </w:r>
      <w:r w:rsidRPr="00A62AAA">
        <w:rPr>
          <w:rStyle w:val="StyleUnderline"/>
          <w:highlight w:val="green"/>
        </w:rPr>
        <w:t xml:space="preserve">have expended </w:t>
      </w:r>
      <w:r w:rsidRPr="003852F4">
        <w:rPr>
          <w:rStyle w:val="StyleUnderline"/>
          <w:highlight w:val="green"/>
        </w:rPr>
        <w:t>resources on</w:t>
      </w:r>
      <w:r w:rsidRPr="003852F4">
        <w:rPr>
          <w:rStyle w:val="StyleUnderline"/>
        </w:rPr>
        <w:t xml:space="preserve"> the prospecting of</w:t>
      </w:r>
      <w:r w:rsidRPr="00EF76B3">
        <w:rPr>
          <w:rStyle w:val="StyleUnderline"/>
        </w:rPr>
        <w:t xml:space="preserve"> mining </w:t>
      </w:r>
      <w:r w:rsidRPr="00A62AAA">
        <w:rPr>
          <w:rStyle w:val="StyleUnderline"/>
          <w:highlight w:val="green"/>
        </w:rPr>
        <w:t xml:space="preserve">opportunities in </w:t>
      </w:r>
      <w:r w:rsidRPr="003852F4">
        <w:rPr>
          <w:rStyle w:val="StyleUnderline"/>
        </w:rPr>
        <w:t xml:space="preserve">deep </w:t>
      </w:r>
      <w:r w:rsidRPr="00A62AAA">
        <w:rPr>
          <w:rStyle w:val="StyleUnderline"/>
          <w:highlight w:val="green"/>
        </w:rPr>
        <w:t>space</w:t>
      </w:r>
      <w:r w:rsidRPr="00EF76B3">
        <w:rPr>
          <w:rStyle w:val="StyleUnderline"/>
        </w:rPr>
        <w:t xml:space="preserve"> </w:t>
      </w:r>
      <w:r w:rsidRPr="003852F4">
        <w:t xml:space="preserve">211 </w:t>
      </w:r>
      <w:r w:rsidRPr="003852F4">
        <w:rPr>
          <w:rStyle w:val="StyleUnderline"/>
        </w:rPr>
        <w:t>and are certain to expend more when</w:t>
      </w:r>
      <w:r w:rsidRPr="00EF76B3">
        <w:rPr>
          <w:rStyle w:val="StyleUnderline"/>
        </w:rPr>
        <w:t xml:space="preserve"> exploitation becomes more feasible</w:t>
      </w:r>
      <w:r>
        <w:t xml:space="preserve">. By taking on an ambitious project of this nature, </w:t>
      </w:r>
      <w:r w:rsidRPr="00A62AAA">
        <w:rPr>
          <w:rStyle w:val="Emphasis"/>
        </w:rPr>
        <w:t>States and their</w:t>
      </w:r>
      <w:r w:rsidRPr="00416FF2">
        <w:rPr>
          <w:rStyle w:val="Emphasis"/>
          <w:highlight w:val="green"/>
        </w:rPr>
        <w:t xml:space="preserve"> private entities are embarking on a highly risky venture that may </w:t>
      </w:r>
      <w:r w:rsidRPr="00A62AAA">
        <w:rPr>
          <w:rStyle w:val="Emphasis"/>
          <w:highlight w:val="green"/>
        </w:rPr>
        <w:t>or may not be profitable</w:t>
      </w:r>
      <w:r w:rsidRPr="00416FF2">
        <w:rPr>
          <w:rStyle w:val="StyleUnderline"/>
          <w:highlight w:val="green"/>
        </w:rPr>
        <w:t>. If it becomes profitable</w:t>
      </w:r>
      <w:r>
        <w:t xml:space="preserve">, it is the view of this author that </w:t>
      </w:r>
      <w:r w:rsidRPr="00416FF2">
        <w:rPr>
          <w:rStyle w:val="Emphasis"/>
          <w:highlight w:val="green"/>
        </w:rPr>
        <w:t xml:space="preserve">they should be given </w:t>
      </w:r>
      <w:r w:rsidRPr="00416FF2">
        <w:rPr>
          <w:rStyle w:val="Emphasis"/>
        </w:rPr>
        <w:t xml:space="preserve">some </w:t>
      </w:r>
      <w:r w:rsidRPr="00416FF2">
        <w:rPr>
          <w:rStyle w:val="Emphasis"/>
          <w:highlight w:val="green"/>
        </w:rPr>
        <w:t xml:space="preserve">rights </w:t>
      </w:r>
      <w:r w:rsidRPr="00A62AAA">
        <w:rPr>
          <w:rStyle w:val="Emphasis"/>
        </w:rPr>
        <w:t>over them.</w:t>
      </w:r>
      <w:r>
        <w:t xml:space="preserve"> But it must be admitted that this proposal, based on the Lockean property rights model, are prone to diverse challenges due to the geo-political issues that have plagued the exploration and use of space since inception and are still applicable today. The anticipated reality is that if and when mining becomes profitable with the accompanying property rights, States would have more incentives to grab as many asteroids as they can which would lead to conflicts. It is therefore important to understand the limits of property rights under Locke’s theory and how it relates to the natural resources in space. </w:t>
      </w:r>
      <w:r w:rsidRPr="00A62AAA">
        <w:rPr>
          <w:rStyle w:val="StyleUnderline"/>
          <w:highlight w:val="green"/>
        </w:rPr>
        <w:t>The Locke-an approach</w:t>
      </w:r>
      <w:r w:rsidRPr="00EF76B3">
        <w:rPr>
          <w:rStyle w:val="StyleUnderline"/>
        </w:rPr>
        <w:t xml:space="preserve"> with respect to space resources would give rise to the following questions: how do we ensure that States that do not have the competence and capacity to exploit resources in space are not effectively shut-out by those who do? Is there an obligation to share the benefits of such exploitation with other States? This shall now be demonstrated by using the three limitations enunciated by Locke. These </w:t>
      </w:r>
      <w:r w:rsidRPr="00A62AAA">
        <w:rPr>
          <w:rStyle w:val="StyleUnderline"/>
        </w:rPr>
        <w:t xml:space="preserve">exceptions </w:t>
      </w:r>
      <w:r w:rsidRPr="00A62AAA">
        <w:rPr>
          <w:rStyle w:val="StyleUnderline"/>
          <w:highlight w:val="green"/>
        </w:rPr>
        <w:t>will</w:t>
      </w:r>
      <w:r w:rsidRPr="00A62AAA">
        <w:rPr>
          <w:rStyle w:val="StyleUnderline"/>
        </w:rPr>
        <w:t xml:space="preserve"> </w:t>
      </w:r>
      <w:r w:rsidRPr="00A62AAA">
        <w:rPr>
          <w:rStyle w:val="StyleUnderline"/>
          <w:highlight w:val="green"/>
        </w:rPr>
        <w:t xml:space="preserve">now be used to envision </w:t>
      </w:r>
      <w:r w:rsidRPr="00416FF2">
        <w:rPr>
          <w:rStyle w:val="StyleUnderline"/>
          <w:highlight w:val="green"/>
        </w:rPr>
        <w:t>a property rights framework within the outer space.</w:t>
      </w:r>
    </w:p>
    <w:p w14:paraId="7E532608" w14:textId="77777777" w:rsidR="008E7C80" w:rsidRDefault="008E7C80" w:rsidP="008E7C80">
      <w:pPr>
        <w:pStyle w:val="Heading4"/>
      </w:pPr>
      <w:r>
        <w:t xml:space="preserve">Non appropriation principles violate property rights – property rights </w:t>
      </w:r>
      <w:proofErr w:type="gramStart"/>
      <w:r>
        <w:t>controls</w:t>
      </w:r>
      <w:proofErr w:type="gramEnd"/>
      <w:r>
        <w:t xml:space="preserve"> the internal link to all innovation in outer space </w:t>
      </w:r>
    </w:p>
    <w:p w14:paraId="56E7059A" w14:textId="77777777" w:rsidR="008E7C80" w:rsidRPr="003F7BB5" w:rsidRDefault="008E7C80" w:rsidP="008E7C80">
      <w:pPr>
        <w:rPr>
          <w:rStyle w:val="Style13ptBold"/>
        </w:rPr>
      </w:pPr>
      <w:proofErr w:type="spellStart"/>
      <w:r w:rsidRPr="003F7BB5">
        <w:rPr>
          <w:rStyle w:val="Style13ptBold"/>
        </w:rPr>
        <w:t>Jonckheere</w:t>
      </w:r>
      <w:proofErr w:type="spellEnd"/>
      <w:r>
        <w:rPr>
          <w:rStyle w:val="Style13ptBold"/>
        </w:rPr>
        <w:t xml:space="preserve"> 18 </w:t>
      </w:r>
      <w:r w:rsidRPr="003F7BB5">
        <w:t>[(</w:t>
      </w:r>
      <w:proofErr w:type="spellStart"/>
      <w:r w:rsidRPr="003F7BB5">
        <w:t>Evarist</w:t>
      </w:r>
      <w:proofErr w:type="spellEnd"/>
      <w:r w:rsidRPr="003F7BB5">
        <w:t xml:space="preserve"> </w:t>
      </w:r>
      <w:proofErr w:type="spellStart"/>
      <w:r w:rsidRPr="003F7BB5">
        <w:t>Jonckheere</w:t>
      </w:r>
      <w:proofErr w:type="spellEnd"/>
      <w:r w:rsidRPr="003F7BB5">
        <w:t>, Master’s Dissertation as part of the Study Program MASTER OF LAWS at Faculty of Law and Criminology Ghent University) “The Privatization of Outer Space and the Consequences for Space Law” 2018. https://libstore.ugent.be/fulltxt/RUG01/002/479/330/RUG01-002479330_2018_0001_AC.pdf] BC</w:t>
      </w:r>
    </w:p>
    <w:p w14:paraId="77CED928" w14:textId="77777777" w:rsidR="008E7C80" w:rsidRPr="00EF2285" w:rsidRDefault="008E7C80" w:rsidP="008E7C80">
      <w:r w:rsidRPr="00275D5E">
        <w:t xml:space="preserve">89. Main </w:t>
      </w:r>
      <w:r w:rsidRPr="00EF2285">
        <w:t xml:space="preserve">substantiation.189 </w:t>
      </w:r>
      <w:r w:rsidRPr="00EF2285">
        <w:rPr>
          <w:rStyle w:val="Emphasis"/>
        </w:rPr>
        <w:t>A total non-appropriation of property is seen as practically unworkable as the supporters of this approach believe that the process of unlocking the full potential of outer space would be hindered by it.</w:t>
      </w:r>
      <w:r w:rsidRPr="00EF2285">
        <w:t xml:space="preserve"> With</w:t>
      </w:r>
      <w:r w:rsidRPr="00275D5E">
        <w:t xml:space="preserve"> the ‘full </w:t>
      </w:r>
      <w:r w:rsidRPr="00EF2285">
        <w:t>potential of outer space’</w:t>
      </w:r>
      <w:r w:rsidRPr="00EF2285">
        <w:rPr>
          <w:rStyle w:val="Emphasis"/>
        </w:rPr>
        <w:t>, they hint at the commercial exploitation by competitive private enterprises.</w:t>
      </w:r>
      <w:r w:rsidRPr="00EF2285">
        <w:t xml:space="preserve"> </w:t>
      </w:r>
      <w:r w:rsidRPr="00EF2285">
        <w:rPr>
          <w:rStyle w:val="StyleUnderline"/>
        </w:rPr>
        <w:t xml:space="preserve">If these private enterprises cannot appropriate resources in outer </w:t>
      </w:r>
      <w:proofErr w:type="gramStart"/>
      <w:r w:rsidRPr="00EF2285">
        <w:rPr>
          <w:rStyle w:val="StyleUnderline"/>
        </w:rPr>
        <w:t>space</w:t>
      </w:r>
      <w:proofErr w:type="gramEnd"/>
      <w:r w:rsidRPr="00EF2285">
        <w:rPr>
          <w:rStyle w:val="StyleUnderline"/>
        </w:rPr>
        <w:t xml:space="preserve"> there will be no commercial incentive</w:t>
      </w:r>
      <w:r w:rsidRPr="00EF2285">
        <w:t>. So, without a kind of compromise</w:t>
      </w:r>
      <w:r w:rsidRPr="00EF2285">
        <w:rPr>
          <w:rStyle w:val="Emphasis"/>
        </w:rPr>
        <w:t>, non-appropriation would be unworkable.</w:t>
      </w:r>
      <w:r w:rsidRPr="00EF2285">
        <w:t xml:space="preserve"> This compromise in practice comes down to the following: </w:t>
      </w:r>
      <w:r w:rsidRPr="00EF2285">
        <w:rPr>
          <w:rStyle w:val="Emphasis"/>
        </w:rPr>
        <w:t xml:space="preserve">there will be no appropriation of anything in outer space, with the exception of appropriation </w:t>
      </w:r>
      <w:r w:rsidRPr="00EF2285">
        <w:rPr>
          <w:rStyle w:val="Emphasis"/>
        </w:rPr>
        <w:lastRenderedPageBreak/>
        <w:t>by private actors</w:t>
      </w:r>
      <w:r w:rsidRPr="00EF2285">
        <w:t>. This approach is based on a singular liberal interpretation of the international principle.190 This contrasts the ‘total non-appropriation’ interpretation by supporters of the loyal approach, explained further in this dissertation. 191</w:t>
      </w:r>
    </w:p>
    <w:p w14:paraId="556DC92B" w14:textId="77777777" w:rsidR="008E7C80" w:rsidRPr="00275D5E" w:rsidRDefault="008E7C80" w:rsidP="008E7C80">
      <w:r w:rsidRPr="00EF2285">
        <w:t>So, following this approach</w:t>
      </w:r>
      <w:r w:rsidRPr="00EF2285">
        <w:rPr>
          <w:rStyle w:val="StyleUnderline"/>
        </w:rPr>
        <w:t>, even though they cannot appropriate in ou</w:t>
      </w:r>
      <w:r w:rsidRPr="00275D5E">
        <w:rPr>
          <w:rStyle w:val="StyleUnderline"/>
        </w:rPr>
        <w:t>ter space, each state shall however be given the right to pass through and operate in outer space without interference. States shall not interfere with space systems of other states, because that would clash with the other state’s rights</w:t>
      </w:r>
      <w:r w:rsidRPr="00275D5E">
        <w:t>.192</w:t>
      </w:r>
    </w:p>
    <w:p w14:paraId="6FCB575A" w14:textId="77777777" w:rsidR="008E7C80" w:rsidRPr="00275D5E" w:rsidRDefault="008E7C80" w:rsidP="008E7C80">
      <w:pPr>
        <w:rPr>
          <w:rStyle w:val="StyleUnderline"/>
        </w:rPr>
      </w:pPr>
      <w:r w:rsidRPr="00275D5E">
        <w:t xml:space="preserve">Furthermore, </w:t>
      </w:r>
      <w:r w:rsidRPr="003F7BB5">
        <w:rPr>
          <w:rStyle w:val="StyleUnderline"/>
          <w:highlight w:val="green"/>
        </w:rPr>
        <w:t>the Lockean terra nullius principles can be applied to private actors</w:t>
      </w:r>
      <w:r w:rsidRPr="00275D5E">
        <w:rPr>
          <w:rStyle w:val="StyleUnderline"/>
        </w:rPr>
        <w:t xml:space="preserve">, where in </w:t>
      </w:r>
      <w:r w:rsidRPr="003F7BB5">
        <w:rPr>
          <w:rStyle w:val="StyleUnderline"/>
          <w:highlight w:val="green"/>
        </w:rPr>
        <w:t>an unappropriated state, property is considered res nullius</w:t>
      </w:r>
      <w:r w:rsidRPr="00275D5E">
        <w:t xml:space="preserve">. </w:t>
      </w:r>
      <w:r w:rsidRPr="00275D5E">
        <w:rPr>
          <w:rStyle w:val="Emphasis"/>
        </w:rPr>
        <w:t xml:space="preserve">The </w:t>
      </w:r>
      <w:r w:rsidRPr="003F7BB5">
        <w:rPr>
          <w:rStyle w:val="Emphasis"/>
          <w:highlight w:val="green"/>
        </w:rPr>
        <w:t>territory is under nobody’s control, but appropriation is possible by mixing the property with labor</w:t>
      </w:r>
      <w:r w:rsidRPr="00275D5E">
        <w:t xml:space="preserve">. 193 </w:t>
      </w:r>
      <w:r w:rsidRPr="00275D5E">
        <w:rPr>
          <w:rStyle w:val="StyleUnderline"/>
        </w:rPr>
        <w:t xml:space="preserve">This method can exist </w:t>
      </w:r>
      <w:r w:rsidRPr="003F7BB5">
        <w:rPr>
          <w:rStyle w:val="StyleUnderline"/>
          <w:highlight w:val="green"/>
        </w:rPr>
        <w:t>parallel with the</w:t>
      </w:r>
      <w:r w:rsidRPr="00275D5E">
        <w:rPr>
          <w:rStyle w:val="StyleUnderline"/>
        </w:rPr>
        <w:t xml:space="preserve"> </w:t>
      </w:r>
      <w:r w:rsidRPr="003F7BB5">
        <w:rPr>
          <w:rStyle w:val="StyleUnderline"/>
          <w:highlight w:val="green"/>
        </w:rPr>
        <w:t>O</w:t>
      </w:r>
      <w:r w:rsidRPr="00275D5E">
        <w:rPr>
          <w:rStyle w:val="StyleUnderline"/>
        </w:rPr>
        <w:t xml:space="preserve">uter </w:t>
      </w:r>
      <w:r w:rsidRPr="003F7BB5">
        <w:rPr>
          <w:rStyle w:val="StyleUnderline"/>
          <w:highlight w:val="green"/>
        </w:rPr>
        <w:t>S</w:t>
      </w:r>
      <w:r w:rsidRPr="00275D5E">
        <w:rPr>
          <w:rStyle w:val="StyleUnderline"/>
        </w:rPr>
        <w:t xml:space="preserve">pace </w:t>
      </w:r>
      <w:r w:rsidRPr="003F7BB5">
        <w:rPr>
          <w:rStyle w:val="StyleUnderline"/>
          <w:highlight w:val="green"/>
        </w:rPr>
        <w:t>T</w:t>
      </w:r>
      <w:r w:rsidRPr="00275D5E">
        <w:rPr>
          <w:rStyle w:val="StyleUnderline"/>
        </w:rPr>
        <w:t>reaty which expressly prohibits appropriation, if the interpretation of the provision is done accordingly</w:t>
      </w:r>
      <w:r w:rsidRPr="00275D5E">
        <w:t xml:space="preserve">. For this middle ground approach, </w:t>
      </w:r>
      <w:r w:rsidRPr="00275D5E">
        <w:rPr>
          <w:rStyle w:val="StyleUnderline"/>
        </w:rPr>
        <w:t>the Outer Space Treaty is interpreted as prohibiting appropriation by states, but not by private enterprises and individuals under the state’s jurisdiction</w:t>
      </w:r>
      <w:r w:rsidRPr="00275D5E">
        <w:t xml:space="preserve">. With this in mind, </w:t>
      </w:r>
      <w:r w:rsidRPr="003F7BB5">
        <w:rPr>
          <w:rStyle w:val="Emphasis"/>
          <w:highlight w:val="green"/>
        </w:rPr>
        <w:t>private enterprises could appropriate by occupation or use being supported by national space laws</w:t>
      </w:r>
      <w:r w:rsidRPr="00275D5E">
        <w:rPr>
          <w:rStyle w:val="StyleUnderline"/>
        </w:rPr>
        <w:t xml:space="preserve">. If a state subsequently recognizes a private enterprise’s property </w:t>
      </w:r>
      <w:proofErr w:type="gramStart"/>
      <w:r w:rsidRPr="00275D5E">
        <w:rPr>
          <w:rStyle w:val="StyleUnderline"/>
        </w:rPr>
        <w:t>right</w:t>
      </w:r>
      <w:proofErr w:type="gramEnd"/>
      <w:r w:rsidRPr="00275D5E">
        <w:rPr>
          <w:rStyle w:val="StyleUnderline"/>
        </w:rPr>
        <w:t xml:space="preserve"> it arguably would not violate the Outer Space Treaty. This is, not surprisingly, a highly debated topic.</w:t>
      </w:r>
    </w:p>
    <w:p w14:paraId="66E304A4" w14:textId="77777777" w:rsidR="008E7C80" w:rsidRPr="00275D5E" w:rsidRDefault="008E7C80" w:rsidP="008E7C80">
      <w:r w:rsidRPr="00275D5E">
        <w:t xml:space="preserve">The </w:t>
      </w:r>
      <w:r w:rsidRPr="00427DBC">
        <w:t xml:space="preserve">reality is that </w:t>
      </w:r>
      <w:r w:rsidRPr="00427DBC">
        <w:rPr>
          <w:rStyle w:val="StyleUnderline"/>
        </w:rPr>
        <w:t>private enterprises are already moving in a direction that will need a similar regime</w:t>
      </w:r>
      <w:r w:rsidRPr="00427DBC">
        <w:t>. So, th</w:t>
      </w:r>
      <w:r w:rsidRPr="00427DBC">
        <w:rPr>
          <w:rStyle w:val="StyleUnderline"/>
        </w:rPr>
        <w:t>e big legal uncertainties concerning space property should be dealt with sooner rather than later.</w:t>
      </w:r>
      <w:r w:rsidRPr="00427DBC">
        <w:t>194 Legal certainty on an international level would greatly benefit the space industry</w:t>
      </w:r>
      <w:r w:rsidRPr="00427DBC">
        <w:rPr>
          <w:rStyle w:val="StyleUnderline"/>
        </w:rPr>
        <w:t>. The existing risks of space ventures would be</w:t>
      </w:r>
      <w:r w:rsidRPr="00275D5E">
        <w:rPr>
          <w:rStyle w:val="StyleUnderline"/>
        </w:rPr>
        <w:t xml:space="preserve"> minimized as private companies would know what they are up against</w:t>
      </w:r>
      <w:r w:rsidRPr="00275D5E">
        <w:rPr>
          <w:rStyle w:val="Emphasis"/>
        </w:rPr>
        <w:t xml:space="preserve">. </w:t>
      </w:r>
      <w:r w:rsidRPr="003F7BB5">
        <w:rPr>
          <w:rStyle w:val="Emphasis"/>
          <w:highlight w:val="green"/>
        </w:rPr>
        <w:t>This could give a boost to private enterprises to be more</w:t>
      </w:r>
      <w:r w:rsidRPr="00275D5E">
        <w:rPr>
          <w:rStyle w:val="Emphasis"/>
        </w:rPr>
        <w:t xml:space="preserve"> technologically </w:t>
      </w:r>
      <w:r w:rsidRPr="003F7BB5">
        <w:rPr>
          <w:rStyle w:val="Emphasis"/>
          <w:highlight w:val="green"/>
        </w:rPr>
        <w:t>innovative</w:t>
      </w:r>
      <w:r w:rsidRPr="00275D5E">
        <w:rPr>
          <w:rStyle w:val="Emphasis"/>
        </w:rPr>
        <w:t xml:space="preserve"> and entrepreneurial </w:t>
      </w:r>
      <w:r w:rsidRPr="003F7BB5">
        <w:rPr>
          <w:rStyle w:val="Emphasis"/>
          <w:highlight w:val="green"/>
        </w:rPr>
        <w:t>when it comes to outer space exploration</w:t>
      </w:r>
      <w:r w:rsidRPr="00275D5E">
        <w:rPr>
          <w:rStyle w:val="Emphasis"/>
        </w:rPr>
        <w:t>.</w:t>
      </w:r>
      <w:r w:rsidRPr="00275D5E">
        <w:t xml:space="preserve"> </w:t>
      </w:r>
      <w:r w:rsidRPr="00275D5E">
        <w:rPr>
          <w:rStyle w:val="StyleUnderline"/>
        </w:rPr>
        <w:t xml:space="preserve">The prospect of gaining </w:t>
      </w:r>
      <w:r w:rsidRPr="003F7BB5">
        <w:rPr>
          <w:rStyle w:val="StyleUnderline"/>
          <w:highlight w:val="green"/>
        </w:rPr>
        <w:t>property rights might push them to</w:t>
      </w:r>
      <w:r w:rsidRPr="00275D5E">
        <w:rPr>
          <w:rStyle w:val="StyleUnderline"/>
        </w:rPr>
        <w:t xml:space="preserve"> </w:t>
      </w:r>
      <w:r w:rsidRPr="003F7BB5">
        <w:rPr>
          <w:rStyle w:val="StyleUnderline"/>
          <w:highlight w:val="green"/>
        </w:rPr>
        <w:t>undergo more fully realized expeditions for larger and fixed rewards</w:t>
      </w:r>
      <w:r w:rsidRPr="00275D5E">
        <w:t>. The legal regime should however ensure fairness and order between the competing space entrepreneurs.195</w:t>
      </w:r>
    </w:p>
    <w:p w14:paraId="6A8CB742" w14:textId="77777777" w:rsidR="008E7C80" w:rsidRPr="00F56426" w:rsidRDefault="008E7C80" w:rsidP="00596478">
      <w:pPr>
        <w:rPr>
          <w:sz w:val="12"/>
        </w:rPr>
      </w:pPr>
    </w:p>
    <w:p w14:paraId="1770C79E" w14:textId="77777777" w:rsidR="00596478" w:rsidRPr="0017700A" w:rsidRDefault="00596478" w:rsidP="00596478"/>
    <w:p w14:paraId="0955D461" w14:textId="0DB5A668" w:rsidR="00E42E4C" w:rsidRDefault="00596478" w:rsidP="00596478">
      <w:pPr>
        <w:pStyle w:val="Heading2"/>
      </w:pPr>
      <w:r>
        <w:lastRenderedPageBreak/>
        <w:t>1NC</w:t>
      </w:r>
    </w:p>
    <w:p w14:paraId="24ADAC2F" w14:textId="77777777" w:rsidR="00596478" w:rsidRPr="0074704C" w:rsidRDefault="00596478" w:rsidP="00596478">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5B35261" w14:textId="77777777" w:rsidR="00596478" w:rsidRPr="004D6836" w:rsidRDefault="00596478" w:rsidP="00596478">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3B6C1BC5" w14:textId="77777777" w:rsidR="00596478" w:rsidRPr="00114552" w:rsidRDefault="00596478" w:rsidP="00596478">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3D7227D0" w14:textId="77777777" w:rsidR="00596478" w:rsidRPr="00114552" w:rsidRDefault="00596478" w:rsidP="00596478">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5F6E28D5" w14:textId="77777777" w:rsidR="00596478" w:rsidRPr="00114552" w:rsidRDefault="00596478" w:rsidP="00596478">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20215E27" w14:textId="77777777" w:rsidR="00596478" w:rsidRPr="00114552" w:rsidRDefault="00596478" w:rsidP="00596478">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B25D1CA" w14:textId="77777777" w:rsidR="00596478" w:rsidRPr="00114552" w:rsidRDefault="00596478" w:rsidP="00596478">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4EE0122" w14:textId="77777777" w:rsidR="00596478" w:rsidRPr="00114552" w:rsidRDefault="00596478" w:rsidP="00596478">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29AE4B85" w14:textId="77777777" w:rsidR="00596478" w:rsidRPr="00114552" w:rsidRDefault="00596478" w:rsidP="00596478">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1E9402D0" w14:textId="77777777" w:rsidR="00596478" w:rsidRPr="00114552" w:rsidRDefault="00596478" w:rsidP="00596478">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2F3CA2B5" w14:textId="77777777" w:rsidR="00596478" w:rsidRPr="00114552" w:rsidRDefault="00596478" w:rsidP="00596478">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43AB59F" w14:textId="77777777" w:rsidR="00596478" w:rsidRPr="00114552" w:rsidRDefault="00596478" w:rsidP="00596478">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1B5673A0" w14:textId="77777777" w:rsidR="00596478" w:rsidRPr="00114552" w:rsidRDefault="00596478" w:rsidP="00596478">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5E9E72F3" w14:textId="77777777" w:rsidR="00596478" w:rsidRPr="00114552" w:rsidRDefault="00596478" w:rsidP="00596478">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FACCC75" w14:textId="77777777" w:rsidR="00596478" w:rsidRPr="00114552" w:rsidRDefault="00596478" w:rsidP="00596478">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232CB232" w14:textId="77777777" w:rsidR="00596478" w:rsidRPr="00114552" w:rsidRDefault="00596478" w:rsidP="00596478">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4BCEE3A" w14:textId="77777777" w:rsidR="00596478" w:rsidRPr="00114552" w:rsidRDefault="00596478" w:rsidP="00596478">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5F0BD42D" w14:textId="77777777" w:rsidR="00596478" w:rsidRPr="00114552" w:rsidRDefault="00596478" w:rsidP="00596478"/>
    <w:p w14:paraId="63D7A986" w14:textId="77777777" w:rsidR="00596478" w:rsidRPr="00114552" w:rsidRDefault="00596478" w:rsidP="00596478"/>
    <w:p w14:paraId="638F5816" w14:textId="77777777" w:rsidR="00596478" w:rsidRDefault="00596478" w:rsidP="00596478">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0D333F1A" w14:textId="77777777" w:rsidR="00596478" w:rsidRPr="00C460B7" w:rsidRDefault="00596478" w:rsidP="00596478">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02088CA2" w14:textId="77777777" w:rsidR="00596478" w:rsidRPr="00C460B7" w:rsidRDefault="00596478" w:rsidP="00596478">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1D07E192" w14:textId="77777777" w:rsidR="00596478" w:rsidRPr="00C460B7" w:rsidRDefault="00596478" w:rsidP="00596478">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26552CA" w14:textId="77777777" w:rsidR="00596478" w:rsidRPr="00C460B7" w:rsidRDefault="00596478" w:rsidP="00596478">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1425FB6F" w14:textId="77777777" w:rsidR="00596478" w:rsidRPr="00C460B7" w:rsidRDefault="00596478" w:rsidP="00596478">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102B81F5" w14:textId="77777777" w:rsidR="00596478" w:rsidRPr="00C460B7" w:rsidRDefault="00596478" w:rsidP="00596478">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025430E" w14:textId="77777777" w:rsidR="00596478" w:rsidRPr="00C460B7" w:rsidRDefault="00596478" w:rsidP="00596478">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08A72FC" w14:textId="77777777" w:rsidR="00596478" w:rsidRPr="00C460B7" w:rsidRDefault="00596478" w:rsidP="00596478">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3A6A13F9" w14:textId="77777777" w:rsidR="00596478" w:rsidRPr="00C460B7" w:rsidRDefault="00596478" w:rsidP="00596478">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28D1CEA" w14:textId="77777777" w:rsidR="00596478" w:rsidRPr="00C460B7" w:rsidRDefault="00596478" w:rsidP="00596478">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4A9AEE3C" w14:textId="77777777" w:rsidR="00596478" w:rsidRPr="00C460B7" w:rsidRDefault="00596478" w:rsidP="00596478">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4B25A99" w14:textId="77777777" w:rsidR="00596478" w:rsidRPr="00C460B7" w:rsidRDefault="00596478" w:rsidP="00596478">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394A8184" w14:textId="77777777" w:rsidR="00596478" w:rsidRPr="00C460B7" w:rsidRDefault="00596478" w:rsidP="00596478">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7A5767F0" w14:textId="77777777" w:rsidR="00596478" w:rsidRPr="00C460B7" w:rsidRDefault="00596478" w:rsidP="00596478">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063B4ADE" w14:textId="608386A2" w:rsidR="00596478" w:rsidRDefault="00596478" w:rsidP="00596478">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30D0E6F8" w14:textId="01657C20" w:rsidR="008873EF" w:rsidRDefault="008873EF" w:rsidP="008873EF">
      <w:pPr>
        <w:pStyle w:val="Heading4"/>
      </w:pPr>
      <w:proofErr w:type="gramStart"/>
      <w:r>
        <w:t>Yes</w:t>
      </w:r>
      <w:proofErr w:type="gramEnd"/>
      <w:r>
        <w:t xml:space="preserve"> solves resource shortages— doesn’t assume new tech done absent the </w:t>
      </w:r>
      <w:proofErr w:type="spellStart"/>
      <w:r>
        <w:t>aff</w:t>
      </w:r>
      <w:proofErr w:type="spellEnd"/>
      <w:r>
        <w:t xml:space="preserve"> which would be able to be brought down. </w:t>
      </w:r>
    </w:p>
    <w:p w14:paraId="28A31621" w14:textId="0FE4B30A" w:rsidR="00C466F4" w:rsidRPr="00C460B7" w:rsidRDefault="00C466F4" w:rsidP="00C466F4">
      <w:pPr>
        <w:pStyle w:val="Heading4"/>
      </w:pPr>
      <w:proofErr w:type="gramStart"/>
      <w:r>
        <w:t>Yes</w:t>
      </w:r>
      <w:proofErr w:type="gramEnd"/>
      <w:r>
        <w:t xml:space="preserve"> resource wars— the card doesn’t assume how it escalates already existing conflicts like Kashmir. </w:t>
      </w:r>
    </w:p>
    <w:p w14:paraId="2BB3D0AF" w14:textId="77777777" w:rsidR="00596478" w:rsidRPr="00C460B7" w:rsidRDefault="00596478" w:rsidP="00596478"/>
    <w:p w14:paraId="0CBD8F05" w14:textId="53623612" w:rsidR="00596478" w:rsidRDefault="00596478" w:rsidP="00596478">
      <w:pPr>
        <w:pStyle w:val="Heading2"/>
      </w:pPr>
      <w:r>
        <w:lastRenderedPageBreak/>
        <w:t>Case</w:t>
      </w:r>
    </w:p>
    <w:p w14:paraId="58D20812" w14:textId="552B55EE" w:rsidR="00C466F4" w:rsidRDefault="00596478" w:rsidP="00C466F4">
      <w:pPr>
        <w:pStyle w:val="Heading3"/>
      </w:pPr>
      <w:r>
        <w:lastRenderedPageBreak/>
        <w:t>Framing</w:t>
      </w:r>
    </w:p>
    <w:p w14:paraId="76D4EF9E" w14:textId="77777777" w:rsidR="00DC0969" w:rsidRPr="00872631" w:rsidRDefault="00DC0969" w:rsidP="00DC0969">
      <w:pPr>
        <w:pStyle w:val="Heading4"/>
        <w:rPr>
          <w:rFonts w:cs="Calibri"/>
        </w:rPr>
      </w:pPr>
      <w:proofErr w:type="spellStart"/>
      <w:r w:rsidRPr="00872631">
        <w:rPr>
          <w:rFonts w:cs="Calibri"/>
        </w:rPr>
        <w:t>Util</w:t>
      </w:r>
      <w:proofErr w:type="spellEnd"/>
      <w:r w:rsidRPr="00872631">
        <w:rPr>
          <w:rFonts w:cs="Calibri"/>
        </w:rPr>
        <w:t xml:space="preserve"> fails – </w:t>
      </w:r>
    </w:p>
    <w:p w14:paraId="61F96BEB" w14:textId="77777777" w:rsidR="00DC0969" w:rsidRPr="00872631" w:rsidRDefault="00DC0969" w:rsidP="00DC0969">
      <w:pPr>
        <w:pStyle w:val="Heading4"/>
        <w:numPr>
          <w:ilvl w:val="0"/>
          <w:numId w:val="15"/>
        </w:numPr>
        <w:rPr>
          <w:rFonts w:cs="Calibri"/>
        </w:rPr>
      </w:pPr>
      <w:r w:rsidRPr="00872631">
        <w:rPr>
          <w:rFonts w:cs="Calibri"/>
        </w:rPr>
        <w:t>Infinite consequences – every action produces infinite consequences</w:t>
      </w:r>
      <w:r>
        <w:rPr>
          <w:rFonts w:cs="Calibri"/>
        </w:rPr>
        <w:t xml:space="preserve"> because every </w:t>
      </w:r>
      <w:proofErr w:type="gramStart"/>
      <w:r>
        <w:rPr>
          <w:rFonts w:cs="Calibri"/>
        </w:rPr>
        <w:t>consequences</w:t>
      </w:r>
      <w:proofErr w:type="gramEnd"/>
      <w:r>
        <w:rPr>
          <w:rFonts w:cs="Calibri"/>
        </w:rPr>
        <w:t xml:space="preserve"> causes another one – makes it impossible to assess an action’s goodness or badness</w:t>
      </w:r>
    </w:p>
    <w:p w14:paraId="07AAEDD7" w14:textId="77777777" w:rsidR="00DC0969" w:rsidRPr="00872631" w:rsidRDefault="00DC0969" w:rsidP="00DC0969">
      <w:pPr>
        <w:pStyle w:val="Heading4"/>
        <w:numPr>
          <w:ilvl w:val="0"/>
          <w:numId w:val="15"/>
        </w:numPr>
        <w:rPr>
          <w:rFonts w:cs="Calibri"/>
        </w:rPr>
      </w:pPr>
      <w:r w:rsidRPr="00872631">
        <w:rPr>
          <w:rFonts w:cs="Calibri"/>
        </w:rPr>
        <w:t>Subjectivity – there’s no objective arbiter to evaluate consequences</w:t>
      </w:r>
      <w:r>
        <w:rPr>
          <w:rFonts w:cs="Calibri"/>
        </w:rPr>
        <w:t xml:space="preserve"> – masochists find typically painful experiences pleasurable</w:t>
      </w:r>
    </w:p>
    <w:p w14:paraId="7A8C6393" w14:textId="32FB0EDB" w:rsidR="00DC0969" w:rsidRPr="00DC0969" w:rsidRDefault="00DC0969" w:rsidP="00DC0969">
      <w:pPr>
        <w:pStyle w:val="Heading4"/>
        <w:numPr>
          <w:ilvl w:val="0"/>
          <w:numId w:val="15"/>
        </w:numPr>
        <w:rPr>
          <w:rFonts w:cs="Calibri"/>
        </w:rPr>
      </w:pPr>
      <w:r w:rsidRPr="00872631">
        <w:rPr>
          <w:rFonts w:cs="Calibri"/>
        </w:rPr>
        <w:t xml:space="preserve">Incalculability – 5 headaches and a migraine can’t be compared since I don’t know how they feel for you </w:t>
      </w:r>
      <w:r>
        <w:rPr>
          <w:rFonts w:cs="Calibri"/>
        </w:rPr>
        <w:t>– proves weighing consequences is arbitrary</w:t>
      </w:r>
    </w:p>
    <w:p w14:paraId="57EFCC84" w14:textId="77777777" w:rsidR="00596478" w:rsidRDefault="00596478" w:rsidP="00596478">
      <w:pPr>
        <w:pStyle w:val="Heading4"/>
        <w:numPr>
          <w:ilvl w:val="0"/>
          <w:numId w:val="13"/>
        </w:numPr>
      </w:pPr>
      <w:r>
        <w:t>You can’t weigh between extinction scenarios which means it paralyzes action</w:t>
      </w:r>
    </w:p>
    <w:p w14:paraId="2585CFC7" w14:textId="6475C4EB" w:rsidR="00596478" w:rsidRDefault="00596478" w:rsidP="00596478">
      <w:pPr>
        <w:pStyle w:val="Heading4"/>
        <w:numPr>
          <w:ilvl w:val="0"/>
          <w:numId w:val="13"/>
        </w:numPr>
      </w:pPr>
      <w:r>
        <w:t>No obligation to future generations – nonexistence isn’t a deplorable state because they can’t feel pain</w:t>
      </w:r>
    </w:p>
    <w:p w14:paraId="1980DE63" w14:textId="77777777" w:rsidR="00596478" w:rsidRDefault="00596478" w:rsidP="00596478">
      <w:pPr>
        <w:pStyle w:val="Heading4"/>
        <w:numPr>
          <w:ilvl w:val="0"/>
          <w:numId w:val="13"/>
        </w:numPr>
      </w:pPr>
      <w:r>
        <w:t xml:space="preserve">Intent foresight distinction – intentions outweigh even if a consequence is extinction </w:t>
      </w:r>
    </w:p>
    <w:p w14:paraId="7FE02E50" w14:textId="77777777" w:rsidR="00596478" w:rsidRDefault="00596478" w:rsidP="00596478">
      <w:pPr>
        <w:pStyle w:val="Heading4"/>
        <w:numPr>
          <w:ilvl w:val="0"/>
          <w:numId w:val="13"/>
        </w:numPr>
      </w:pPr>
      <w:r>
        <w:t>Fallacy of origin because life allows us to determine moral truths doesn’t mean life is good</w:t>
      </w:r>
    </w:p>
    <w:p w14:paraId="565DB5A9" w14:textId="2F4B9DA3" w:rsidR="00596478" w:rsidRDefault="00596478" w:rsidP="00596478">
      <w:pPr>
        <w:pStyle w:val="Heading4"/>
        <w:numPr>
          <w:ilvl w:val="0"/>
          <w:numId w:val="13"/>
        </w:numPr>
      </w:pPr>
      <w:r w:rsidRPr="00906C9B">
        <w:t xml:space="preserve">Turn – always some risk of extinction </w:t>
      </w:r>
      <w:r>
        <w:t xml:space="preserve">which </w:t>
      </w:r>
      <w:r w:rsidRPr="00906C9B">
        <w:t>justif</w:t>
      </w:r>
      <w:r>
        <w:t xml:space="preserve">ies putting off </w:t>
      </w:r>
      <w:r w:rsidRPr="00906C9B">
        <w:t xml:space="preserve">all other ethical </w:t>
      </w:r>
      <w:proofErr w:type="gramStart"/>
      <w:r w:rsidRPr="00906C9B">
        <w:t>conversations</w:t>
      </w:r>
      <w:proofErr w:type="gramEnd"/>
      <w:r w:rsidRPr="00906C9B">
        <w:t xml:space="preserve"> </w:t>
      </w:r>
      <w:r>
        <w:t xml:space="preserve">so </w:t>
      </w:r>
      <w:r w:rsidRPr="00906C9B">
        <w:t>rights continue to be violate</w:t>
      </w:r>
      <w:r>
        <w:t>d</w:t>
      </w:r>
    </w:p>
    <w:p w14:paraId="02EB4C50" w14:textId="151051A7" w:rsidR="00596478" w:rsidRDefault="00C466F4" w:rsidP="00596478">
      <w:pPr>
        <w:pStyle w:val="Heading4"/>
        <w:numPr>
          <w:ilvl w:val="0"/>
          <w:numId w:val="13"/>
        </w:numPr>
      </w:pPr>
      <w:r>
        <w:t xml:space="preserve">Even if they </w:t>
      </w:r>
      <w:proofErr w:type="gramStart"/>
      <w:r>
        <w:t>win</w:t>
      </w:r>
      <w:proofErr w:type="gramEnd"/>
      <w:r>
        <w:t xml:space="preserve"> we should maximize pleasure—but the means by which we do so must not violate our fundamental rights such as property— means that the NC is a side constraint— the </w:t>
      </w:r>
      <w:proofErr w:type="spellStart"/>
      <w:r>
        <w:t>oweness</w:t>
      </w:r>
      <w:proofErr w:type="spellEnd"/>
      <w:r>
        <w:t xml:space="preserve"> is on the </w:t>
      </w:r>
      <w:proofErr w:type="spellStart"/>
      <w:r>
        <w:t>aff</w:t>
      </w:r>
      <w:proofErr w:type="spellEnd"/>
      <w:r>
        <w:t xml:space="preserve"> that this is the </w:t>
      </w:r>
      <w:r w:rsidRPr="00C466F4">
        <w:rPr>
          <w:u w:val="single"/>
        </w:rPr>
        <w:t>only</w:t>
      </w:r>
      <w:r>
        <w:t xml:space="preserve"> way to preserve future generations. </w:t>
      </w:r>
    </w:p>
    <w:p w14:paraId="3192EA13" w14:textId="684D1332" w:rsidR="00C466F4" w:rsidRDefault="00C466F4" w:rsidP="00C466F4">
      <w:pPr>
        <w:pStyle w:val="Heading3"/>
      </w:pPr>
      <w:r>
        <w:lastRenderedPageBreak/>
        <w:t>Case</w:t>
      </w:r>
    </w:p>
    <w:p w14:paraId="39EA086B" w14:textId="78198B6E" w:rsidR="00124323" w:rsidRDefault="00124323" w:rsidP="00124323">
      <w:pPr>
        <w:pStyle w:val="Heading4"/>
      </w:pPr>
      <w:r>
        <w:t>No asteroid risk— no one spec asteroid that is able to come to earth now</w:t>
      </w:r>
    </w:p>
    <w:p w14:paraId="0706FDA4" w14:textId="02FC8E39" w:rsidR="00124323" w:rsidRPr="00124323" w:rsidRDefault="00124323" w:rsidP="00124323">
      <w:pPr>
        <w:pStyle w:val="Heading4"/>
      </w:pPr>
      <w:r>
        <w:t xml:space="preserve">Deflection solves— this is just about info sharing— doesn’t trigger conflict </w:t>
      </w:r>
      <w:proofErr w:type="spellStart"/>
      <w:r>
        <w:t>bc</w:t>
      </w:r>
      <w:proofErr w:type="spellEnd"/>
      <w:r>
        <w:t xml:space="preserve"> </w:t>
      </w:r>
      <w:r w:rsidR="007B6CE1">
        <w:t>countries know that there is an asteroid coming</w:t>
      </w:r>
      <w:r>
        <w:t xml:space="preserve">. </w:t>
      </w:r>
    </w:p>
    <w:p w14:paraId="0D28B046" w14:textId="77777777" w:rsidR="00124323" w:rsidRPr="00100A2B" w:rsidRDefault="00124323" w:rsidP="00124323">
      <w:pPr>
        <w:pStyle w:val="Heading4"/>
        <w:numPr>
          <w:ilvl w:val="0"/>
          <w:numId w:val="14"/>
        </w:numPr>
        <w:tabs>
          <w:tab w:val="num" w:pos="360"/>
        </w:tabs>
      </w:pPr>
      <w:r w:rsidRPr="00100A2B">
        <w:t xml:space="preserve">Alt cause – broad space privatization and existing debris. </w:t>
      </w:r>
    </w:p>
    <w:p w14:paraId="6CFF25D9" w14:textId="77777777" w:rsidR="00124323" w:rsidRPr="00100A2B" w:rsidRDefault="00124323" w:rsidP="00124323">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135BED6C" w14:textId="77777777" w:rsidR="00124323" w:rsidRPr="00100A2B" w:rsidRDefault="00124323" w:rsidP="00124323">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48AFF7D0" w14:textId="77777777" w:rsidR="00124323" w:rsidRPr="00100A2B" w:rsidRDefault="00124323" w:rsidP="00124323">
      <w:r w:rsidRPr="00100A2B">
        <w:t xml:space="preserve">2. Characterizing </w:t>
      </w:r>
      <w:proofErr w:type="spellStart"/>
      <w:r w:rsidRPr="00100A2B">
        <w:t>NewSpace</w:t>
      </w:r>
      <w:proofErr w:type="spellEnd"/>
      <w:r w:rsidRPr="00100A2B">
        <w:t>: a step change in the space environment</w:t>
      </w:r>
    </w:p>
    <w:p w14:paraId="21C2CD84" w14:textId="77777777" w:rsidR="00124323" w:rsidRPr="00100A2B" w:rsidRDefault="00124323" w:rsidP="00124323">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9530A75" w14:textId="77777777" w:rsidR="00124323" w:rsidRPr="00100A2B" w:rsidRDefault="00124323" w:rsidP="00124323">
      <w:r w:rsidRPr="00100A2B">
        <w:t>[Table 1 Omitted]</w:t>
      </w:r>
    </w:p>
    <w:p w14:paraId="11C50B9D" w14:textId="77777777" w:rsidR="00124323" w:rsidRPr="00100A2B" w:rsidRDefault="00124323" w:rsidP="00124323">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4F5B4918" w14:textId="77777777" w:rsidR="00124323" w:rsidRPr="00100A2B" w:rsidRDefault="00124323" w:rsidP="00124323">
      <w:r w:rsidRPr="00100A2B">
        <w:t>Current space safety, space surveillance, collision avoidance (COLA) and debris mitigation processes have been designed for and have evolved with the current population profile, launch rates and density of LEO space.</w:t>
      </w:r>
    </w:p>
    <w:p w14:paraId="7C100D5C" w14:textId="77777777" w:rsidR="00124323" w:rsidRPr="00100A2B" w:rsidRDefault="00124323" w:rsidP="00124323">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0EDD74FE" w14:textId="77777777" w:rsidR="00124323" w:rsidRPr="00100A2B" w:rsidRDefault="00124323" w:rsidP="00124323">
      <w:r w:rsidRPr="00100A2B">
        <w:t>3. Compounding effects of better SSA, more satellites, and new operational concepts</w:t>
      </w:r>
    </w:p>
    <w:p w14:paraId="60DDDD68" w14:textId="77777777" w:rsidR="00124323" w:rsidRPr="00100A2B" w:rsidRDefault="00124323" w:rsidP="00124323">
      <w:r w:rsidRPr="00100A2B">
        <w:lastRenderedPageBreak/>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A83D445" w14:textId="77777777" w:rsidR="00124323" w:rsidRPr="00100A2B" w:rsidRDefault="00124323" w:rsidP="00124323">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E732DB6" w14:textId="77777777" w:rsidR="00124323" w:rsidRPr="00100A2B" w:rsidRDefault="00124323" w:rsidP="00124323">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53AD865E" w14:textId="77777777" w:rsidR="00124323" w:rsidRPr="00100A2B" w:rsidRDefault="00124323" w:rsidP="00124323">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308A9AD" w14:textId="77777777" w:rsidR="00124323" w:rsidRPr="00100A2B" w:rsidRDefault="00124323" w:rsidP="00124323">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E623068" w14:textId="098CDFF9" w:rsidR="00124323" w:rsidRPr="00624789" w:rsidRDefault="00124323" w:rsidP="00124323">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 xml:space="preserve">failures will </w:t>
      </w:r>
    </w:p>
    <w:p w14:paraId="671AE0A3" w14:textId="77777777" w:rsidR="00124323" w:rsidRPr="00124323" w:rsidRDefault="00124323" w:rsidP="00124323"/>
    <w:p w14:paraId="78A6F045" w14:textId="77777777" w:rsidR="00C466F4" w:rsidRDefault="00C466F4" w:rsidP="00C466F4">
      <w:pPr>
        <w:pStyle w:val="Heading4"/>
      </w:pPr>
      <w:r>
        <w:t>Debris creates existential deterrence by raising the bar for conflict – international norms fail</w:t>
      </w:r>
    </w:p>
    <w:p w14:paraId="375C8506" w14:textId="77777777" w:rsidR="00C466F4" w:rsidRPr="005A5216" w:rsidRDefault="00C466F4" w:rsidP="00C466F4">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76962A33" w14:textId="1BA7F545" w:rsidR="00C466F4" w:rsidRPr="005A5216" w:rsidRDefault="00C466F4" w:rsidP="00CA5D38">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w:t>
      </w:r>
      <w:r w:rsidRPr="00472F25">
        <w:rPr>
          <w:sz w:val="12"/>
        </w:rPr>
        <w:lastRenderedPageBreak/>
        <w:t xml:space="preserve">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C5D3D84" w14:textId="77777777" w:rsidR="00C466F4" w:rsidRDefault="00C466F4" w:rsidP="00C466F4">
      <w:pPr>
        <w:pStyle w:val="Heading4"/>
      </w:pPr>
      <w:r>
        <w:t>State-sponsored planetary defense thumps</w:t>
      </w:r>
    </w:p>
    <w:p w14:paraId="000DC64D" w14:textId="77777777" w:rsidR="00C466F4" w:rsidRPr="00873A25" w:rsidRDefault="00C466F4" w:rsidP="00C466F4">
      <w:pPr>
        <w:rPr>
          <w:rStyle w:val="Style13ptBold"/>
        </w:rPr>
      </w:pPr>
      <w:r>
        <w:rPr>
          <w:rStyle w:val="Style13ptBold"/>
        </w:rPr>
        <w:t xml:space="preserve">Bartels 11/21 </w:t>
      </w:r>
      <w:r w:rsidRPr="00873A25">
        <w:rPr>
          <w:rStyle w:val="Style13ptBold"/>
          <w:b w:val="0"/>
          <w:bCs/>
          <w:sz w:val="16"/>
          <w:szCs w:val="16"/>
        </w:rPr>
        <w:t>[(Meghan, s</w:t>
      </w:r>
      <w:r w:rsidRPr="00873A25">
        <w:rPr>
          <w:szCs w:val="16"/>
        </w:rPr>
        <w:t>enior writer at Space.com, MA in science journalism from New York University</w:t>
      </w:r>
      <w:r w:rsidRPr="00873A25">
        <w:rPr>
          <w:rStyle w:val="Style13ptBold"/>
          <w:b w:val="0"/>
          <w:bCs/>
          <w:sz w:val="16"/>
          <w:szCs w:val="16"/>
        </w:rPr>
        <w:t>) “</w:t>
      </w:r>
      <w:r w:rsidRPr="00873A25">
        <w:rPr>
          <w:szCs w:val="16"/>
        </w:rPr>
        <w:t>NASA's DART mission will move an asteroid and change our relationship with the solar system,” Space.com, 11/21/2021] JL</w:t>
      </w:r>
    </w:p>
    <w:p w14:paraId="2B7D272E" w14:textId="77777777" w:rsidR="00C466F4" w:rsidRPr="00873A25" w:rsidRDefault="00C466F4" w:rsidP="00C466F4">
      <w:pPr>
        <w:rPr>
          <w:sz w:val="12"/>
        </w:rPr>
      </w:pPr>
      <w:r w:rsidRPr="00873A25">
        <w:rPr>
          <w:sz w:val="12"/>
        </w:rPr>
        <w:t xml:space="preserve">But planning an asteroid deflection would be difficult today, given several outstanding questions about just how effective a maneuver would turn out to be in the real world. So next year, </w:t>
      </w:r>
      <w:r w:rsidRPr="00873A25">
        <w:rPr>
          <w:rStyle w:val="StyleUnderline"/>
        </w:rPr>
        <w:t xml:space="preserve">planetary defense will take a big step, conducting its first experiment to determine how such </w:t>
      </w:r>
      <w:r w:rsidRPr="00873A25">
        <w:rPr>
          <w:rStyle w:val="Emphasis"/>
        </w:rPr>
        <w:t xml:space="preserve">a </w:t>
      </w:r>
      <w:r w:rsidRPr="00873A25">
        <w:rPr>
          <w:rStyle w:val="Emphasis"/>
          <w:highlight w:val="green"/>
        </w:rPr>
        <w:t>deflection might play out in reality thanks to NASA's</w:t>
      </w:r>
      <w:r w:rsidRPr="00873A25">
        <w:rPr>
          <w:rStyle w:val="Emphasis"/>
        </w:rPr>
        <w:t> Double Asteroid Redirection Test</w:t>
      </w:r>
      <w:r w:rsidRPr="00873A25">
        <w:rPr>
          <w:rStyle w:val="StyleUnderline"/>
        </w:rPr>
        <w:t xml:space="preserve">, or </w:t>
      </w:r>
      <w:r w:rsidRPr="00873A25">
        <w:rPr>
          <w:rStyle w:val="StyleUnderline"/>
          <w:highlight w:val="green"/>
        </w:rPr>
        <w:t>DART</w:t>
      </w:r>
      <w:r w:rsidRPr="00873A25">
        <w:rPr>
          <w:rStyle w:val="StyleUnderline"/>
        </w:rPr>
        <w:t>, which launches later this month</w:t>
      </w:r>
      <w:r w:rsidRPr="00873A25">
        <w:rPr>
          <w:sz w:val="12"/>
        </w:rPr>
        <w:t>.</w:t>
      </w:r>
    </w:p>
    <w:p w14:paraId="7B54D3D2" w14:textId="77777777" w:rsidR="00C466F4" w:rsidRPr="00873A25" w:rsidRDefault="00C466F4" w:rsidP="00C466F4">
      <w:pPr>
        <w:rPr>
          <w:sz w:val="12"/>
        </w:rPr>
      </w:pPr>
      <w:r w:rsidRPr="00873A25">
        <w:rPr>
          <w:rStyle w:val="StyleUnderline"/>
        </w:rPr>
        <w:t xml:space="preserve">In late September or early October of 2022, the 1,210-pound (550 kilograms) </w:t>
      </w:r>
      <w:r w:rsidRPr="00873A25">
        <w:rPr>
          <w:rStyle w:val="StyleUnderline"/>
          <w:highlight w:val="green"/>
        </w:rPr>
        <w:t>DART</w:t>
      </w:r>
      <w:r w:rsidRPr="00873A25">
        <w:rPr>
          <w:rStyle w:val="StyleUnderline"/>
        </w:rPr>
        <w:t xml:space="preserve"> spacecraft </w:t>
      </w:r>
      <w:r w:rsidRPr="00873A25">
        <w:rPr>
          <w:rStyle w:val="StyleUnderline"/>
          <w:highlight w:val="green"/>
        </w:rPr>
        <w:t>will slam itself into</w:t>
      </w:r>
      <w:r w:rsidRPr="00873A25">
        <w:rPr>
          <w:rStyle w:val="StyleUnderline"/>
        </w:rPr>
        <w:t xml:space="preserve"> an asteroid called </w:t>
      </w:r>
      <w:proofErr w:type="spellStart"/>
      <w:r w:rsidRPr="00873A25">
        <w:rPr>
          <w:rStyle w:val="StyleUnderline"/>
          <w:highlight w:val="green"/>
        </w:rPr>
        <w:t>Dimorphos</w:t>
      </w:r>
      <w:proofErr w:type="spellEnd"/>
      <w:r w:rsidRPr="00873A25">
        <w:rPr>
          <w:sz w:val="12"/>
        </w:rPr>
        <w:t>. Scientists will be watching eagerly, measuring how much the impact speeds up the space rock's orbit around its larger companion, </w:t>
      </w:r>
      <w:proofErr w:type="spellStart"/>
      <w:r w:rsidRPr="00873A25">
        <w:rPr>
          <w:sz w:val="12"/>
        </w:rPr>
        <w:t>Didymos</w:t>
      </w:r>
      <w:proofErr w:type="spellEnd"/>
      <w:r w:rsidRPr="00873A25">
        <w:rPr>
          <w:sz w:val="12"/>
        </w:rPr>
        <w:t xml:space="preserve"> — </w:t>
      </w:r>
      <w:r w:rsidRPr="00873A25">
        <w:rPr>
          <w:rStyle w:val="StyleUnderline"/>
        </w:rPr>
        <w:t xml:space="preserve">the first real data about what it might really require </w:t>
      </w:r>
      <w:proofErr w:type="gramStart"/>
      <w:r w:rsidRPr="00873A25">
        <w:rPr>
          <w:rStyle w:val="StyleUnderline"/>
        </w:rPr>
        <w:t>to steer</w:t>
      </w:r>
      <w:proofErr w:type="gramEnd"/>
      <w:r w:rsidRPr="00873A25">
        <w:rPr>
          <w:rStyle w:val="StyleUnderline"/>
        </w:rPr>
        <w:t xml:space="preserve"> a threatening asteroid</w:t>
      </w:r>
      <w:r w:rsidRPr="00873A25">
        <w:rPr>
          <w:sz w:val="12"/>
        </w:rPr>
        <w:t xml:space="preserve"> out of Earth's path.</w:t>
      </w:r>
    </w:p>
    <w:p w14:paraId="004F0B0A" w14:textId="77777777" w:rsidR="00C466F4" w:rsidRPr="00873A25" w:rsidRDefault="00C466F4" w:rsidP="00C466F4">
      <w:pPr>
        <w:rPr>
          <w:sz w:val="12"/>
        </w:rPr>
      </w:pPr>
      <w:r w:rsidRPr="00873A25">
        <w:rPr>
          <w:sz w:val="12"/>
        </w:rPr>
        <w:t xml:space="preserve">It's just one rock, just a small change. Just to reduce the odds that we humans go the way of the dinosaurs. But </w:t>
      </w:r>
      <w:r w:rsidRPr="00873A25">
        <w:rPr>
          <w:rStyle w:val="StyleUnderline"/>
        </w:rPr>
        <w:t>DART's impact will also mark a new relationship between humans and the solar system</w:t>
      </w:r>
      <w:r w:rsidRPr="00873A25">
        <w:rPr>
          <w:sz w:val="12"/>
        </w:rPr>
        <w:t> we live in, a milestone perhaps worth contemplating.</w:t>
      </w:r>
    </w:p>
    <w:p w14:paraId="736739E6" w14:textId="77777777" w:rsidR="00C466F4" w:rsidRPr="00873A25" w:rsidRDefault="00C466F4" w:rsidP="00C466F4">
      <w:pPr>
        <w:rPr>
          <w:sz w:val="8"/>
          <w:szCs w:val="8"/>
        </w:rPr>
      </w:pPr>
      <w:r w:rsidRPr="00873A25">
        <w:rPr>
          <w:sz w:val="8"/>
          <w:szCs w:val="8"/>
        </w:rPr>
        <w:t>Over the decades, humanity has left footprints on the moon, rover tracks on Mars, a puff of metals in the atmospheres of Jupiter and Saturn, silent robots scattered from the sun to beyond the edge of its influence. But until now, orbital mechanics have been free of human fingerprints, orchestrated only by gravity and chance and the bones of the solar system. It was never quiet, of course, but it was chaotic in precisely the same way as it ever had been.</w:t>
      </w:r>
    </w:p>
    <w:p w14:paraId="5A252065" w14:textId="77777777" w:rsidR="00C466F4" w:rsidRPr="00873A25" w:rsidRDefault="00C466F4" w:rsidP="00C466F4">
      <w:pPr>
        <w:rPr>
          <w:sz w:val="8"/>
          <w:szCs w:val="8"/>
        </w:rPr>
      </w:pPr>
      <w:r w:rsidRPr="00873A25">
        <w:rPr>
          <w:sz w:val="8"/>
          <w:szCs w:val="8"/>
        </w:rPr>
        <w:t>DART's impact will be the first human fingerprint on this eternal dance of the solar system — a nearly imperceptibly tiny one but a fingerprint nonetheless, the first time a coalition of humans have come together to purposely tap any one piece of the maelstrom around us.</w:t>
      </w:r>
    </w:p>
    <w:p w14:paraId="5D58A3DF" w14:textId="77777777" w:rsidR="00C466F4" w:rsidRPr="00873A25" w:rsidRDefault="00C466F4" w:rsidP="00C466F4">
      <w:pPr>
        <w:rPr>
          <w:sz w:val="8"/>
          <w:szCs w:val="8"/>
        </w:rPr>
      </w:pPr>
      <w:r w:rsidRPr="00873A25">
        <w:rPr>
          <w:sz w:val="8"/>
          <w:szCs w:val="8"/>
        </w:rPr>
        <w:t>"Humans are like — we can do anything in the solar system, we can even move things out of the way," Ellie Armstrong, a geographer of outer space at the University of Delaware, told Space.com.</w:t>
      </w:r>
    </w:p>
    <w:p w14:paraId="2C939268" w14:textId="77777777" w:rsidR="00C466F4" w:rsidRPr="00873A25" w:rsidRDefault="00C466F4" w:rsidP="00C466F4">
      <w:pPr>
        <w:rPr>
          <w:sz w:val="8"/>
          <w:szCs w:val="8"/>
        </w:rPr>
      </w:pPr>
      <w:r w:rsidRPr="00873A25">
        <w:rPr>
          <w:sz w:val="8"/>
          <w:szCs w:val="8"/>
        </w:rPr>
        <w:t>"Intervening in small-body dynamics is just a huge deal," Valerie Olson, an anthropologist at the University of California Irvine who has studied the planetary defense community, told Space.com, Early advocates of planetary defense recognized that such a mission would at its core re-engineer the solar system, she noted.</w:t>
      </w:r>
    </w:p>
    <w:p w14:paraId="346464F1" w14:textId="77777777" w:rsidR="00C466F4" w:rsidRPr="00873A25" w:rsidRDefault="00C466F4" w:rsidP="00C466F4">
      <w:pPr>
        <w:rPr>
          <w:sz w:val="8"/>
          <w:szCs w:val="8"/>
        </w:rPr>
      </w:pPr>
      <w:r w:rsidRPr="00873A25">
        <w:rPr>
          <w:sz w:val="8"/>
          <w:szCs w:val="8"/>
        </w:rPr>
        <w:t>To be clear, the experts who suggest looking at the bigger picture of the DART mission aren't necessarily saying that planetary defense should be abandoned — just that it's an endeavor worth thinking about from multiple perspectives and in multiple contexts, rather than letting one narrative of what it means to save the planet dominate the conversation.</w:t>
      </w:r>
    </w:p>
    <w:p w14:paraId="0A813E22" w14:textId="77777777" w:rsidR="00C466F4" w:rsidRPr="00873A25" w:rsidRDefault="00C466F4" w:rsidP="00C466F4">
      <w:pPr>
        <w:rPr>
          <w:sz w:val="8"/>
          <w:szCs w:val="8"/>
        </w:rPr>
      </w:pPr>
      <w:r w:rsidRPr="00873A25">
        <w:rPr>
          <w:sz w:val="8"/>
          <w:szCs w:val="8"/>
        </w:rPr>
        <w:t xml:space="preserve">"Is it important that we figure out whether or not we can deflect an asteroid in the case of an emergency situation? Yes," Natalie </w:t>
      </w:r>
      <w:proofErr w:type="spellStart"/>
      <w:r w:rsidRPr="00873A25">
        <w:rPr>
          <w:sz w:val="8"/>
          <w:szCs w:val="8"/>
        </w:rPr>
        <w:t>Treviño</w:t>
      </w:r>
      <w:proofErr w:type="spellEnd"/>
      <w:r w:rsidRPr="00873A25">
        <w:rPr>
          <w:sz w:val="8"/>
          <w:szCs w:val="8"/>
        </w:rPr>
        <w:t>, an independent critical theorist who focuses on space, told Space.com. "But we're kind of looking at our own planet being literally and metaphorically on fire."</w:t>
      </w:r>
    </w:p>
    <w:p w14:paraId="1B3943E5" w14:textId="77777777" w:rsidR="00C466F4" w:rsidRPr="00873A25" w:rsidRDefault="00C466F4" w:rsidP="00C466F4">
      <w:pPr>
        <w:rPr>
          <w:sz w:val="12"/>
        </w:rPr>
      </w:pPr>
      <w:proofErr w:type="spellStart"/>
      <w:r w:rsidRPr="00873A25">
        <w:rPr>
          <w:rStyle w:val="StyleUnderline"/>
        </w:rPr>
        <w:t>Treviño</w:t>
      </w:r>
      <w:proofErr w:type="spellEnd"/>
      <w:r w:rsidRPr="00873A25">
        <w:rPr>
          <w:rStyle w:val="StyleUnderline"/>
        </w:rPr>
        <w:t xml:space="preserve"> compared asteroid deflection to damming a river on Earth as an action that might benefit humans but </w:t>
      </w:r>
      <w:r w:rsidRPr="00873A25">
        <w:rPr>
          <w:rStyle w:val="StyleUnderline"/>
          <w:highlight w:val="green"/>
        </w:rPr>
        <w:t xml:space="preserve">that has </w:t>
      </w:r>
      <w:r w:rsidRPr="00873A25">
        <w:rPr>
          <w:rStyle w:val="Emphasis"/>
          <w:highlight w:val="green"/>
        </w:rPr>
        <w:t>broader consequences</w:t>
      </w:r>
      <w:r w:rsidRPr="00873A25">
        <w:rPr>
          <w:rStyle w:val="StyleUnderline"/>
        </w:rPr>
        <w:t xml:space="preserve"> across the environment</w:t>
      </w:r>
      <w:r w:rsidRPr="00873A25">
        <w:rPr>
          <w:sz w:val="12"/>
        </w:rPr>
        <w:t xml:space="preserve">. "What is our responsibility to our solar system?" </w:t>
      </w:r>
      <w:proofErr w:type="spellStart"/>
      <w:r w:rsidRPr="00873A25">
        <w:rPr>
          <w:sz w:val="12"/>
        </w:rPr>
        <w:t>Treviño</w:t>
      </w:r>
      <w:proofErr w:type="spellEnd"/>
      <w:r w:rsidRPr="00873A25">
        <w:rPr>
          <w:sz w:val="12"/>
        </w:rPr>
        <w:t xml:space="preserve"> said. "Do we have, as humans, the right to be making these massive changes to the solar system? But also, what precedent does it set?"</w:t>
      </w:r>
    </w:p>
    <w:p w14:paraId="7EEE5BBD" w14:textId="77777777" w:rsidR="00C466F4" w:rsidRPr="00873A25" w:rsidRDefault="00C466F4" w:rsidP="00C466F4">
      <w:r w:rsidRPr="00873A25">
        <w:rPr>
          <w:rStyle w:val="StyleUnderline"/>
        </w:rPr>
        <w:t xml:space="preserve">Considering </w:t>
      </w:r>
      <w:r w:rsidRPr="00873A25">
        <w:rPr>
          <w:rStyle w:val="Emphasis"/>
        </w:rPr>
        <w:t>rearranging the solar system</w:t>
      </w:r>
      <w:r w:rsidRPr="00873A25">
        <w:rPr>
          <w:rStyle w:val="StyleUnderline"/>
        </w:rPr>
        <w:t xml:space="preserve"> requires not only looking ahead, however, but also looking back to evaluate what human histories may influence such an action — and whether we want to create a new, different way</w:t>
      </w:r>
      <w:r w:rsidRPr="00873A25">
        <w:t>.</w:t>
      </w:r>
    </w:p>
    <w:p w14:paraId="194260AB" w14:textId="77777777" w:rsidR="00C466F4" w:rsidRPr="00873A25" w:rsidRDefault="00C466F4" w:rsidP="00C466F4">
      <w:pPr>
        <w:rPr>
          <w:sz w:val="8"/>
          <w:szCs w:val="8"/>
        </w:rPr>
      </w:pPr>
      <w:r w:rsidRPr="00873A25">
        <w:rPr>
          <w:sz w:val="8"/>
          <w:szCs w:val="8"/>
        </w:rPr>
        <w:t>"Even the idea of being able to move and exploit and destroy or change natural capital like rocks and asteroids is very fundamentally pinned to an imperial worldview that sees humans as being allowed to do whatever they want," Armstrong said.</w:t>
      </w:r>
    </w:p>
    <w:p w14:paraId="22832F1A" w14:textId="77777777" w:rsidR="00C466F4" w:rsidRPr="00873A25" w:rsidRDefault="00C466F4" w:rsidP="00C466F4">
      <w:pPr>
        <w:rPr>
          <w:sz w:val="8"/>
          <w:szCs w:val="8"/>
        </w:rPr>
      </w:pPr>
      <w:r w:rsidRPr="00873A25">
        <w:rPr>
          <w:sz w:val="8"/>
          <w:szCs w:val="8"/>
        </w:rPr>
        <w:t>If we humans like to meddle, where is the line between endearing curiosity and something more serious? That line may depend on not just the scale of effect on orbital dynamics, but also on who is making the decisions about a planetary defense project.</w:t>
      </w:r>
    </w:p>
    <w:p w14:paraId="1DB2CE04" w14:textId="77777777" w:rsidR="00C466F4" w:rsidRPr="00873A25" w:rsidRDefault="00C466F4" w:rsidP="00C466F4">
      <w:pPr>
        <w:rPr>
          <w:sz w:val="8"/>
          <w:szCs w:val="8"/>
        </w:rPr>
      </w:pPr>
      <w:r w:rsidRPr="00873A25">
        <w:rPr>
          <w:sz w:val="8"/>
          <w:szCs w:val="8"/>
        </w:rPr>
        <w:t>All three experts noted that, although the worst-case impact scenario could destroy on a regional scale and have global consequences, only a handful of nations have the spacefaring capability to contemplate embarking on a planetary defense mission. A challenge the planetary defense community often considers is how to ensure that non-spacefaring nations have a say in how Earth responds to an asteroid threat.</w:t>
      </w:r>
    </w:p>
    <w:p w14:paraId="6F96338F" w14:textId="77777777" w:rsidR="00C466F4" w:rsidRPr="00873A25" w:rsidRDefault="00C466F4" w:rsidP="00C466F4">
      <w:pPr>
        <w:rPr>
          <w:sz w:val="8"/>
          <w:szCs w:val="8"/>
        </w:rPr>
      </w:pPr>
      <w:r w:rsidRPr="00873A25">
        <w:rPr>
          <w:sz w:val="8"/>
          <w:szCs w:val="8"/>
        </w:rPr>
        <w:t>"It's very particular people in particular agencies making decisions about how to intervene in the most natural and least social of spaces, which is outer space." Olson said. "What responsibility do those groups have to inclusively negotiate the defense and protection of all people, of the planet in general?"</w:t>
      </w:r>
    </w:p>
    <w:p w14:paraId="7044F96B" w14:textId="77777777" w:rsidR="00C466F4" w:rsidRPr="00873A25" w:rsidRDefault="00C466F4" w:rsidP="00C466F4">
      <w:pPr>
        <w:rPr>
          <w:sz w:val="12"/>
        </w:rPr>
      </w:pPr>
      <w:r w:rsidRPr="00873A25">
        <w:rPr>
          <w:rStyle w:val="StyleUnderline"/>
        </w:rPr>
        <w:t xml:space="preserve">The DART mission specifically does include some international collaboration, as it stems primarily from </w:t>
      </w:r>
      <w:proofErr w:type="spellStart"/>
      <w:r w:rsidRPr="00873A25">
        <w:rPr>
          <w:rStyle w:val="StyleUnderline"/>
        </w:rPr>
        <w:t>yearslong</w:t>
      </w:r>
      <w:proofErr w:type="spellEnd"/>
      <w:r w:rsidRPr="00873A25">
        <w:rPr>
          <w:rStyle w:val="StyleUnderline"/>
        </w:rPr>
        <w:t xml:space="preserve"> discussion between NASA and the European Space Agency</w:t>
      </w:r>
      <w:r w:rsidRPr="00873A25">
        <w:rPr>
          <w:sz w:val="12"/>
        </w:rPr>
        <w:t xml:space="preserve"> (ESA). The pair of agencies initially explored a joint mission; </w:t>
      </w:r>
      <w:r w:rsidRPr="00873A25">
        <w:rPr>
          <w:rStyle w:val="StyleUnderline"/>
        </w:rPr>
        <w:t xml:space="preserve">the DART mission as it will finally launch includes a </w:t>
      </w:r>
      <w:proofErr w:type="spellStart"/>
      <w:r w:rsidRPr="00873A25">
        <w:rPr>
          <w:rStyle w:val="StyleUnderline"/>
        </w:rPr>
        <w:t>cubesat</w:t>
      </w:r>
      <w:proofErr w:type="spellEnd"/>
      <w:r w:rsidRPr="00873A25">
        <w:rPr>
          <w:rStyle w:val="StyleUnderline"/>
        </w:rPr>
        <w:t xml:space="preserve"> contributed by Italy and will be followed by an ESA mission called Hera</w:t>
      </w:r>
      <w:r w:rsidRPr="00873A25">
        <w:rPr>
          <w:sz w:val="12"/>
        </w:rPr>
        <w:t xml:space="preserve"> that will evaluate the wreckage up close later this decade.</w:t>
      </w:r>
    </w:p>
    <w:p w14:paraId="21218378" w14:textId="77777777" w:rsidR="00C466F4" w:rsidRPr="00873A25" w:rsidRDefault="00C466F4" w:rsidP="00C466F4">
      <w:pPr>
        <w:rPr>
          <w:sz w:val="8"/>
          <w:szCs w:val="8"/>
        </w:rPr>
      </w:pPr>
      <w:r w:rsidRPr="00873A25">
        <w:rPr>
          <w:sz w:val="8"/>
          <w:szCs w:val="8"/>
        </w:rPr>
        <w:lastRenderedPageBreak/>
        <w:t xml:space="preserve">But the mission has perhaps flown under the radar, even among the nations whose agencies are taking part. "The majority of the public, whether that's an American public or the world in general, aren't particularly aware of this mission," </w:t>
      </w:r>
      <w:proofErr w:type="spellStart"/>
      <w:r w:rsidRPr="00873A25">
        <w:rPr>
          <w:sz w:val="8"/>
          <w:szCs w:val="8"/>
        </w:rPr>
        <w:t>Treviño</w:t>
      </w:r>
      <w:proofErr w:type="spellEnd"/>
      <w:r w:rsidRPr="00873A25">
        <w:rPr>
          <w:sz w:val="8"/>
          <w:szCs w:val="8"/>
        </w:rPr>
        <w:t xml:space="preserve"> said. "No one went out and said, 'Hey public, hey world, what do you think about this idea?'" </w:t>
      </w:r>
    </w:p>
    <w:p w14:paraId="1DBD6757" w14:textId="77777777" w:rsidR="00C466F4" w:rsidRPr="00873A25" w:rsidRDefault="00C466F4" w:rsidP="00C466F4">
      <w:pPr>
        <w:rPr>
          <w:sz w:val="8"/>
          <w:szCs w:val="8"/>
        </w:rPr>
      </w:pPr>
      <w:proofErr w:type="spellStart"/>
      <w:r w:rsidRPr="00873A25">
        <w:rPr>
          <w:sz w:val="8"/>
          <w:szCs w:val="8"/>
        </w:rPr>
        <w:t>Treviño</w:t>
      </w:r>
      <w:proofErr w:type="spellEnd"/>
      <w:r w:rsidRPr="00873A25">
        <w:rPr>
          <w:sz w:val="8"/>
          <w:szCs w:val="8"/>
        </w:rPr>
        <w:t xml:space="preserve"> and her colleagues worry that this lack of public input into a mission of this consequence might replicate past and continuing situations where some more powerful people have made decisions for others on Earth in displays of colonialism, imperialism and militarism. "Something that strikes me as really interesting about this is the kind of national savior narrative, this very imperialist narrative of being able to save the world," Armstrong said.</w:t>
      </w:r>
    </w:p>
    <w:p w14:paraId="063238CB" w14:textId="77777777" w:rsidR="00C466F4" w:rsidRPr="00873A25" w:rsidRDefault="00C466F4" w:rsidP="00C466F4">
      <w:pPr>
        <w:rPr>
          <w:sz w:val="12"/>
        </w:rPr>
      </w:pPr>
      <w:r w:rsidRPr="00873A25">
        <w:rPr>
          <w:sz w:val="12"/>
        </w:rPr>
        <w:t xml:space="preserve">And of course, </w:t>
      </w:r>
      <w:r w:rsidRPr="00873A25">
        <w:rPr>
          <w:rStyle w:val="StyleUnderline"/>
          <w:highlight w:val="green"/>
        </w:rPr>
        <w:t>planetary defense</w:t>
      </w:r>
      <w:r w:rsidRPr="00873A25">
        <w:rPr>
          <w:rStyle w:val="StyleUnderline"/>
        </w:rPr>
        <w:t xml:space="preserve"> technology — like all other technologies ever developed — could be abused. "The very same technologies that can be used to move something </w:t>
      </w:r>
      <w:r w:rsidRPr="00873A25">
        <w:rPr>
          <w:rStyle w:val="StyleUnderline"/>
          <w:highlight w:val="green"/>
        </w:rPr>
        <w:t>can be used to weaponize something</w:t>
      </w:r>
      <w:r w:rsidRPr="00873A25">
        <w:rPr>
          <w:sz w:val="12"/>
        </w:rPr>
        <w:t>," Olson said.</w:t>
      </w:r>
    </w:p>
    <w:p w14:paraId="4FB98276" w14:textId="77777777" w:rsidR="00C466F4" w:rsidRPr="00873A25" w:rsidRDefault="00C466F4" w:rsidP="00C466F4">
      <w:pPr>
        <w:rPr>
          <w:sz w:val="12"/>
        </w:rPr>
      </w:pPr>
      <w:r w:rsidRPr="00873A25">
        <w:rPr>
          <w:sz w:val="12"/>
        </w:rPr>
        <w:t xml:space="preserve">Turn planetary defense on its head, for example. </w:t>
      </w:r>
      <w:proofErr w:type="spellStart"/>
      <w:r w:rsidRPr="00873A25">
        <w:rPr>
          <w:rStyle w:val="StyleUnderline"/>
        </w:rPr>
        <w:t>Treviño</w:t>
      </w:r>
      <w:proofErr w:type="spellEnd"/>
      <w:r w:rsidRPr="00873A25">
        <w:rPr>
          <w:rStyle w:val="StyleUnderline"/>
        </w:rPr>
        <w:t xml:space="preserve"> painted </w:t>
      </w:r>
      <w:r w:rsidRPr="00873A25">
        <w:rPr>
          <w:rStyle w:val="StyleUnderline"/>
          <w:highlight w:val="green"/>
        </w:rPr>
        <w:t>a nightmare scenario</w:t>
      </w:r>
      <w:r w:rsidRPr="00873A25">
        <w:rPr>
          <w:rStyle w:val="StyleUnderline"/>
        </w:rPr>
        <w:t xml:space="preserve"> of </w:t>
      </w:r>
      <w:r w:rsidRPr="00873A25">
        <w:rPr>
          <w:rStyle w:val="StyleUnderline"/>
          <w:highlight w:val="green"/>
        </w:rPr>
        <w:t>a group</w:t>
      </w:r>
      <w:r w:rsidRPr="00873A25">
        <w:rPr>
          <w:rStyle w:val="StyleUnderline"/>
        </w:rPr>
        <w:t xml:space="preserve"> being able to </w:t>
      </w:r>
      <w:r w:rsidRPr="00873A25">
        <w:rPr>
          <w:rStyle w:val="StyleUnderline"/>
          <w:highlight w:val="green"/>
        </w:rPr>
        <w:t>hold an asteroid hostage</w:t>
      </w:r>
      <w:r w:rsidRPr="00873A25">
        <w:rPr>
          <w:rStyle w:val="StyleUnderline"/>
        </w:rPr>
        <w:t>, looming over other communities</w:t>
      </w:r>
      <w:r w:rsidRPr="00873A25">
        <w:rPr>
          <w:sz w:val="12"/>
        </w:rPr>
        <w:t xml:space="preserve">. "I hate to be the naysayer, the killjoy, but to say, 'OK, we can just move something in the solar system just to see if we can do it' — where does that end up going, and what are the ramifications?" </w:t>
      </w:r>
      <w:proofErr w:type="spellStart"/>
      <w:r w:rsidRPr="00873A25">
        <w:rPr>
          <w:sz w:val="12"/>
        </w:rPr>
        <w:t>Treviño</w:t>
      </w:r>
      <w:proofErr w:type="spellEnd"/>
      <w:r w:rsidRPr="00873A25">
        <w:rPr>
          <w:sz w:val="12"/>
        </w:rPr>
        <w:t xml:space="preserve"> said.</w:t>
      </w:r>
    </w:p>
    <w:p w14:paraId="3E6B0715" w14:textId="77777777" w:rsidR="00124323" w:rsidRPr="00F22B32" w:rsidRDefault="00124323" w:rsidP="00124323">
      <w:pPr>
        <w:pStyle w:val="ListParagraph"/>
        <w:keepNext/>
        <w:keepLines/>
        <w:numPr>
          <w:ilvl w:val="0"/>
          <w:numId w:val="14"/>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2AFB8826" w14:textId="77777777" w:rsidR="00124323" w:rsidRPr="00100A2B" w:rsidRDefault="00124323" w:rsidP="00124323">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EA2D347" w14:textId="7C790E1F" w:rsidR="00124323" w:rsidRPr="009B3208" w:rsidRDefault="00124323" w:rsidP="00CA5D38">
      <w:pPr>
        <w:rPr>
          <w:b/>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 xml:space="preserve">weapon is located above its territory or on the other side of the planet </w:t>
      </w:r>
    </w:p>
    <w:p w14:paraId="1ACEC3FC" w14:textId="77777777" w:rsidR="00C466F4" w:rsidRPr="00873A25" w:rsidRDefault="00C466F4" w:rsidP="00C466F4"/>
    <w:p w14:paraId="423FD4D6" w14:textId="77777777" w:rsidR="00C466F4" w:rsidRPr="00C466F4" w:rsidRDefault="00C466F4" w:rsidP="00C466F4"/>
    <w:p w14:paraId="25C0C6F3" w14:textId="77777777" w:rsidR="00596478" w:rsidRPr="00596478" w:rsidRDefault="00596478" w:rsidP="00596478"/>
    <w:sectPr w:rsidR="00596478" w:rsidRPr="005964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000259"/>
    <w:multiLevelType w:val="hybridMultilevel"/>
    <w:tmpl w:val="69A42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F55E64"/>
    <w:multiLevelType w:val="hybridMultilevel"/>
    <w:tmpl w:val="E7CAA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64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32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47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CE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3E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C80"/>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6F4"/>
    <w:rsid w:val="00C56DCC"/>
    <w:rsid w:val="00C57075"/>
    <w:rsid w:val="00C72AFE"/>
    <w:rsid w:val="00C81619"/>
    <w:rsid w:val="00C9008B"/>
    <w:rsid w:val="00CA013C"/>
    <w:rsid w:val="00CA15A4"/>
    <w:rsid w:val="00CA5D38"/>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69"/>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D665B"/>
  <w14:defaultImageDpi w14:val="300"/>
  <w15:docId w15:val="{946A2F5A-C77E-E645-82A5-3E844710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9647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964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64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964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5964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64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478"/>
  </w:style>
  <w:style w:type="character" w:customStyle="1" w:styleId="Heading1Char">
    <w:name w:val="Heading 1 Char"/>
    <w:aliases w:val="Pocket Char"/>
    <w:basedOn w:val="DefaultParagraphFont"/>
    <w:link w:val="Heading1"/>
    <w:uiPriority w:val="9"/>
    <w:rsid w:val="005964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647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9647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5964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647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59647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59647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96478"/>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uiPriority w:val="99"/>
    <w:unhideWhenUsed/>
    <w:rsid w:val="00596478"/>
    <w:rPr>
      <w:color w:val="auto"/>
      <w:u w:val="none"/>
    </w:rPr>
  </w:style>
  <w:style w:type="paragraph" w:styleId="DocumentMap">
    <w:name w:val="Document Map"/>
    <w:basedOn w:val="Normal"/>
    <w:link w:val="DocumentMapChar"/>
    <w:uiPriority w:val="99"/>
    <w:semiHidden/>
    <w:unhideWhenUsed/>
    <w:rsid w:val="005964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6478"/>
    <w:rPr>
      <w:rFonts w:ascii="Lucida Grande" w:hAnsi="Lucida Grande" w:cs="Lucida Grande"/>
    </w:rPr>
  </w:style>
  <w:style w:type="paragraph" w:customStyle="1" w:styleId="textbold">
    <w:name w:val="text bold"/>
    <w:basedOn w:val="Normal"/>
    <w:link w:val="Emphasis"/>
    <w:autoRedefine/>
    <w:uiPriority w:val="20"/>
    <w:qFormat/>
    <w:rsid w:val="0059647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59647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C466F4"/>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link w:val="Title"/>
    <w:uiPriority w:val="6"/>
    <w:rsid w:val="00C466F4"/>
    <w:rPr>
      <w:u w:val="single"/>
    </w:rPr>
  </w:style>
  <w:style w:type="paragraph" w:styleId="ListParagraph">
    <w:name w:val="List Paragraph"/>
    <w:aliases w:val="6 font"/>
    <w:basedOn w:val="Normal"/>
    <w:uiPriority w:val="34"/>
    <w:qFormat/>
    <w:rsid w:val="00124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shingtontimes.com/news/2020/oct/1/china-determined-to-dominate-future-mining-with-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B5E468-4376-504A-84D3-BB642062F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23</Pages>
  <Words>13569</Words>
  <Characters>77348</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6</cp:revision>
  <dcterms:created xsi:type="dcterms:W3CDTF">2022-04-24T14:02:00Z</dcterms:created>
  <dcterms:modified xsi:type="dcterms:W3CDTF">2022-04-24T14:51:00Z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