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4FB7E" w14:textId="77777777" w:rsidR="00193D17" w:rsidRPr="001E741E" w:rsidRDefault="00193D17" w:rsidP="00193D17">
      <w:pPr>
        <w:pStyle w:val="Heading3"/>
        <w:rPr>
          <w:rFonts w:cs="Calibri"/>
        </w:rPr>
      </w:pPr>
      <w:r w:rsidRPr="001E741E">
        <w:rPr>
          <w:rFonts w:cs="Calibri"/>
        </w:rPr>
        <w:t>1NC – Generic</w:t>
      </w:r>
    </w:p>
    <w:p w14:paraId="17D0DA35" w14:textId="77777777" w:rsidR="00193D17" w:rsidRPr="001E741E" w:rsidRDefault="00193D17" w:rsidP="00193D17">
      <w:pPr>
        <w:pStyle w:val="Heading4"/>
        <w:rPr>
          <w:rFonts w:cs="Calibri"/>
        </w:rPr>
      </w:pPr>
      <w:r w:rsidRPr="001E741E">
        <w:rPr>
          <w:rFonts w:cs="Calibri"/>
        </w:rP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p>
    <w:p w14:paraId="424FD708" w14:textId="77777777" w:rsidR="00193D17" w:rsidRPr="001E741E" w:rsidRDefault="00193D17" w:rsidP="00193D17"/>
    <w:p w14:paraId="6EE4BAB3" w14:textId="77777777" w:rsidR="00193D17" w:rsidRPr="001E741E" w:rsidRDefault="00193D17" w:rsidP="00193D17">
      <w:pPr>
        <w:pStyle w:val="Heading4"/>
        <w:rPr>
          <w:rFonts w:cs="Calibri"/>
        </w:rPr>
      </w:pPr>
      <w:r w:rsidRPr="001E741E">
        <w:rPr>
          <w:rFonts w:cs="Calibri"/>
        </w:rPr>
        <w:t xml:space="preserve">WHO says </w:t>
      </w:r>
      <w:proofErr w:type="gramStart"/>
      <w:r w:rsidRPr="001E741E">
        <w:rPr>
          <w:rFonts w:cs="Calibri"/>
        </w:rPr>
        <w:t>yes</w:t>
      </w:r>
      <w:proofErr w:type="gramEnd"/>
    </w:p>
    <w:p w14:paraId="57DB496E" w14:textId="77777777" w:rsidR="00193D17" w:rsidRPr="001E741E" w:rsidRDefault="00193D17" w:rsidP="00193D17">
      <w:pPr>
        <w:rPr>
          <w:rStyle w:val="Style13ptBold"/>
          <w:bCs/>
        </w:rPr>
      </w:pPr>
      <w:r w:rsidRPr="001E741E">
        <w:rPr>
          <w:rStyle w:val="Style13ptBold"/>
        </w:rPr>
        <w:t xml:space="preserve">Kimball 5/7 </w:t>
      </w:r>
      <w:r w:rsidRPr="001E741E">
        <w:rPr>
          <w:rStyle w:val="Style13ptBold"/>
          <w:b w:val="0"/>
          <w:bCs/>
          <w:sz w:val="16"/>
          <w:szCs w:val="16"/>
        </w:rPr>
        <w:t>[(Spencer, news editor with CNBC.com) “</w:t>
      </w:r>
      <w:r w:rsidRPr="001E741E">
        <w:rPr>
          <w:szCs w:val="16"/>
        </w:rPr>
        <w:t xml:space="preserve">WHO chief urges world to follow U.S. lead and support waiving </w:t>
      </w:r>
      <w:proofErr w:type="spellStart"/>
      <w:r w:rsidRPr="001E741E">
        <w:rPr>
          <w:szCs w:val="16"/>
        </w:rPr>
        <w:t>Covid</w:t>
      </w:r>
      <w:proofErr w:type="spellEnd"/>
      <w:r w:rsidRPr="001E741E">
        <w:rPr>
          <w:szCs w:val="16"/>
        </w:rPr>
        <w:t xml:space="preserve"> vaccine patent protections,” CNBC, 5/7/2021] JL</w:t>
      </w:r>
    </w:p>
    <w:p w14:paraId="129CEA17" w14:textId="77777777" w:rsidR="00193D17" w:rsidRPr="001E741E" w:rsidRDefault="00193D17" w:rsidP="00193D17">
      <w:pPr>
        <w:rPr>
          <w:sz w:val="12"/>
        </w:rPr>
      </w:pPr>
      <w:r w:rsidRPr="001E741E">
        <w:rPr>
          <w:rStyle w:val="StyleUnderline"/>
          <w:highlight w:val="green"/>
        </w:rPr>
        <w:t>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 Director General-</w:t>
      </w:r>
      <w:proofErr w:type="spellStart"/>
      <w:r w:rsidRPr="001E741E">
        <w:rPr>
          <w:rStyle w:val="StyleUnderline"/>
        </w:rPr>
        <w:t>Tedros</w:t>
      </w:r>
      <w:proofErr w:type="spellEnd"/>
      <w:r w:rsidRPr="001E741E">
        <w:rPr>
          <w:rStyle w:val="StyleUnderline"/>
        </w:rPr>
        <w:t xml:space="preserve"> </w:t>
      </w:r>
      <w:proofErr w:type="spellStart"/>
      <w:r w:rsidRPr="001E741E">
        <w:rPr>
          <w:rStyle w:val="StyleUnderline"/>
        </w:rPr>
        <w:t>Adhanom</w:t>
      </w:r>
      <w:proofErr w:type="spellEnd"/>
      <w:r w:rsidRPr="001E741E">
        <w:rPr>
          <w:rStyle w:val="StyleUnderline"/>
        </w:rPr>
        <w:t xml:space="preserve"> Ghebreyesus on Friday </w:t>
      </w:r>
      <w:r w:rsidRPr="001E741E">
        <w:rPr>
          <w:rStyle w:val="StyleUnderline"/>
          <w:highlight w:val="green"/>
        </w:rPr>
        <w:t>urged</w:t>
      </w:r>
      <w:r w:rsidRPr="001E741E">
        <w:rPr>
          <w:rStyle w:val="StyleUnderline"/>
        </w:rPr>
        <w:t xml:space="preserve"> other </w:t>
      </w:r>
      <w:r w:rsidRPr="001E741E">
        <w:rPr>
          <w:rStyle w:val="StyleUnderline"/>
          <w:highlight w:val="green"/>
        </w:rPr>
        <w:t>countries</w:t>
      </w:r>
      <w:r w:rsidRPr="001E741E">
        <w:rPr>
          <w:sz w:val="12"/>
        </w:rPr>
        <w:t xml:space="preserve">, particularly the Group of Seven industrialized nations, </w:t>
      </w:r>
      <w:r w:rsidRPr="001E741E">
        <w:rPr>
          <w:rStyle w:val="StyleUnderline"/>
          <w:highlight w:val="green"/>
        </w:rPr>
        <w:t>to</w:t>
      </w:r>
      <w:r w:rsidRPr="001E741E">
        <w:rPr>
          <w:rStyle w:val="StyleUnderline"/>
        </w:rPr>
        <w:t xml:space="preserve"> follow the U.S. example and </w:t>
      </w:r>
      <w:r w:rsidRPr="001E741E">
        <w:rPr>
          <w:rStyle w:val="StyleUnderline"/>
          <w:highlight w:val="green"/>
        </w:rPr>
        <w:t>support a W</w:t>
      </w:r>
      <w:r w:rsidRPr="001E741E">
        <w:rPr>
          <w:rStyle w:val="StyleUnderline"/>
        </w:rPr>
        <w:t xml:space="preserve">orld </w:t>
      </w:r>
      <w:r w:rsidRPr="001E741E">
        <w:rPr>
          <w:rStyle w:val="StyleUnderline"/>
          <w:highlight w:val="green"/>
        </w:rPr>
        <w:t>T</w:t>
      </w:r>
      <w:r w:rsidRPr="001E741E">
        <w:rPr>
          <w:rStyle w:val="StyleUnderline"/>
        </w:rPr>
        <w:t xml:space="preserve">rade </w:t>
      </w:r>
      <w:r w:rsidRPr="001E741E">
        <w:rPr>
          <w:rStyle w:val="StyleUnderline"/>
          <w:highlight w:val="green"/>
        </w:rPr>
        <w:t>O</w:t>
      </w:r>
      <w:r w:rsidRPr="001E741E">
        <w:rPr>
          <w:rStyle w:val="StyleUnderline"/>
        </w:rPr>
        <w:t xml:space="preserve">rganization </w:t>
      </w:r>
      <w:r w:rsidRPr="001E741E">
        <w:rPr>
          <w:rStyle w:val="StyleUnderline"/>
          <w:highlight w:val="green"/>
        </w:rPr>
        <w:t>motion to</w:t>
      </w:r>
      <w:r w:rsidRPr="001E741E">
        <w:rPr>
          <w:sz w:val="12"/>
        </w:rPr>
        <w:t xml:space="preserve"> temporarily </w:t>
      </w:r>
      <w:r w:rsidRPr="001E741E">
        <w:rPr>
          <w:rStyle w:val="StyleUnderline"/>
          <w:highlight w:val="green"/>
        </w:rPr>
        <w:t>waive</w:t>
      </w:r>
      <w:r w:rsidRPr="001E741E">
        <w:rPr>
          <w:rStyle w:val="StyleUnderline"/>
        </w:rPr>
        <w:t xml:space="preserve"> </w:t>
      </w:r>
      <w:r w:rsidRPr="001E741E">
        <w:rPr>
          <w:rStyle w:val="StyleUnderline"/>
          <w:highlight w:val="green"/>
        </w:rPr>
        <w:t>Covid</w:t>
      </w:r>
      <w:r w:rsidRPr="001E741E">
        <w:rPr>
          <w:rStyle w:val="StyleUnderline"/>
        </w:rPr>
        <w:t xml:space="preserve">-19 vaccine </w:t>
      </w:r>
      <w:r w:rsidRPr="001E741E">
        <w:rPr>
          <w:rStyle w:val="StyleUnderline"/>
          <w:highlight w:val="green"/>
        </w:rPr>
        <w:t>patent protections</w:t>
      </w:r>
      <w:r w:rsidRPr="001E741E">
        <w:rPr>
          <w:sz w:val="12"/>
        </w:rPr>
        <w:t>.</w:t>
      </w:r>
    </w:p>
    <w:p w14:paraId="28CD21C4" w14:textId="77777777" w:rsidR="00193D17" w:rsidRPr="001E741E" w:rsidRDefault="00193D17" w:rsidP="00193D17">
      <w:pPr>
        <w:rPr>
          <w:sz w:val="12"/>
        </w:rPr>
      </w:pPr>
      <w:r w:rsidRPr="001E741E">
        <w:rPr>
          <w:sz w:val="12"/>
        </w:rPr>
        <w:t>“</w:t>
      </w:r>
      <w:r w:rsidRPr="001E741E">
        <w:rPr>
          <w:rStyle w:val="StyleUnderline"/>
        </w:rPr>
        <w:t xml:space="preserve">Wednesday’s announcement by the U.S. that it will support a temporary waiver of intellectual property protections for Covid-19 vaccines is </w:t>
      </w:r>
      <w:r w:rsidRPr="001E741E">
        <w:rPr>
          <w:rStyle w:val="StyleUnderline"/>
          <w:highlight w:val="green"/>
        </w:rPr>
        <w:t>a significant statement of</w:t>
      </w:r>
      <w:r w:rsidRPr="001E741E">
        <w:rPr>
          <w:rStyle w:val="StyleUnderline"/>
        </w:rPr>
        <w:t xml:space="preserve"> solidarity and </w:t>
      </w:r>
      <w:r w:rsidRPr="001E741E">
        <w:rPr>
          <w:rStyle w:val="StyleUnderline"/>
          <w:highlight w:val="green"/>
        </w:rPr>
        <w:t>support for vaccine equity</w:t>
      </w:r>
      <w:r w:rsidRPr="001E741E">
        <w:rPr>
          <w:sz w:val="12"/>
        </w:rPr>
        <w:t xml:space="preserve">,” </w:t>
      </w:r>
      <w:proofErr w:type="spellStart"/>
      <w:r w:rsidRPr="001E741E">
        <w:rPr>
          <w:sz w:val="12"/>
        </w:rPr>
        <w:t>Tedros</w:t>
      </w:r>
      <w:proofErr w:type="spellEnd"/>
      <w:r w:rsidRPr="001E741E">
        <w:rPr>
          <w:sz w:val="12"/>
        </w:rPr>
        <w:t xml:space="preserve"> said at a press briefing. “I know that this is not a politically easy thing to do, so I very much appreciate the leadership of the U.S. and </w:t>
      </w:r>
      <w:r w:rsidRPr="001E741E">
        <w:rPr>
          <w:rStyle w:val="StyleUnderline"/>
        </w:rPr>
        <w:t>we urge other countries to follow their example</w:t>
      </w:r>
      <w:r w:rsidRPr="001E741E">
        <w:rPr>
          <w:sz w:val="12"/>
        </w:rPr>
        <w:t>.”</w:t>
      </w:r>
    </w:p>
    <w:p w14:paraId="0390F121" w14:textId="60951286" w:rsidR="00193D17" w:rsidRPr="001E741E" w:rsidRDefault="00193D17" w:rsidP="00193D17">
      <w:pPr>
        <w:rPr>
          <w:rStyle w:val="Emphasis"/>
        </w:rPr>
      </w:pPr>
      <w:r>
        <w:rPr>
          <w:rStyle w:val="Emphasis"/>
        </w:rPr>
        <w:t xml:space="preserve"> </w:t>
      </w:r>
    </w:p>
    <w:p w14:paraId="6A7F3383" w14:textId="77777777" w:rsidR="00193D17" w:rsidRPr="001E741E" w:rsidRDefault="00193D17" w:rsidP="00193D17">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2CE80F18" w14:textId="77777777" w:rsidR="00193D17" w:rsidRPr="001E741E" w:rsidRDefault="00193D17" w:rsidP="00193D17">
      <w:pPr>
        <w:rPr>
          <w:rStyle w:val="Style13ptBold"/>
          <w:b w:val="0"/>
          <w:bCs/>
        </w:rPr>
      </w:pPr>
      <w:proofErr w:type="spellStart"/>
      <w:r w:rsidRPr="001E741E">
        <w:rPr>
          <w:rStyle w:val="Style13ptBold"/>
        </w:rPr>
        <w:t>Gostin</w:t>
      </w:r>
      <w:proofErr w:type="spellEnd"/>
      <w:r w:rsidRPr="001E741E">
        <w:rPr>
          <w:rStyle w:val="Style13ptBold"/>
        </w:rPr>
        <w:t xml:space="preserve">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5D97D1C6" w14:textId="77777777" w:rsidR="00193D17" w:rsidRPr="001E741E" w:rsidRDefault="00193D17" w:rsidP="00193D17">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w:t>
      </w:r>
      <w:proofErr w:type="gramStart"/>
      <w:r w:rsidRPr="001E741E">
        <w:rPr>
          <w:sz w:val="12"/>
        </w:rPr>
        <w:t>sovereignty, and</w:t>
      </w:r>
      <w:proofErr w:type="gramEnd"/>
      <w:r w:rsidRPr="001E741E">
        <w:rPr>
          <w:sz w:val="12"/>
        </w:rPr>
        <w:t xml:space="preserve">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245792C4" w14:textId="77777777" w:rsidR="00193D17" w:rsidRPr="001E741E" w:rsidRDefault="00193D17" w:rsidP="00193D17">
      <w:pPr>
        <w:rPr>
          <w:sz w:val="12"/>
        </w:rPr>
      </w:pPr>
      <w:r w:rsidRPr="001E741E">
        <w:rPr>
          <w:sz w:val="12"/>
        </w:rPr>
        <w:t xml:space="preserve">Overall, national politics drive self-interest, with states resisting externally imposed obligations for funding and action. Some political </w:t>
      </w:r>
      <w:proofErr w:type="gramStart"/>
      <w:r w:rsidRPr="001E741E">
        <w:rPr>
          <w:sz w:val="12"/>
        </w:rPr>
        <w:t>leaders</w:t>
      </w:r>
      <w:proofErr w:type="gramEnd"/>
      <w:r w:rsidRPr="001E741E">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4EA62A04" w14:textId="77777777" w:rsidR="00193D17" w:rsidRPr="001E741E" w:rsidRDefault="00193D17" w:rsidP="00193D17">
      <w:pPr>
        <w:rPr>
          <w:sz w:val="12"/>
        </w:rPr>
      </w:pPr>
      <w:r w:rsidRPr="001E741E">
        <w:rPr>
          <w:rStyle w:val="Emphasis"/>
          <w:highlight w:val="green"/>
        </w:rPr>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57A6B9DD" w14:textId="77777777" w:rsidR="00193D17" w:rsidRPr="001E741E" w:rsidRDefault="00193D17" w:rsidP="00193D17"/>
    <w:p w14:paraId="32352808" w14:textId="77777777" w:rsidR="00193D17" w:rsidRPr="001E741E" w:rsidRDefault="00193D17" w:rsidP="00193D17">
      <w:pPr>
        <w:pStyle w:val="Heading4"/>
        <w:rPr>
          <w:rFonts w:cs="Calibri"/>
        </w:rPr>
      </w:pPr>
      <w:r w:rsidRPr="001E741E">
        <w:rPr>
          <w:rFonts w:cs="Calibri"/>
        </w:rPr>
        <w:t xml:space="preserve">WHO is critical to disease prevention – it is the only international institution that can disperse information, standardize global public health, and facilitate public-private </w:t>
      </w:r>
      <w:proofErr w:type="gramStart"/>
      <w:r w:rsidRPr="001E741E">
        <w:rPr>
          <w:rFonts w:cs="Calibri"/>
        </w:rPr>
        <w:t>cooperation</w:t>
      </w:r>
      <w:proofErr w:type="gramEnd"/>
    </w:p>
    <w:p w14:paraId="3C4D7F17" w14:textId="77777777" w:rsidR="00193D17" w:rsidRPr="001E741E" w:rsidRDefault="00193D17" w:rsidP="00193D17">
      <w:pPr>
        <w:rPr>
          <w:rStyle w:val="Style13ptBold"/>
          <w:bCs/>
        </w:rPr>
      </w:pPr>
      <w:proofErr w:type="spellStart"/>
      <w:r w:rsidRPr="001E741E">
        <w:rPr>
          <w:rStyle w:val="Style13ptBold"/>
        </w:rPr>
        <w:t>Murtugudde</w:t>
      </w:r>
      <w:proofErr w:type="spellEnd"/>
      <w:r w:rsidRPr="001E741E">
        <w:rPr>
          <w:rStyle w:val="Style13ptBold"/>
        </w:rPr>
        <w:t xml:space="preserv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14:paraId="04117A70" w14:textId="77777777" w:rsidR="00193D17" w:rsidRPr="001E741E" w:rsidRDefault="00193D17" w:rsidP="00193D17">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w:t>
      </w:r>
      <w:proofErr w:type="gramStart"/>
      <w:r w:rsidRPr="001E741E">
        <w:rPr>
          <w:sz w:val="12"/>
        </w:rPr>
        <w:t>itself.</w:t>
      </w:r>
      <w:proofErr w:type="gramEnd"/>
      <w:r w:rsidRPr="001E741E">
        <w:rPr>
          <w:sz w:val="12"/>
        </w:rPr>
        <w:t xml:space="preserve"> In November 2018, </w:t>
      </w:r>
      <w:r w:rsidRPr="001E741E">
        <w:rPr>
          <w:rStyle w:val="StyleUnderline"/>
        </w:rPr>
        <w:t xml:space="preserve">the US National Academies of Sciences, Engineering and Medicine </w:t>
      </w:r>
      <w:proofErr w:type="spellStart"/>
      <w:r w:rsidRPr="001E741E">
        <w:rPr>
          <w:rStyle w:val="StyleUnderline"/>
        </w:rPr>
        <w:t>organised</w:t>
      </w:r>
      <w:proofErr w:type="spellEnd"/>
      <w:r w:rsidRPr="001E741E">
        <w:rPr>
          <w:rStyle w:val="StyleUnderline"/>
        </w:rPr>
        <w:t xml:space="preserve">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14:paraId="2D92CF70" w14:textId="77777777" w:rsidR="00193D17" w:rsidRPr="001E741E" w:rsidRDefault="00193D17" w:rsidP="00193D17">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xml:space="preserve">. Increasing global connectivity simply </w:t>
      </w:r>
      <w:proofErr w:type="spellStart"/>
      <w:r w:rsidRPr="001E741E">
        <w:rPr>
          <w:sz w:val="12"/>
        </w:rPr>
        <w:t>catalyses</w:t>
      </w:r>
      <w:proofErr w:type="spellEnd"/>
      <w:r w:rsidRPr="001E741E">
        <w:rPr>
          <w:sz w:val="12"/>
        </w:rPr>
        <w:t xml:space="preserve"> this process, as much as it </w:t>
      </w:r>
      <w:proofErr w:type="spellStart"/>
      <w:r w:rsidRPr="001E741E">
        <w:rPr>
          <w:sz w:val="12"/>
        </w:rPr>
        <w:t>catalyses</w:t>
      </w:r>
      <w:proofErr w:type="spellEnd"/>
      <w:r w:rsidRPr="001E741E">
        <w:rPr>
          <w:sz w:val="12"/>
        </w:rPr>
        <w:t xml:space="preserve"> economic growth.</w:t>
      </w:r>
    </w:p>
    <w:p w14:paraId="742CD0BA" w14:textId="77777777" w:rsidR="00193D17" w:rsidRPr="001E741E" w:rsidRDefault="00193D17" w:rsidP="00193D17">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w:t>
      </w:r>
      <w:proofErr w:type="gramStart"/>
      <w:r w:rsidRPr="001E741E">
        <w:rPr>
          <w:rStyle w:val="StyleUnderline"/>
        </w:rPr>
        <w:t>etc.</w:t>
      </w:r>
      <w:proofErr w:type="gramEnd"/>
      <w:r w:rsidRPr="001E741E">
        <w:rPr>
          <w:rStyle w:val="StyleUnderline"/>
        </w:rPr>
        <w:t xml:space="preserve"> The importance of WHO’s work on </w:t>
      </w:r>
      <w:proofErr w:type="spellStart"/>
      <w:r w:rsidRPr="001E741E">
        <w:rPr>
          <w:rStyle w:val="Emphasis"/>
        </w:rPr>
        <w:t>immunisation</w:t>
      </w:r>
      <w:proofErr w:type="spellEnd"/>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 xml:space="preserve">with </w:t>
      </w:r>
      <w:proofErr w:type="gramStart"/>
      <w:r w:rsidRPr="001E741E">
        <w:rPr>
          <w:rStyle w:val="Emphasis"/>
          <w:highlight w:val="green"/>
        </w:rPr>
        <w:t>private</w:t>
      </w:r>
      <w:r w:rsidRPr="001E741E">
        <w:rPr>
          <w:rStyle w:val="Emphasis"/>
        </w:rPr>
        <w:t>-sector</w:t>
      </w:r>
      <w:proofErr w:type="gramEnd"/>
      <w:r w:rsidRPr="001E741E">
        <w:rPr>
          <w:rStyle w:val="Emphasis"/>
        </w:rPr>
        <w:t xml:space="preserve"> </w:t>
      </w:r>
      <w:proofErr w:type="spellStart"/>
      <w:r w:rsidRPr="001E741E">
        <w:rPr>
          <w:rStyle w:val="Emphasis"/>
          <w:highlight w:val="green"/>
        </w:rPr>
        <w:t>organisations</w:t>
      </w:r>
      <w:proofErr w:type="spellEnd"/>
      <w:r w:rsidRPr="001E741E">
        <w:rPr>
          <w:rStyle w:val="Emphasis"/>
          <w:highlight w:val="green"/>
        </w:rPr>
        <w:t xml:space="preserve">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14:paraId="765075FD" w14:textId="77777777" w:rsidR="00193D17" w:rsidRPr="001E741E" w:rsidRDefault="00193D17" w:rsidP="00193D17">
      <w:pPr>
        <w:rPr>
          <w:sz w:val="12"/>
        </w:rPr>
      </w:pPr>
      <w:r w:rsidRPr="001E741E">
        <w:rPr>
          <w:rStyle w:val="StyleUnderline"/>
        </w:rPr>
        <w:t xml:space="preserve">It discharges its duties while maintaining a </w:t>
      </w:r>
      <w:r w:rsidRPr="001E741E">
        <w:rPr>
          <w:rStyle w:val="Emphasis"/>
        </w:rPr>
        <w:t>dynamic equilibrium between such diverse and powerful forces as national securities, economic interests, human rights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14:paraId="07CB6605" w14:textId="77777777" w:rsidR="00193D17" w:rsidRPr="001E741E" w:rsidRDefault="00193D17" w:rsidP="00193D17">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and also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proofErr w:type="gramStart"/>
      <w:r w:rsidRPr="001E741E">
        <w:rPr>
          <w:rStyle w:val="Emphasis"/>
          <w:highlight w:val="green"/>
        </w:rPr>
        <w:t>IHR</w:t>
      </w:r>
      <w:r w:rsidRPr="001E741E">
        <w:rPr>
          <w:sz w:val="12"/>
        </w:rPr>
        <w:t>.</w:t>
      </w:r>
      <w:proofErr w:type="gramEnd"/>
    </w:p>
    <w:p w14:paraId="21159214" w14:textId="77777777" w:rsidR="00193D17" w:rsidRPr="001E741E" w:rsidRDefault="00193D17" w:rsidP="00193D17"/>
    <w:p w14:paraId="5391CEF3" w14:textId="77777777" w:rsidR="00193D17" w:rsidRPr="001E741E" w:rsidRDefault="00193D17" w:rsidP="00193D17">
      <w:pPr>
        <w:pStyle w:val="Heading4"/>
        <w:rPr>
          <w:rFonts w:cs="Calibri"/>
        </w:rPr>
      </w:pPr>
      <w:r w:rsidRPr="001E741E">
        <w:rPr>
          <w:rFonts w:cs="Calibri"/>
          <w:u w:val="single"/>
        </w:rPr>
        <w:t>Extinction</w:t>
      </w:r>
      <w:r w:rsidRPr="001E741E">
        <w:rPr>
          <w:rFonts w:cs="Calibri"/>
        </w:rPr>
        <w:t xml:space="preserve"> – defense is wrong </w:t>
      </w:r>
    </w:p>
    <w:p w14:paraId="1BBD1746" w14:textId="77777777" w:rsidR="00193D17" w:rsidRPr="001E741E" w:rsidRDefault="00193D17" w:rsidP="00193D17">
      <w:r w:rsidRPr="001E741E">
        <w:t xml:space="preserve">Piers </w:t>
      </w:r>
      <w:r w:rsidRPr="001E741E">
        <w:rPr>
          <w:rStyle w:val="Style13ptBold"/>
        </w:rPr>
        <w:t>Millett 17</w:t>
      </w:r>
      <w:r w:rsidRPr="001E741E">
        <w:t>, Consultant for the World Health Organization, PhD in International Relations and Affairs, University of Bradford, Andrew Snyder-Beattie, “Existential Risk and Cost-Effective Biosecurity”, Health Security, Vol 15(4), http://online.liebertpub.com/doi/pdfplus/10.1089/hs.2017.0028</w:t>
      </w:r>
    </w:p>
    <w:p w14:paraId="4032877C" w14:textId="77777777" w:rsidR="00193D17" w:rsidRPr="001E741E" w:rsidRDefault="00193D17" w:rsidP="00193D17">
      <w:r w:rsidRPr="001E741E">
        <w:t xml:space="preserve">Historically, </w:t>
      </w:r>
      <w:r w:rsidRPr="001E741E">
        <w:rPr>
          <w:rStyle w:val="StyleUnderline"/>
        </w:rPr>
        <w:t xml:space="preserve">disease events have been responsible for the </w:t>
      </w:r>
      <w:r w:rsidRPr="001E741E">
        <w:rPr>
          <w:rStyle w:val="Emphasis"/>
        </w:rPr>
        <w:t>greatest death tolls</w:t>
      </w:r>
      <w:r w:rsidRPr="001E741E">
        <w:rPr>
          <w:rStyle w:val="StyleUnderline"/>
        </w:rPr>
        <w:t xml:space="preserve"> on humanity. The 1918 flu was responsible for more than 50 million deaths</w:t>
      </w:r>
      <w:r w:rsidRPr="001E741E">
        <w:t xml:space="preserve">,1 while </w:t>
      </w:r>
      <w:r w:rsidRPr="001E741E">
        <w:rPr>
          <w:rStyle w:val="StyleUnderline"/>
        </w:rPr>
        <w:t>smallpox killed perhaps 10 times that many in the 20th century alone.</w:t>
      </w:r>
      <w:r w:rsidRPr="001E741E">
        <w:t xml:space="preserve">2 </w:t>
      </w:r>
      <w:r w:rsidRPr="001E741E">
        <w:rPr>
          <w:rStyle w:val="StyleUnderline"/>
        </w:rPr>
        <w:t>The Black Death was responsible for killing over 25% of the European population</w:t>
      </w:r>
      <w:r w:rsidRPr="001E741E">
        <w:t xml:space="preserve">,3 while </w:t>
      </w:r>
      <w:r w:rsidRPr="001E741E">
        <w:rPr>
          <w:rStyle w:val="StyleUnderline"/>
        </w:rPr>
        <w:t>other pandemics</w:t>
      </w:r>
      <w:r w:rsidRPr="001E741E">
        <w:t xml:space="preserve">, such as the plague of Justinian, </w:t>
      </w:r>
      <w:r w:rsidRPr="001E741E">
        <w:rPr>
          <w:rStyle w:val="StyleUnderline"/>
        </w:rPr>
        <w:t>are thought to have killed 25 million</w:t>
      </w:r>
      <w:r w:rsidRPr="001E741E">
        <w:t xml:space="preserve"> in the 6th century—constituting over 10% of the world’s population at the time.4 It is an open question whether </w:t>
      </w:r>
      <w:r w:rsidRPr="001E741E">
        <w:rPr>
          <w:rStyle w:val="StyleUnderline"/>
        </w:rPr>
        <w:t xml:space="preserve">a future </w:t>
      </w:r>
      <w:r w:rsidRPr="001E741E">
        <w:rPr>
          <w:rStyle w:val="StyleUnderline"/>
          <w:highlight w:val="green"/>
        </w:rPr>
        <w:t xml:space="preserve">pandemic could result in </w:t>
      </w:r>
      <w:r w:rsidRPr="001E741E">
        <w:rPr>
          <w:rStyle w:val="StyleUnderline"/>
        </w:rPr>
        <w:t xml:space="preserve">outright </w:t>
      </w:r>
      <w:r w:rsidRPr="001E741E">
        <w:rPr>
          <w:rStyle w:val="StyleUnderline"/>
          <w:highlight w:val="green"/>
        </w:rPr>
        <w:t>human extinction</w:t>
      </w:r>
      <w:r w:rsidRPr="001E741E">
        <w:rPr>
          <w:rStyle w:val="StyleUnderline"/>
        </w:rPr>
        <w:t xml:space="preserve"> or the irreversible collapse of civilization</w:t>
      </w:r>
      <w:r w:rsidRPr="001E741E">
        <w:t xml:space="preserve">. </w:t>
      </w:r>
    </w:p>
    <w:p w14:paraId="6D847C95" w14:textId="77777777" w:rsidR="00193D17" w:rsidRPr="001E741E" w:rsidRDefault="00193D17" w:rsidP="00193D17">
      <w:r w:rsidRPr="001E741E">
        <w:rPr>
          <w:rStyle w:val="StyleUnderline"/>
        </w:rPr>
        <w:t>A skeptic would have</w:t>
      </w:r>
      <w:r w:rsidRPr="001E741E">
        <w:t xml:space="preserve"> many good </w:t>
      </w:r>
      <w:r w:rsidRPr="001E741E">
        <w:rPr>
          <w:rStyle w:val="StyleUnderline"/>
        </w:rPr>
        <w:t xml:space="preserve">reasons to think that existential risk from disease is unlikely. Such </w:t>
      </w:r>
      <w:r w:rsidRPr="001E741E">
        <w:rPr>
          <w:rStyle w:val="StyleUnderline"/>
          <w:highlight w:val="green"/>
        </w:rPr>
        <w:t xml:space="preserve">a disease would need to spread </w:t>
      </w:r>
      <w:r w:rsidRPr="001E741E">
        <w:rPr>
          <w:rStyle w:val="Emphasis"/>
          <w:highlight w:val="green"/>
        </w:rPr>
        <w:t>worldwide</w:t>
      </w:r>
      <w:r w:rsidRPr="001E741E">
        <w:rPr>
          <w:rStyle w:val="StyleUnderline"/>
        </w:rPr>
        <w:t xml:space="preserve"> to remote populations, overcome</w:t>
      </w:r>
      <w:r w:rsidRPr="001E741E">
        <w:t xml:space="preserve"> rare </w:t>
      </w:r>
      <w:r w:rsidRPr="001E741E">
        <w:rPr>
          <w:rStyle w:val="StyleUnderline"/>
        </w:rPr>
        <w:t>genetic resistances, and evade detection</w:t>
      </w:r>
      <w:r w:rsidRPr="001E741E">
        <w:t xml:space="preserve">, cures, and countermeasures. Even evolution itself may work in humanity’s favor: </w:t>
      </w:r>
      <w:r w:rsidRPr="001E741E">
        <w:rPr>
          <w:rStyle w:val="StyleUnderline"/>
          <w:highlight w:val="green"/>
        </w:rPr>
        <w:t>Virulence and transmission is</w:t>
      </w:r>
      <w:r w:rsidRPr="001E741E">
        <w:rPr>
          <w:rStyle w:val="StyleUnderline"/>
        </w:rPr>
        <w:t xml:space="preserve"> often </w:t>
      </w:r>
      <w:r w:rsidRPr="001E741E">
        <w:rPr>
          <w:rStyle w:val="StyleUnderline"/>
          <w:highlight w:val="green"/>
        </w:rPr>
        <w:t>a trade-off</w:t>
      </w:r>
      <w:r w:rsidRPr="001E741E">
        <w:t xml:space="preserve">, and so evolutionary pressures could push against maximally lethal wild-type pathogens.5,6 </w:t>
      </w:r>
    </w:p>
    <w:p w14:paraId="0EAC467C" w14:textId="77777777" w:rsidR="00193D17" w:rsidRPr="001E741E" w:rsidRDefault="00193D17" w:rsidP="00193D17">
      <w:r w:rsidRPr="001E741E">
        <w:t xml:space="preserve">While </w:t>
      </w:r>
      <w:r w:rsidRPr="001E741E">
        <w:rPr>
          <w:rStyle w:val="StyleUnderline"/>
          <w:highlight w:val="green"/>
        </w:rPr>
        <w:t>these arguments</w:t>
      </w:r>
      <w:r w:rsidRPr="001E741E">
        <w:t xml:space="preserve"> point to a very small risk of human extinction, </w:t>
      </w:r>
      <w:r w:rsidRPr="001E741E">
        <w:rPr>
          <w:rStyle w:val="Emphasis"/>
        </w:rPr>
        <w:t xml:space="preserve">they </w:t>
      </w:r>
      <w:r w:rsidRPr="001E741E">
        <w:rPr>
          <w:rStyle w:val="Emphasis"/>
          <w:highlight w:val="green"/>
        </w:rPr>
        <w:t>do not rule the possibility out</w:t>
      </w:r>
      <w:r w:rsidRPr="001E741E">
        <w:t xml:space="preserve"> entirely. Although rare, </w:t>
      </w:r>
      <w:r w:rsidRPr="001E741E">
        <w:rPr>
          <w:rStyle w:val="StyleUnderline"/>
          <w:highlight w:val="green"/>
        </w:rPr>
        <w:t>there are</w:t>
      </w:r>
      <w:r w:rsidRPr="001E741E">
        <w:rPr>
          <w:rStyle w:val="StyleUnderline"/>
        </w:rPr>
        <w:t xml:space="preserve"> recorded </w:t>
      </w:r>
      <w:r w:rsidRPr="001E741E">
        <w:rPr>
          <w:rStyle w:val="StyleUnderline"/>
          <w:highlight w:val="green"/>
        </w:rPr>
        <w:t>instances of species going extinct due to disease</w:t>
      </w:r>
      <w:r w:rsidRPr="001E741E">
        <w:t xml:space="preserve">—primarily in amphibians, but also in 1 mammalian species of rat on Christmas Island.7,8 There </w:t>
      </w:r>
      <w:r w:rsidRPr="001E741E">
        <w:rPr>
          <w:rStyle w:val="StyleUnderline"/>
        </w:rPr>
        <w:t xml:space="preserve">are </w:t>
      </w:r>
      <w:r w:rsidRPr="001E741E">
        <w:rPr>
          <w:rStyle w:val="StyleUnderline"/>
          <w:highlight w:val="green"/>
        </w:rPr>
        <w:t>also</w:t>
      </w:r>
      <w:r w:rsidRPr="001E741E">
        <w:rPr>
          <w:rStyle w:val="StyleUnderline"/>
        </w:rPr>
        <w:t xml:space="preserve"> historical </w:t>
      </w:r>
      <w:r w:rsidRPr="001E741E">
        <w:rPr>
          <w:rStyle w:val="StyleUnderline"/>
          <w:highlight w:val="green"/>
        </w:rPr>
        <w:t>examples of</w:t>
      </w:r>
      <w:r w:rsidRPr="001E741E">
        <w:rPr>
          <w:rStyle w:val="StyleUnderline"/>
        </w:rPr>
        <w:t xml:space="preserve"> large </w:t>
      </w:r>
      <w:r w:rsidRPr="001E741E">
        <w:rPr>
          <w:rStyle w:val="StyleUnderline"/>
          <w:highlight w:val="green"/>
        </w:rPr>
        <w:t>human populations being</w:t>
      </w:r>
      <w:r w:rsidRPr="001E741E">
        <w:rPr>
          <w:rStyle w:val="StyleUnderline"/>
        </w:rPr>
        <w:t xml:space="preserve"> almost entirely </w:t>
      </w:r>
      <w:r w:rsidRPr="001E741E">
        <w:rPr>
          <w:rStyle w:val="StyleUnderline"/>
          <w:highlight w:val="green"/>
        </w:rPr>
        <w:t>wiped out</w:t>
      </w:r>
      <w:r w:rsidRPr="001E741E">
        <w:rPr>
          <w:rStyle w:val="StyleUnderline"/>
        </w:rPr>
        <w:t xml:space="preserve"> by disease, </w:t>
      </w:r>
      <w:r w:rsidRPr="001E741E">
        <w:rPr>
          <w:rStyle w:val="StyleUnderline"/>
          <w:highlight w:val="green"/>
        </w:rPr>
        <w:t>especially when multiple diseases were</w:t>
      </w:r>
      <w:r w:rsidRPr="001E741E">
        <w:rPr>
          <w:rStyle w:val="StyleUnderline"/>
        </w:rPr>
        <w:t xml:space="preserve"> simultaneously </w:t>
      </w:r>
      <w:r w:rsidRPr="001E741E">
        <w:rPr>
          <w:rStyle w:val="StyleUnderline"/>
          <w:highlight w:val="green"/>
        </w:rPr>
        <w:t>introduced</w:t>
      </w:r>
      <w:r w:rsidRPr="001E741E">
        <w:rPr>
          <w:rStyle w:val="StyleUnderline"/>
        </w:rPr>
        <w:t xml:space="preserve"> into a population </w:t>
      </w:r>
      <w:r w:rsidRPr="001E741E">
        <w:t xml:space="preserve">without immunity. The most striking examples of total population collapse include native American tribes exposed to European diseases, such as the </w:t>
      </w:r>
      <w:proofErr w:type="spellStart"/>
      <w:r w:rsidRPr="001E741E">
        <w:t>Massachusett</w:t>
      </w:r>
      <w:proofErr w:type="spellEnd"/>
      <w:r w:rsidRPr="001E741E">
        <w:t xml:space="preserve"> (86% loss of population), </w:t>
      </w:r>
      <w:proofErr w:type="spellStart"/>
      <w:r w:rsidRPr="001E741E">
        <w:t>Quiripi-Unquachog</w:t>
      </w:r>
      <w:proofErr w:type="spellEnd"/>
      <w:r w:rsidRPr="001E741E">
        <w:t xml:space="preserve"> (95% loss of population), and </w:t>
      </w:r>
      <w:proofErr w:type="spellStart"/>
      <w:r w:rsidRPr="001E741E">
        <w:t>theWestern</w:t>
      </w:r>
      <w:proofErr w:type="spellEnd"/>
      <w:r w:rsidRPr="001E741E">
        <w:t xml:space="preserve"> Abenaki (which suffered a staggering 98% loss of population). </w:t>
      </w:r>
    </w:p>
    <w:p w14:paraId="0218BB52" w14:textId="77777777" w:rsidR="00193D17" w:rsidRPr="001E741E" w:rsidRDefault="00193D17" w:rsidP="00193D17">
      <w:r w:rsidRPr="001E741E">
        <w:t xml:space="preserve">In the modern context, no single disease currently exists that combines the worst-case levels of transmissibility, lethality, resistance to countermeasures, and global reach. But </w:t>
      </w:r>
      <w:r w:rsidRPr="001E741E">
        <w:rPr>
          <w:rStyle w:val="StyleUnderline"/>
        </w:rPr>
        <w:t>many diseases are proof of principle that each worst-case attribute can be realized independently.</w:t>
      </w:r>
      <w:r w:rsidRPr="001E741E">
        <w:t xml:space="preserve"> For example, </w:t>
      </w:r>
      <w:r w:rsidRPr="001E741E">
        <w:rPr>
          <w:rStyle w:val="StyleUnderline"/>
          <w:highlight w:val="green"/>
        </w:rPr>
        <w:t>some diseases exhibit</w:t>
      </w:r>
      <w:r w:rsidRPr="001E741E">
        <w:rPr>
          <w:rStyle w:val="StyleUnderline"/>
        </w:rPr>
        <w:t xml:space="preserve"> nearly a </w:t>
      </w:r>
      <w:r w:rsidRPr="001E741E">
        <w:rPr>
          <w:rStyle w:val="StyleUnderline"/>
          <w:highlight w:val="green"/>
        </w:rPr>
        <w:t>100%</w:t>
      </w:r>
      <w:r w:rsidRPr="001E741E">
        <w:rPr>
          <w:rStyle w:val="StyleUnderline"/>
        </w:rPr>
        <w:t xml:space="preserve"> case </w:t>
      </w:r>
      <w:r w:rsidRPr="001E741E">
        <w:rPr>
          <w:rStyle w:val="StyleUnderline"/>
          <w:highlight w:val="green"/>
        </w:rPr>
        <w:t>fatality</w:t>
      </w:r>
      <w:r w:rsidRPr="001E741E">
        <w:rPr>
          <w:rStyle w:val="StyleUnderline"/>
        </w:rPr>
        <w:t xml:space="preserve"> ratio in the absence of treatment</w:t>
      </w:r>
      <w:r w:rsidRPr="001E741E">
        <w:t>, such as rabies or septicemic plague</w:t>
      </w:r>
      <w:r w:rsidRPr="001E741E">
        <w:rPr>
          <w:rStyle w:val="StyleUnderline"/>
        </w:rPr>
        <w:t xml:space="preserve">. </w:t>
      </w:r>
      <w:r w:rsidRPr="001E741E">
        <w:rPr>
          <w:rStyle w:val="StyleUnderline"/>
          <w:highlight w:val="green"/>
        </w:rPr>
        <w:t>Other diseases</w:t>
      </w:r>
      <w:r w:rsidRPr="001E741E">
        <w:rPr>
          <w:rStyle w:val="StyleUnderline"/>
        </w:rPr>
        <w:t xml:space="preserve"> have a track record of </w:t>
      </w:r>
      <w:r w:rsidRPr="001E741E">
        <w:rPr>
          <w:rStyle w:val="StyleUnderline"/>
          <w:highlight w:val="green"/>
        </w:rPr>
        <w:t>spread</w:t>
      </w:r>
      <w:r w:rsidRPr="001E741E">
        <w:rPr>
          <w:rStyle w:val="StyleUnderline"/>
        </w:rPr>
        <w:t xml:space="preserve">ing </w:t>
      </w:r>
      <w:r w:rsidRPr="001E741E">
        <w:rPr>
          <w:rStyle w:val="StyleUnderline"/>
          <w:highlight w:val="green"/>
        </w:rPr>
        <w:t>to</w:t>
      </w:r>
      <w:r w:rsidRPr="001E741E">
        <w:rPr>
          <w:rStyle w:val="StyleUnderline"/>
        </w:rPr>
        <w:t xml:space="preserve"> </w:t>
      </w:r>
      <w:r w:rsidRPr="001E741E">
        <w:rPr>
          <w:rStyle w:val="Emphasis"/>
        </w:rPr>
        <w:t xml:space="preserve">virtually </w:t>
      </w:r>
      <w:r w:rsidRPr="001E741E">
        <w:rPr>
          <w:rStyle w:val="Emphasis"/>
          <w:highlight w:val="green"/>
        </w:rPr>
        <w:t>every</w:t>
      </w:r>
      <w:r w:rsidRPr="001E741E">
        <w:rPr>
          <w:rStyle w:val="Emphasis"/>
        </w:rPr>
        <w:t xml:space="preserve"> human </w:t>
      </w:r>
      <w:r w:rsidRPr="001E741E">
        <w:rPr>
          <w:rStyle w:val="Emphasis"/>
          <w:highlight w:val="green"/>
        </w:rPr>
        <w:t>community worldwide</w:t>
      </w:r>
      <w:r w:rsidRPr="001E741E">
        <w:rPr>
          <w:rStyle w:val="StyleUnderline"/>
        </w:rPr>
        <w:t>,</w:t>
      </w:r>
      <w:r w:rsidRPr="001E741E">
        <w:t xml:space="preserve"> such as the 1918 flu,10 and </w:t>
      </w:r>
      <w:r w:rsidRPr="001E741E">
        <w:rPr>
          <w:rStyle w:val="StyleUnderline"/>
        </w:rPr>
        <w:t>seroprevalence studies indicate that other pathogens,</w:t>
      </w:r>
      <w:r w:rsidRPr="001E741E">
        <w:t xml:space="preserve"> such as chickenpox and HSV-1</w:t>
      </w:r>
      <w:r w:rsidRPr="001E741E">
        <w:rPr>
          <w:rStyle w:val="StyleUnderline"/>
        </w:rPr>
        <w:t xml:space="preserve">, can successfully reach over </w:t>
      </w:r>
      <w:r w:rsidRPr="001E741E">
        <w:rPr>
          <w:rStyle w:val="Emphasis"/>
        </w:rPr>
        <w:t>95% of a population</w:t>
      </w:r>
      <w:r w:rsidRPr="001E741E">
        <w:t xml:space="preserve">.11,12 </w:t>
      </w:r>
      <w:r w:rsidRPr="001E741E">
        <w:rPr>
          <w:rStyle w:val="StyleUnderline"/>
        </w:rPr>
        <w:t>Under optimal virulence theory, natural evolution would be an unlikely source for pathogens with the highest possible levels of transmissibility</w:t>
      </w:r>
      <w:r w:rsidRPr="001E741E">
        <w:t xml:space="preserve">, virulence, and global reach. </w:t>
      </w:r>
      <w:r w:rsidRPr="001E741E">
        <w:rPr>
          <w:rStyle w:val="StyleUnderline"/>
        </w:rPr>
        <w:t xml:space="preserve">But </w:t>
      </w:r>
      <w:r w:rsidRPr="001E741E">
        <w:rPr>
          <w:rStyle w:val="StyleUnderline"/>
          <w:highlight w:val="green"/>
        </w:rPr>
        <w:t>advances in biotech</w:t>
      </w:r>
      <w:r w:rsidRPr="001E741E">
        <w:rPr>
          <w:rStyle w:val="StyleUnderline"/>
        </w:rPr>
        <w:t xml:space="preserve">nology </w:t>
      </w:r>
      <w:r w:rsidRPr="001E741E">
        <w:rPr>
          <w:rStyle w:val="StyleUnderline"/>
          <w:highlight w:val="green"/>
        </w:rPr>
        <w:t>might allow the creation of diseases that combine</w:t>
      </w:r>
      <w:r w:rsidRPr="001E741E">
        <w:rPr>
          <w:rStyle w:val="StyleUnderline"/>
        </w:rPr>
        <w:t xml:space="preserve"> such </w:t>
      </w:r>
      <w:r w:rsidRPr="001E741E">
        <w:rPr>
          <w:rStyle w:val="StyleUnderline"/>
          <w:highlight w:val="green"/>
        </w:rPr>
        <w:t>traits</w:t>
      </w:r>
      <w:r w:rsidRPr="001E741E">
        <w:rPr>
          <w:rStyle w:val="StyleUnderline"/>
        </w:rPr>
        <w:t>.</w:t>
      </w:r>
      <w:r w:rsidRPr="001E741E">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E741E">
        <w:rPr>
          <w:rStyle w:val="StyleUnderline"/>
        </w:rPr>
        <w:t>studies have shown that other disease traits, such as incubation time, environmental survival, and available vectors, could be modifie</w:t>
      </w:r>
      <w:r w:rsidRPr="001E741E">
        <w:t>d as well.19-2</w:t>
      </w:r>
    </w:p>
    <w:p w14:paraId="09D6FC14" w14:textId="77777777" w:rsidR="00193D17" w:rsidRPr="001E741E" w:rsidRDefault="00193D17" w:rsidP="00193D17"/>
    <w:p w14:paraId="17914318" w14:textId="77777777" w:rsidR="00193D17" w:rsidRPr="001E741E" w:rsidRDefault="00193D17" w:rsidP="00193D17">
      <w:pPr>
        <w:pStyle w:val="Heading4"/>
        <w:rPr>
          <w:rFonts w:cs="Calibri"/>
        </w:rPr>
      </w:pPr>
      <w:r w:rsidRPr="001E741E">
        <w:rPr>
          <w:rFonts w:cs="Calibri"/>
        </w:rPr>
        <w:t>WHO diplomacy solves great power conflict</w:t>
      </w:r>
    </w:p>
    <w:p w14:paraId="3AC7A030" w14:textId="77777777" w:rsidR="00193D17" w:rsidRPr="001E741E" w:rsidRDefault="00193D17" w:rsidP="00193D17">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14:paraId="1759300A" w14:textId="77777777" w:rsidR="00193D17" w:rsidRPr="001E741E" w:rsidRDefault="00193D17" w:rsidP="00193D17">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53949C4A" w14:textId="77777777" w:rsidR="00193D17" w:rsidRPr="001E741E" w:rsidRDefault="00193D17" w:rsidP="00193D17">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073CA69E" w14:textId="77777777" w:rsidR="00193D17" w:rsidRPr="001E741E" w:rsidRDefault="00193D17" w:rsidP="00193D17">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3CD0A5CF" w14:textId="77777777" w:rsidR="00193D17" w:rsidRPr="001E741E" w:rsidRDefault="00193D17" w:rsidP="00193D17">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7BC7284B" w14:textId="77777777" w:rsidR="00193D17" w:rsidRPr="00E1680B" w:rsidRDefault="00193D17" w:rsidP="00193D17">
      <w:pPr>
        <w:pStyle w:val="Heading3"/>
      </w:pPr>
      <w:r>
        <w:t>1NC – Shell</w:t>
      </w:r>
    </w:p>
    <w:p w14:paraId="2261CDB1" w14:textId="77777777" w:rsidR="00193D17" w:rsidRPr="00FE51A3" w:rsidRDefault="00193D17" w:rsidP="00193D17">
      <w:pPr>
        <w:pStyle w:val="Heading4"/>
        <w:rPr>
          <w:rFonts w:asciiTheme="majorHAnsi" w:hAnsiTheme="majorHAnsi" w:cstheme="majorHAnsi"/>
        </w:rPr>
      </w:pPr>
      <w:r w:rsidRPr="00FE51A3">
        <w:rPr>
          <w:rFonts w:asciiTheme="majorHAnsi" w:hAnsiTheme="majorHAnsi" w:cstheme="majorHAnsi"/>
        </w:rPr>
        <w:t>Biotech industry strong now.</w:t>
      </w:r>
    </w:p>
    <w:p w14:paraId="1D1CD04D" w14:textId="77777777" w:rsidR="00193D17" w:rsidRPr="00FE51A3" w:rsidRDefault="00193D17" w:rsidP="00193D17">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w:t>
      </w:r>
      <w:proofErr w:type="spellStart"/>
      <w:r w:rsidRPr="00FE51A3">
        <w:rPr>
          <w:rFonts w:asciiTheme="majorHAnsi" w:hAnsiTheme="majorHAnsi" w:cstheme="majorHAnsi"/>
        </w:rPr>
        <w:t>Lydon</w:t>
      </w:r>
      <w:proofErr w:type="spellEnd"/>
      <w:r w:rsidRPr="00FE51A3">
        <w:rPr>
          <w:rFonts w:asciiTheme="majorHAnsi" w:hAnsiTheme="majorHAnsi" w:cstheme="majorHAnsi"/>
        </w:rPr>
        <w:t xml:space="preserve">,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756FDB02" w14:textId="77777777" w:rsidR="00193D17" w:rsidRPr="00FE51A3" w:rsidRDefault="00193D17" w:rsidP="00193D17">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5F31CF0A" w14:textId="77777777" w:rsidR="00193D17" w:rsidRPr="00FE51A3" w:rsidRDefault="00193D17" w:rsidP="00193D17">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14E0A174" w14:textId="77777777" w:rsidR="00193D17" w:rsidRPr="00FE51A3" w:rsidRDefault="00193D17" w:rsidP="00193D17">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089EAB6C" w14:textId="77777777" w:rsidR="00193D17" w:rsidRPr="00FE51A3" w:rsidRDefault="00193D17" w:rsidP="00193D17">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14:paraId="4A22FE43" w14:textId="77777777" w:rsidR="00193D17" w:rsidRPr="00FE51A3" w:rsidRDefault="00193D17" w:rsidP="00193D17">
      <w:pPr>
        <w:rPr>
          <w:rFonts w:asciiTheme="majorHAnsi" w:hAnsiTheme="majorHAnsi" w:cstheme="majorHAnsi"/>
        </w:rPr>
      </w:pPr>
      <w:r w:rsidRPr="00FE51A3">
        <w:rPr>
          <w:rFonts w:asciiTheme="majorHAnsi" w:hAnsiTheme="majorHAnsi" w:cstheme="majorHAnsi"/>
        </w:rPr>
        <w:t>Fundamentals continue strong</w:t>
      </w:r>
    </w:p>
    <w:p w14:paraId="3B813ABD" w14:textId="77777777" w:rsidR="00193D17" w:rsidRPr="00FE51A3" w:rsidRDefault="00193D17" w:rsidP="00193D17">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67B73BCD" w14:textId="77777777" w:rsidR="00193D17" w:rsidRPr="00FE51A3" w:rsidRDefault="00193D17" w:rsidP="00193D17">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7B7E0AD3" w14:textId="77777777" w:rsidR="00193D17" w:rsidRPr="00FE51A3" w:rsidRDefault="00193D17" w:rsidP="00193D17">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2D723B50" w14:textId="77777777" w:rsidR="00193D17" w:rsidRPr="00FE51A3" w:rsidRDefault="00193D17" w:rsidP="00193D17">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125A2CE1" w14:textId="77777777" w:rsidR="00193D17" w:rsidRPr="00FE51A3" w:rsidRDefault="00193D17" w:rsidP="00193D17">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14:paraId="28786BC9" w14:textId="77777777" w:rsidR="00193D17" w:rsidRPr="00FE51A3" w:rsidRDefault="00193D17" w:rsidP="00193D17">
      <w:pPr>
        <w:rPr>
          <w:rFonts w:asciiTheme="majorHAnsi" w:hAnsiTheme="majorHAnsi" w:cstheme="majorHAnsi"/>
        </w:rPr>
      </w:pPr>
      <w:r w:rsidRPr="00FE51A3">
        <w:rPr>
          <w:rFonts w:asciiTheme="majorHAnsi" w:hAnsiTheme="majorHAnsi" w:cstheme="majorHAnsi"/>
        </w:rPr>
        <w:t>More innovation on the horizon</w:t>
      </w:r>
    </w:p>
    <w:p w14:paraId="2ECBD2C4" w14:textId="77777777" w:rsidR="00193D17" w:rsidRPr="00FE51A3" w:rsidRDefault="00193D17" w:rsidP="00193D17">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14:paraId="5C616D63" w14:textId="77777777" w:rsidR="00193D17" w:rsidRPr="00FE51A3" w:rsidRDefault="00193D17" w:rsidP="00193D17">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w:t>
      </w:r>
      <w:proofErr w:type="spellStart"/>
      <w:r w:rsidRPr="00FE51A3">
        <w:rPr>
          <w:rFonts w:asciiTheme="majorHAnsi" w:hAnsiTheme="majorHAnsi" w:cstheme="majorHAnsi"/>
        </w:rPr>
        <w:t>biomachines</w:t>
      </w:r>
      <w:proofErr w:type="spellEnd"/>
      <w:r w:rsidRPr="00FE51A3">
        <w:rPr>
          <w:rFonts w:asciiTheme="majorHAnsi" w:hAnsiTheme="majorHAnsi" w:cstheme="majorHAnsi"/>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20AE540C" w14:textId="77777777" w:rsidR="00193D17" w:rsidRDefault="00193D17" w:rsidP="00193D17"/>
    <w:p w14:paraId="5ADB051C" w14:textId="77777777" w:rsidR="00193D17" w:rsidRPr="0027647F" w:rsidRDefault="00193D17" w:rsidP="00193D17">
      <w:pPr>
        <w:pStyle w:val="Heading4"/>
      </w:pPr>
      <w:r>
        <w:t>IP protections are key to innovation – recouping startup costs and high risk of failure</w:t>
      </w:r>
    </w:p>
    <w:p w14:paraId="1F5FD838" w14:textId="77777777" w:rsidR="00193D17" w:rsidRPr="00D1700D" w:rsidRDefault="00193D17" w:rsidP="00193D17">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3AF6960A" w14:textId="77777777" w:rsidR="00193D17" w:rsidRPr="006F506E" w:rsidRDefault="00193D17" w:rsidP="00193D17">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20E6D23B" w14:textId="77777777" w:rsidR="00193D17" w:rsidRPr="006F506E" w:rsidRDefault="00193D17" w:rsidP="00193D17">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521BD7AE" w14:textId="77777777" w:rsidR="00193D17" w:rsidRPr="006F506E" w:rsidRDefault="00193D17" w:rsidP="00193D17">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112E1B89" w14:textId="77777777" w:rsidR="00193D17" w:rsidRPr="006F506E" w:rsidRDefault="00193D17" w:rsidP="00193D17">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30E30AC5" w14:textId="77777777" w:rsidR="00193D17" w:rsidRPr="00D1700D" w:rsidRDefault="00193D17" w:rsidP="00193D17">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112103A8" w14:textId="77777777" w:rsidR="00193D17" w:rsidRDefault="00193D17" w:rsidP="00193D17">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3A960093" w14:textId="77777777" w:rsidR="00193D17" w:rsidRDefault="00193D17" w:rsidP="00193D17">
      <w:pPr>
        <w:rPr>
          <w:sz w:val="12"/>
        </w:rPr>
      </w:pPr>
    </w:p>
    <w:p w14:paraId="27A0D840" w14:textId="77777777" w:rsidR="00193D17" w:rsidRPr="00FE51A3" w:rsidRDefault="00193D17" w:rsidP="00193D17">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6094E8B6" w14:textId="77777777" w:rsidR="00193D17" w:rsidRPr="00FE51A3" w:rsidRDefault="00193D17" w:rsidP="00193D17">
      <w:pPr>
        <w:rPr>
          <w:rFonts w:asciiTheme="majorHAnsi" w:hAnsiTheme="majorHAnsi" w:cstheme="majorHAnsi"/>
        </w:rPr>
      </w:pPr>
      <w:proofErr w:type="spellStart"/>
      <w:r w:rsidRPr="00FE51A3">
        <w:rPr>
          <w:rStyle w:val="Style13ptBold"/>
          <w:rFonts w:asciiTheme="majorHAnsi" w:hAnsiTheme="majorHAnsi" w:cstheme="majorHAnsi"/>
        </w:rPr>
        <w:t>Marjanovic</w:t>
      </w:r>
      <w:proofErr w:type="spellEnd"/>
      <w:r w:rsidRPr="00FE51A3">
        <w:rPr>
          <w:rStyle w:val="Style13ptBold"/>
          <w:rFonts w:asciiTheme="majorHAnsi" w:hAnsiTheme="majorHAnsi" w:cstheme="majorHAnsi"/>
        </w:rPr>
        <w:t xml:space="preserve">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w:t>
      </w:r>
      <w:proofErr w:type="spellStart"/>
      <w:r w:rsidRPr="00FE51A3">
        <w:rPr>
          <w:rFonts w:asciiTheme="majorHAnsi" w:hAnsiTheme="majorHAnsi" w:cstheme="majorHAnsi"/>
        </w:rPr>
        <w:t>Marjanovic</w:t>
      </w:r>
      <w:proofErr w:type="spellEnd"/>
      <w:r w:rsidRPr="00FE51A3">
        <w:rPr>
          <w:rFonts w:asciiTheme="majorHAnsi" w:hAnsiTheme="majorHAnsi" w:cstheme="majorHAnsi"/>
        </w:rPr>
        <w:t xml:space="preserve">,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4BB089AC" w14:textId="77777777" w:rsidR="00193D17" w:rsidRPr="00311A9C" w:rsidRDefault="00193D17" w:rsidP="00193D17">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4E9E797B" w14:textId="77777777" w:rsidR="00193D17" w:rsidRDefault="00193D17" w:rsidP="00193D17">
      <w:pPr>
        <w:rPr>
          <w:sz w:val="12"/>
        </w:rPr>
      </w:pPr>
    </w:p>
    <w:p w14:paraId="30A73009" w14:textId="77777777" w:rsidR="00193D17" w:rsidRPr="00131F53" w:rsidRDefault="00193D17" w:rsidP="00193D17">
      <w:pPr>
        <w:pStyle w:val="Heading4"/>
      </w:pPr>
      <w:r w:rsidRPr="009A7E01">
        <w:rPr>
          <w:u w:val="single"/>
        </w:rPr>
        <w:t>Extinction</w:t>
      </w:r>
      <w:r>
        <w:t xml:space="preserve"> – </w:t>
      </w:r>
      <w:r w:rsidRPr="00131F53">
        <w:t xml:space="preserve">defense is wrong </w:t>
      </w:r>
    </w:p>
    <w:p w14:paraId="18EAA6A2" w14:textId="77777777" w:rsidR="00193D17" w:rsidRPr="00131F53" w:rsidRDefault="00193D17" w:rsidP="00193D17">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7D0754C3" w14:textId="77777777" w:rsidR="00193D17" w:rsidRPr="00790705" w:rsidRDefault="00193D17" w:rsidP="00193D17">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1D4BBAB9" w14:textId="77777777" w:rsidR="00193D17" w:rsidRPr="00790705" w:rsidRDefault="00193D17" w:rsidP="00193D17">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7D4704AC" w14:textId="77777777" w:rsidR="00193D17" w:rsidRPr="00790705" w:rsidRDefault="00193D17" w:rsidP="00193D17">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288B46E7" w14:textId="77777777" w:rsidR="00193D17" w:rsidRDefault="00193D17" w:rsidP="00193D17">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285AA501" w14:textId="77777777" w:rsidR="00177DC5" w:rsidRDefault="00177DC5" w:rsidP="00177DC5">
      <w:pPr>
        <w:pStyle w:val="Heading3"/>
      </w:pPr>
      <w:r>
        <w:t>1NC – Shell</w:t>
      </w:r>
    </w:p>
    <w:p w14:paraId="3878DA47" w14:textId="77777777" w:rsidR="00177DC5" w:rsidRDefault="00177DC5" w:rsidP="00177DC5">
      <w:pPr>
        <w:pStyle w:val="Heading4"/>
      </w:pPr>
      <w:r>
        <w:t xml:space="preserve">WTO is near consensus on fisheries subsidies – success will require continued </w:t>
      </w:r>
      <w:r w:rsidRPr="00F93316">
        <w:rPr>
          <w:u w:val="single"/>
        </w:rPr>
        <w:t>focus, flexibility, and cooperation</w:t>
      </w:r>
      <w:r>
        <w:t xml:space="preserve"> among members</w:t>
      </w:r>
    </w:p>
    <w:p w14:paraId="0F5AA824" w14:textId="77777777" w:rsidR="00177DC5" w:rsidRPr="00C14E46" w:rsidRDefault="00177DC5" w:rsidP="00177DC5">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14:paraId="23F13875" w14:textId="77777777" w:rsidR="00177DC5" w:rsidRPr="00757E1F" w:rsidRDefault="00177DC5" w:rsidP="00177DC5">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14:paraId="780FB000" w14:textId="77777777" w:rsidR="00177DC5" w:rsidRPr="00757E1F" w:rsidRDefault="00177DC5" w:rsidP="00177DC5">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xml:space="preserve">,” said Director-General Ngozi </w:t>
      </w:r>
      <w:proofErr w:type="spellStart"/>
      <w:r w:rsidRPr="00757E1F">
        <w:rPr>
          <w:sz w:val="12"/>
        </w:rPr>
        <w:t>Okonjo-Iweala</w:t>
      </w:r>
      <w:proofErr w:type="spellEnd"/>
      <w:r w:rsidRPr="00757E1F">
        <w:rPr>
          <w:sz w:val="12"/>
        </w:rPr>
        <w:t>.</w:t>
      </w:r>
    </w:p>
    <w:p w14:paraId="0CDFE57E" w14:textId="77777777" w:rsidR="00177DC5" w:rsidRPr="00757E1F" w:rsidRDefault="00177DC5" w:rsidP="00177DC5">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14:paraId="0473BF0F" w14:textId="77777777" w:rsidR="00177DC5" w:rsidRPr="00757E1F" w:rsidRDefault="00177DC5" w:rsidP="00177DC5">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14:paraId="67756356" w14:textId="77777777" w:rsidR="00177DC5" w:rsidRPr="00757E1F" w:rsidRDefault="00177DC5" w:rsidP="00177DC5">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14:paraId="1D70BF9F" w14:textId="77777777" w:rsidR="00177DC5" w:rsidRPr="00757E1F" w:rsidRDefault="00177DC5" w:rsidP="00177DC5">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xml:space="preserve">, the lack of political impetus in the talks to close the remaining gaps inspired Director-General </w:t>
      </w:r>
      <w:proofErr w:type="spellStart"/>
      <w:r w:rsidRPr="00757E1F">
        <w:rPr>
          <w:sz w:val="12"/>
        </w:rPr>
        <w:t>Okonjo-Iweala</w:t>
      </w:r>
      <w:proofErr w:type="spellEnd"/>
      <w:r w:rsidRPr="00757E1F">
        <w:rPr>
          <w:sz w:val="12"/>
        </w:rPr>
        <w:t xml:space="preserve"> to call this meeting of ministers.</w:t>
      </w:r>
    </w:p>
    <w:p w14:paraId="09740763" w14:textId="77777777" w:rsidR="00177DC5" w:rsidRPr="00757E1F" w:rsidRDefault="00177DC5" w:rsidP="00177DC5">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Ministers said that the livelihoods and food security of poor and vulnerable artisanal fishers in developing and least developed countries were of great importance, as was preserving the sustainability objective of the negotiations.</w:t>
      </w:r>
    </w:p>
    <w:p w14:paraId="434C2586" w14:textId="77777777" w:rsidR="00177DC5" w:rsidRPr="00757E1F" w:rsidRDefault="00177DC5" w:rsidP="00177DC5">
      <w:pPr>
        <w:rPr>
          <w:sz w:val="12"/>
        </w:rPr>
      </w:pPr>
      <w:proofErr w:type="spellStart"/>
      <w:r w:rsidRPr="00757E1F">
        <w:rPr>
          <w:rStyle w:val="StyleUnderline"/>
        </w:rPr>
        <w:t>Amb</w:t>
      </w:r>
      <w:proofErr w:type="spellEnd"/>
      <w:r w:rsidRPr="00757E1F">
        <w:rPr>
          <w:rStyle w:val="StyleUnderline"/>
        </w:rPr>
        <w:t xml:space="preserve">.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14:paraId="5B48673C" w14:textId="77777777" w:rsidR="00177DC5" w:rsidRPr="00757E1F" w:rsidRDefault="00177DC5" w:rsidP="00177DC5">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We have been given the ingredients to reach a successful conclusion; a commitment to finish well ahead of our Ministerial Conference a text that can be the platform for this final stage of the negotiations and fully empowered heads of delegations in Geneva</w:t>
      </w:r>
      <w:r w:rsidRPr="00757E1F">
        <w:rPr>
          <w:sz w:val="12"/>
        </w:rPr>
        <w:t xml:space="preserve">. This represents a real success,” said </w:t>
      </w:r>
      <w:proofErr w:type="spellStart"/>
      <w:r w:rsidRPr="00757E1F">
        <w:rPr>
          <w:sz w:val="12"/>
        </w:rPr>
        <w:t>Amb</w:t>
      </w:r>
      <w:proofErr w:type="spellEnd"/>
      <w:r w:rsidRPr="00757E1F">
        <w:rPr>
          <w:sz w:val="12"/>
        </w:rPr>
        <w:t>. Wills.</w:t>
      </w:r>
    </w:p>
    <w:p w14:paraId="03AD55AC" w14:textId="77777777" w:rsidR="00177DC5" w:rsidRPr="00757E1F" w:rsidRDefault="00177DC5" w:rsidP="00177DC5">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line by line </w:t>
      </w:r>
      <w:r w:rsidRPr="00EE3F8F">
        <w:rPr>
          <w:rStyle w:val="StyleUnderline"/>
          <w:highlight w:val="green"/>
        </w:rPr>
        <w:t>negotiations</w:t>
      </w:r>
      <w:r w:rsidRPr="00757E1F">
        <w:rPr>
          <w:sz w:val="12"/>
        </w:rPr>
        <w:t>.</w:t>
      </w:r>
    </w:p>
    <w:p w14:paraId="2BBC580A" w14:textId="77777777" w:rsidR="00177DC5" w:rsidRPr="00757E1F" w:rsidRDefault="00177DC5" w:rsidP="00177DC5">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The fisheries subsidies negotiations are a test both of the WTO's credibility as a multilateral negotiating forum and of the trading system's ability to respond to problems of the global commons</w:t>
      </w:r>
      <w:r w:rsidRPr="00757E1F">
        <w:rPr>
          <w:sz w:val="12"/>
        </w:rPr>
        <w:t xml:space="preserve">.  If we wait another 20 years, there may be no marine fisheries left to </w:t>
      </w:r>
      <w:proofErr w:type="spellStart"/>
      <w:r w:rsidRPr="00757E1F">
        <w:rPr>
          <w:sz w:val="12"/>
        </w:rPr>
        <w:t>subsidise</w:t>
      </w:r>
      <w:proofErr w:type="spellEnd"/>
      <w:r w:rsidRPr="00757E1F">
        <w:rPr>
          <w:sz w:val="12"/>
        </w:rPr>
        <w:t xml:space="preserve"> — or artisanal fishing communities to support.”</w:t>
      </w:r>
    </w:p>
    <w:p w14:paraId="738A4614" w14:textId="77777777" w:rsidR="00177DC5" w:rsidRDefault="00177DC5" w:rsidP="00177DC5"/>
    <w:p w14:paraId="1AAF744A" w14:textId="77777777" w:rsidR="00177DC5" w:rsidRDefault="00177DC5" w:rsidP="00177DC5">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14:paraId="580CFAA5" w14:textId="77777777" w:rsidR="00177DC5" w:rsidRPr="008E47F9" w:rsidRDefault="00177DC5" w:rsidP="00177DC5">
      <w:pPr>
        <w:rPr>
          <w:rStyle w:val="Style13ptBold"/>
          <w:b w:val="0"/>
          <w:bCs/>
        </w:rPr>
      </w:pPr>
      <w:r>
        <w:rPr>
          <w:rStyle w:val="Style13ptBold"/>
        </w:rPr>
        <w:t xml:space="preserve">Patnaik 3/12 </w:t>
      </w:r>
      <w:r w:rsidRPr="008E47F9">
        <w:rPr>
          <w:rStyle w:val="Style13ptBold"/>
          <w:b w:val="0"/>
          <w:bCs/>
          <w:sz w:val="16"/>
          <w:szCs w:val="16"/>
        </w:rPr>
        <w:t>[(</w:t>
      </w:r>
      <w:proofErr w:type="spellStart"/>
      <w:r w:rsidRPr="008E47F9">
        <w:rPr>
          <w:rStyle w:val="Style13ptBold"/>
          <w:b w:val="0"/>
          <w:bCs/>
          <w:sz w:val="16"/>
          <w:szCs w:val="16"/>
        </w:rPr>
        <w:t>Priti</w:t>
      </w:r>
      <w:proofErr w:type="spellEnd"/>
      <w:r w:rsidRPr="008E47F9">
        <w:rPr>
          <w:rStyle w:val="Style13ptBold"/>
          <w:b w:val="0"/>
          <w:bCs/>
          <w:sz w:val="16"/>
          <w:szCs w:val="16"/>
        </w:rPr>
        <w:t xml:space="preserve">,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 xml:space="preserve">Could Vaccine Nationalism Spur Disputes </w:t>
      </w:r>
      <w:proofErr w:type="gramStart"/>
      <w:r w:rsidRPr="008E47F9">
        <w:rPr>
          <w:szCs w:val="16"/>
        </w:rPr>
        <w:t>At</w:t>
      </w:r>
      <w:proofErr w:type="gramEnd"/>
      <w:r w:rsidRPr="008E47F9">
        <w:rPr>
          <w:szCs w:val="16"/>
        </w:rPr>
        <w:t xml:space="preserve"> The WTO?” Geneva Health Files, 3/12/2021] JL</w:t>
      </w:r>
    </w:p>
    <w:p w14:paraId="04F87BE3" w14:textId="77777777" w:rsidR="00177DC5" w:rsidRPr="004F31F2" w:rsidRDefault="00177DC5" w:rsidP="00177DC5">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w:t>
      </w:r>
      <w:proofErr w:type="gramStart"/>
      <w:r w:rsidRPr="004F31F2">
        <w:rPr>
          <w:rStyle w:val="StyleUnderline"/>
        </w:rPr>
        <w:t>So</w:t>
      </w:r>
      <w:proofErr w:type="gramEnd"/>
      <w:r w:rsidRPr="004F31F2">
        <w:rPr>
          <w:rStyle w:val="StyleUnderline"/>
        </w:rPr>
        <w:t xml:space="preserve">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14:paraId="4BB5752D" w14:textId="77777777" w:rsidR="00177DC5" w:rsidRPr="004F31F2" w:rsidRDefault="00177DC5" w:rsidP="00177DC5">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14:paraId="0B5D24A7" w14:textId="77777777" w:rsidR="00177DC5" w:rsidRPr="004F31F2" w:rsidRDefault="00177DC5" w:rsidP="00177DC5">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xml:space="preserve">.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w:t>
      </w:r>
      <w:proofErr w:type="gramStart"/>
      <w:r w:rsidRPr="004F31F2">
        <w:rPr>
          <w:sz w:val="12"/>
        </w:rPr>
        <w:t>So</w:t>
      </w:r>
      <w:proofErr w:type="gramEnd"/>
      <w:r w:rsidRPr="004F31F2">
        <w:rPr>
          <w:sz w:val="12"/>
        </w:rPr>
        <w:t xml:space="preserve"> I think there is enough of an incentive for countries to sit down and negotiate,” one legal expert noted.</w:t>
      </w:r>
    </w:p>
    <w:p w14:paraId="0F53E453" w14:textId="77777777" w:rsidR="00177DC5" w:rsidRPr="004F31F2" w:rsidRDefault="00177DC5" w:rsidP="00177DC5">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14:paraId="206B0CD6" w14:textId="77777777" w:rsidR="00177DC5" w:rsidRPr="004F31F2" w:rsidRDefault="00177DC5" w:rsidP="00177DC5">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w:t>
      </w:r>
      <w:proofErr w:type="gramStart"/>
      <w:r w:rsidRPr="004F31F2">
        <w:rPr>
          <w:sz w:val="12"/>
        </w:rPr>
        <w:t>Therefore</w:t>
      </w:r>
      <w:proofErr w:type="gramEnd"/>
      <w:r w:rsidRPr="004F31F2">
        <w:rPr>
          <w:sz w:val="12"/>
        </w:rPr>
        <w:t xml:space="preserve"> these </w:t>
      </w:r>
      <w:r w:rsidRPr="004F31F2">
        <w:rPr>
          <w:rStyle w:val="StyleUnderline"/>
        </w:rPr>
        <w:t xml:space="preserve">ostensibly independent processes, can </w:t>
      </w:r>
      <w:proofErr w:type="spellStart"/>
      <w:r w:rsidRPr="00EE3F8F">
        <w:rPr>
          <w:rStyle w:val="StyleUnderline"/>
          <w:highlight w:val="green"/>
        </w:rPr>
        <w:t>catalyse</w:t>
      </w:r>
      <w:proofErr w:type="spellEnd"/>
      <w:r w:rsidRPr="00EE3F8F">
        <w:rPr>
          <w:rStyle w:val="StyleUnderline"/>
          <w:highlight w:val="green"/>
        </w:rPr>
        <w:t xml:space="preserve"> disputes</w:t>
      </w:r>
      <w:r w:rsidRPr="004F31F2">
        <w:rPr>
          <w:sz w:val="12"/>
        </w:rPr>
        <w:t>.</w:t>
      </w:r>
    </w:p>
    <w:p w14:paraId="45D82890" w14:textId="77777777" w:rsidR="00177DC5" w:rsidRPr="004F31F2" w:rsidRDefault="00177DC5" w:rsidP="00177DC5">
      <w:pPr>
        <w:rPr>
          <w:sz w:val="12"/>
        </w:rPr>
      </w:pPr>
      <w:r w:rsidRPr="004F31F2">
        <w:rPr>
          <w:sz w:val="12"/>
        </w:rPr>
        <w:t>“</w:t>
      </w:r>
      <w:r w:rsidRPr="004F31F2">
        <w:rPr>
          <w:rStyle w:val="StyleUnderline"/>
        </w:rPr>
        <w:t xml:space="preserve">The waiver discussion is </w:t>
      </w:r>
      <w:r w:rsidRPr="004F31F2">
        <w:rPr>
          <w:rStyle w:val="Emphasis"/>
        </w:rPr>
        <w:t xml:space="preserve">very </w:t>
      </w:r>
      <w:proofErr w:type="gramStart"/>
      <w:r w:rsidRPr="004F31F2">
        <w:rPr>
          <w:rStyle w:val="Emphasis"/>
        </w:rPr>
        <w:t>heated</w:t>
      </w:r>
      <w:proofErr w:type="gramEnd"/>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w:t>
      </w:r>
      <w:proofErr w:type="gramStart"/>
      <w:r w:rsidRPr="004F31F2">
        <w:rPr>
          <w:rStyle w:val="StyleUnderline"/>
        </w:rPr>
        <w:t>So</w:t>
      </w:r>
      <w:proofErr w:type="gramEnd"/>
      <w:r w:rsidRPr="004F31F2">
        <w:rPr>
          <w:rStyle w:val="StyleUnderline"/>
        </w:rPr>
        <w:t xml:space="preserve">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14:paraId="1098E658" w14:textId="77777777" w:rsidR="00177DC5" w:rsidRPr="004F31F2" w:rsidRDefault="00177DC5" w:rsidP="00177DC5">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54C98320" w14:textId="77777777" w:rsidR="00177DC5" w:rsidRPr="004F31F2" w:rsidRDefault="00177DC5" w:rsidP="00177DC5">
      <w:pPr>
        <w:rPr>
          <w:sz w:val="12"/>
          <w:szCs w:val="12"/>
        </w:rPr>
      </w:pPr>
      <w:r w:rsidRPr="004F31F2">
        <w:rPr>
          <w:sz w:val="12"/>
          <w:szCs w:val="12"/>
        </w:rPr>
        <w:t xml:space="preserve">It added “Since the entry into force of the scheme on the 1 February, we have received 150 requests for export </w:t>
      </w:r>
      <w:proofErr w:type="spellStart"/>
      <w:r w:rsidRPr="004F31F2">
        <w:rPr>
          <w:sz w:val="12"/>
          <w:szCs w:val="12"/>
        </w:rPr>
        <w:t>authorisation</w:t>
      </w:r>
      <w:proofErr w:type="spellEnd"/>
      <w:r w:rsidRPr="004F31F2">
        <w:rPr>
          <w:sz w:val="12"/>
          <w:szCs w:val="12"/>
        </w:rPr>
        <w:t xml:space="preserve">. All of them have been accepted. I repeat, all of them.” This week, the European Commission extended transparency and </w:t>
      </w:r>
      <w:proofErr w:type="spellStart"/>
      <w:r w:rsidRPr="004F31F2">
        <w:rPr>
          <w:sz w:val="12"/>
          <w:szCs w:val="12"/>
        </w:rPr>
        <w:t>authorisation</w:t>
      </w:r>
      <w:proofErr w:type="spellEnd"/>
      <w:r w:rsidRPr="004F31F2">
        <w:rPr>
          <w:sz w:val="12"/>
          <w:szCs w:val="12"/>
        </w:rPr>
        <w:t xml:space="preserve"> mechanism for exports of COVID-19 vaccines.</w:t>
      </w:r>
    </w:p>
    <w:p w14:paraId="51B85590" w14:textId="77777777" w:rsidR="00177DC5" w:rsidRPr="004F31F2" w:rsidRDefault="00177DC5" w:rsidP="00177DC5">
      <w:pPr>
        <w:rPr>
          <w:sz w:val="12"/>
          <w:szCs w:val="12"/>
        </w:rPr>
      </w:pPr>
      <w:r w:rsidRPr="004F31F2">
        <w:rPr>
          <w:sz w:val="12"/>
          <w:szCs w:val="12"/>
        </w:rPr>
        <w:t>The EU is also a part of the Ottawa Group proposal on Trade and Health that also spells out commitments towards export restrictions. (See also </w:t>
      </w:r>
      <w:r w:rsidRPr="004F31F2">
        <w:rPr>
          <w:i/>
          <w:iCs/>
          <w:sz w:val="12"/>
          <w:szCs w:val="12"/>
        </w:rPr>
        <w:t xml:space="preserve">E.U. Exports Millions of </w:t>
      </w:r>
      <w:proofErr w:type="spellStart"/>
      <w:r w:rsidRPr="004F31F2">
        <w:rPr>
          <w:i/>
          <w:iCs/>
          <w:sz w:val="12"/>
          <w:szCs w:val="12"/>
        </w:rPr>
        <w:t>Covid</w:t>
      </w:r>
      <w:proofErr w:type="spellEnd"/>
      <w:r w:rsidRPr="004F31F2">
        <w:rPr>
          <w:i/>
          <w:iCs/>
          <w:sz w:val="12"/>
          <w:szCs w:val="12"/>
        </w:rPr>
        <w:t xml:space="preserve"> Vaccine Doses Despite Supply Crunch at Home</w:t>
      </w:r>
      <w:r w:rsidRPr="004F31F2">
        <w:rPr>
          <w:sz w:val="12"/>
          <w:szCs w:val="12"/>
        </w:rPr>
        <w:t>)</w:t>
      </w:r>
    </w:p>
    <w:p w14:paraId="27B76794" w14:textId="77777777" w:rsidR="00177DC5" w:rsidRPr="004F31F2" w:rsidRDefault="00177DC5" w:rsidP="00177DC5">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w:t>
      </w:r>
      <w:proofErr w:type="gramStart"/>
      <w:r w:rsidRPr="004F31F2">
        <w:rPr>
          <w:rStyle w:val="StyleUnderline"/>
        </w:rPr>
        <w:t>often</w:t>
      </w:r>
      <w:proofErr w:type="gramEnd"/>
      <w:r w:rsidRPr="004F31F2">
        <w:rPr>
          <w:rStyle w:val="StyleUnderline"/>
        </w:rPr>
        <w:t xml:space="preserve">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14:paraId="420D72AE" w14:textId="77777777" w:rsidR="00177DC5" w:rsidRPr="004F31F2" w:rsidRDefault="00177DC5" w:rsidP="00177DC5">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14:paraId="18F555DB" w14:textId="77777777" w:rsidR="00177DC5" w:rsidRPr="004F31F2" w:rsidRDefault="00177DC5" w:rsidP="00177DC5">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14:paraId="16EB6177" w14:textId="77777777" w:rsidR="00177DC5" w:rsidRPr="004F31F2" w:rsidRDefault="00177DC5" w:rsidP="00177DC5">
      <w:pPr>
        <w:rPr>
          <w:sz w:val="12"/>
        </w:rPr>
      </w:pPr>
      <w:r w:rsidRPr="004F31F2">
        <w:rPr>
          <w:sz w:val="12"/>
        </w:rPr>
        <w:t xml:space="preserve">“The Appellate Body not being functional is not a problem. </w:t>
      </w:r>
      <w:r w:rsidRPr="004F31F2">
        <w:rPr>
          <w:rStyle w:val="StyleUnderline"/>
        </w:rPr>
        <w:t xml:space="preserve">Countries have recourse to Article 25 under the Dispute Settlement Understanding (DSU) that provides for ‘expeditious arbitration as </w:t>
      </w:r>
      <w:proofErr w:type="spellStart"/>
      <w:proofErr w:type="gramStart"/>
      <w:r w:rsidRPr="004F31F2">
        <w:rPr>
          <w:rStyle w:val="StyleUnderline"/>
        </w:rPr>
        <w:t>a</w:t>
      </w:r>
      <w:proofErr w:type="spellEnd"/>
      <w:proofErr w:type="gramEnd"/>
      <w:r w:rsidRPr="004F31F2">
        <w:rPr>
          <w:rStyle w:val="StyleUnderline"/>
        </w:rPr>
        <w:t xml:space="preserve"> alternate means to dispute settlement</w:t>
      </w:r>
      <w:r w:rsidRPr="004F31F2">
        <w:rPr>
          <w:sz w:val="12"/>
        </w:rPr>
        <w:t>’,” a source involved in the WTO litigation process said. (The EU, for example, is a signatory to the Multi-party interim appeal arbitration arrangement, MPIA.)</w:t>
      </w:r>
    </w:p>
    <w:p w14:paraId="5F06E0D4" w14:textId="77777777" w:rsidR="00177DC5" w:rsidRPr="004F31F2" w:rsidRDefault="00177DC5" w:rsidP="00177DC5">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14:paraId="25EC139D" w14:textId="77777777" w:rsidR="00177DC5" w:rsidRPr="004F31F2" w:rsidRDefault="00177DC5" w:rsidP="00177DC5">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14:paraId="6CB92568" w14:textId="77777777" w:rsidR="00177DC5" w:rsidRDefault="00177DC5" w:rsidP="00177DC5"/>
    <w:p w14:paraId="15DCE98A" w14:textId="77777777" w:rsidR="00177DC5" w:rsidRDefault="00177DC5" w:rsidP="00177DC5">
      <w:pPr>
        <w:pStyle w:val="Heading4"/>
      </w:pPr>
      <w:r>
        <w:t>Overfishing causes SCS war – WTO agreement solves</w:t>
      </w:r>
    </w:p>
    <w:p w14:paraId="56F81631" w14:textId="77777777" w:rsidR="00177DC5" w:rsidRPr="008E10F7" w:rsidRDefault="00177DC5" w:rsidP="00177DC5">
      <w:pPr>
        <w:rPr>
          <w:rStyle w:val="Style13ptBold"/>
          <w:b w:val="0"/>
          <w:bCs/>
        </w:rPr>
      </w:pPr>
      <w:r>
        <w:rPr>
          <w:rStyle w:val="Style13ptBold"/>
        </w:rPr>
        <w:t xml:space="preserve">Cohen and Floyd 1/27 </w:t>
      </w:r>
      <w:r w:rsidRPr="008E10F7">
        <w:rPr>
          <w:rStyle w:val="Style13ptBold"/>
          <w:b w:val="0"/>
          <w:bCs/>
          <w:sz w:val="16"/>
          <w:szCs w:val="16"/>
        </w:rPr>
        <w:t xml:space="preserve">[(Sam, </w:t>
      </w:r>
      <w:r w:rsidRPr="008E10F7">
        <w:rPr>
          <w:bCs/>
          <w:szCs w:val="16"/>
        </w:rPr>
        <w:t xml:space="preserve">J.D. student at Harvard Law School, BA in history from Yale University, surface warfare officer in the U.S. Navy, </w:t>
      </w:r>
      <w:r w:rsidRPr="008E10F7">
        <w:rPr>
          <w:rStyle w:val="Style13ptBold"/>
          <w:b w:val="0"/>
          <w:bCs/>
          <w:sz w:val="16"/>
          <w:szCs w:val="16"/>
        </w:rPr>
        <w:t xml:space="preserve">and Steve, </w:t>
      </w:r>
      <w:r w:rsidRPr="008E10F7">
        <w:rPr>
          <w:bCs/>
          <w:szCs w:val="16"/>
        </w:rPr>
        <w:t>joint J.D./LL.M. in national security law at Georgetown University Law Center, lieutenant commander in U.S. Naval Intelligence</w:t>
      </w:r>
      <w:r w:rsidRPr="008E10F7">
        <w:rPr>
          <w:rStyle w:val="Style13ptBold"/>
          <w:b w:val="0"/>
          <w:bCs/>
          <w:sz w:val="16"/>
          <w:szCs w:val="16"/>
        </w:rPr>
        <w:t>) “</w:t>
      </w:r>
      <w:r w:rsidRPr="008E10F7">
        <w:rPr>
          <w:szCs w:val="16"/>
        </w:rPr>
        <w:t xml:space="preserve">Water Wars Special: How </w:t>
      </w:r>
      <w:r w:rsidRPr="008E10F7">
        <w:rPr>
          <w:rStyle w:val="Emphasis"/>
        </w:rPr>
        <w:t>IUU Fishing Increases the Risk of Conflict</w:t>
      </w:r>
      <w:r w:rsidRPr="008E10F7">
        <w:t>,</w:t>
      </w:r>
      <w:r w:rsidRPr="008E10F7">
        <w:rPr>
          <w:szCs w:val="16"/>
        </w:rPr>
        <w:t xml:space="preserve"> Lawfare, 1/27/2021] JL</w:t>
      </w:r>
    </w:p>
    <w:p w14:paraId="06784573" w14:textId="77777777" w:rsidR="00177DC5" w:rsidRPr="0035321A" w:rsidRDefault="00177DC5" w:rsidP="00177DC5">
      <w:pPr>
        <w:rPr>
          <w:sz w:val="12"/>
        </w:rPr>
      </w:pPr>
      <w:r w:rsidRPr="0035321A">
        <w:rPr>
          <w:rStyle w:val="StyleUnderline"/>
        </w:rPr>
        <w:t xml:space="preserve">The Food and Agriculture Organization of the United Nations has classified one-third of the world’s marine fisheries as overfished. The impact of </w:t>
      </w:r>
      <w:r w:rsidRPr="00EE3F8F">
        <w:rPr>
          <w:rStyle w:val="Emphasis"/>
          <w:highlight w:val="green"/>
        </w:rPr>
        <w:t>unsustainable fishing</w:t>
      </w:r>
      <w:r w:rsidRPr="00EE3F8F">
        <w:rPr>
          <w:rStyle w:val="StyleUnderline"/>
          <w:highlight w:val="green"/>
        </w:rPr>
        <w:t xml:space="preserve"> is </w:t>
      </w:r>
      <w:r w:rsidRPr="00EE3F8F">
        <w:rPr>
          <w:rStyle w:val="Emphasis"/>
          <w:highlight w:val="green"/>
        </w:rPr>
        <w:t>especially acute in the S</w:t>
      </w:r>
      <w:r w:rsidRPr="0035321A">
        <w:rPr>
          <w:rStyle w:val="Emphasis"/>
        </w:rPr>
        <w:t xml:space="preserve">outh </w:t>
      </w:r>
      <w:r w:rsidRPr="00EE3F8F">
        <w:rPr>
          <w:rStyle w:val="Emphasis"/>
          <w:highlight w:val="green"/>
        </w:rPr>
        <w:t>C</w:t>
      </w:r>
      <w:r w:rsidRPr="0035321A">
        <w:rPr>
          <w:rStyle w:val="Emphasis"/>
        </w:rPr>
        <w:t xml:space="preserve">hina </w:t>
      </w:r>
      <w:r w:rsidRPr="00EE3F8F">
        <w:rPr>
          <w:rStyle w:val="Emphasis"/>
          <w:highlight w:val="green"/>
        </w:rPr>
        <w:t>S</w:t>
      </w:r>
      <w:r w:rsidRPr="0035321A">
        <w:rPr>
          <w:rStyle w:val="Emphasis"/>
        </w:rPr>
        <w:t>ea</w:t>
      </w:r>
      <w:r w:rsidRPr="0035321A">
        <w:rPr>
          <w:rStyle w:val="StyleUnderline"/>
        </w:rPr>
        <w:t xml:space="preserve">, where coastal </w:t>
      </w:r>
      <w:r w:rsidRPr="00EE3F8F">
        <w:rPr>
          <w:rStyle w:val="StyleUnderline"/>
          <w:highlight w:val="green"/>
        </w:rPr>
        <w:t>fisheries</w:t>
      </w:r>
      <w:r w:rsidRPr="0035321A">
        <w:rPr>
          <w:rStyle w:val="StyleUnderline"/>
        </w:rPr>
        <w:t xml:space="preserve"> have </w:t>
      </w:r>
      <w:r w:rsidRPr="00EE3F8F">
        <w:rPr>
          <w:rStyle w:val="StyleUnderline"/>
          <w:highlight w:val="green"/>
        </w:rPr>
        <w:t>lost</w:t>
      </w:r>
      <w:r w:rsidRPr="0035321A">
        <w:rPr>
          <w:rStyle w:val="StyleUnderline"/>
        </w:rPr>
        <w:t xml:space="preserve"> 70 to </w:t>
      </w:r>
      <w:r w:rsidRPr="00EE3F8F">
        <w:rPr>
          <w:rStyle w:val="StyleUnderline"/>
          <w:highlight w:val="green"/>
        </w:rPr>
        <w:t>95 percent of their stocks</w:t>
      </w:r>
      <w:r w:rsidRPr="0035321A">
        <w:rPr>
          <w:rStyle w:val="StyleUnderline"/>
        </w:rPr>
        <w:t xml:space="preserve"> since the mid-20th century and catch rates have declined by 70 percent</w:t>
      </w:r>
      <w:r w:rsidRPr="0035321A">
        <w:rPr>
          <w:sz w:val="12"/>
        </w:rPr>
        <w:t xml:space="preserve"> throughout the past two decades. Furthermore, </w:t>
      </w:r>
      <w:r w:rsidRPr="0035321A">
        <w:rPr>
          <w:rStyle w:val="StyleUnderline"/>
        </w:rPr>
        <w:t xml:space="preserve">the sea’s </w:t>
      </w:r>
      <w:r w:rsidRPr="00EE3F8F">
        <w:rPr>
          <w:rStyle w:val="StyleUnderline"/>
          <w:highlight w:val="green"/>
        </w:rPr>
        <w:t>coral reefs</w:t>
      </w:r>
      <w:r w:rsidRPr="0035321A">
        <w:rPr>
          <w:rStyle w:val="StyleUnderline"/>
        </w:rPr>
        <w:t xml:space="preserve">, which nurture critical feeding grounds for fish stocks, </w:t>
      </w:r>
      <w:r w:rsidRPr="00EE3F8F">
        <w:rPr>
          <w:rStyle w:val="StyleUnderline"/>
          <w:highlight w:val="green"/>
        </w:rPr>
        <w:t>decline</w:t>
      </w:r>
      <w:r w:rsidRPr="0035321A">
        <w:rPr>
          <w:rStyle w:val="StyleUnderline"/>
        </w:rPr>
        <w:t xml:space="preserve"> by 16 percent every 10 years</w:t>
      </w:r>
      <w:r w:rsidRPr="0035321A">
        <w:rPr>
          <w:sz w:val="12"/>
        </w:rPr>
        <w:t xml:space="preserve">. As traditional fishing grounds prove less fruitful, </w:t>
      </w:r>
      <w:r w:rsidRPr="00EE3F8F">
        <w:rPr>
          <w:rStyle w:val="StyleUnderline"/>
          <w:highlight w:val="green"/>
        </w:rPr>
        <w:t>fishermen</w:t>
      </w:r>
      <w:r w:rsidRPr="0035321A">
        <w:rPr>
          <w:rStyle w:val="StyleUnderline"/>
        </w:rPr>
        <w:t xml:space="preserve"> venture farther from shore and </w:t>
      </w:r>
      <w:r w:rsidRPr="00EE3F8F">
        <w:rPr>
          <w:rStyle w:val="StyleUnderline"/>
          <w:highlight w:val="green"/>
        </w:rPr>
        <w:t xml:space="preserve">operate in </w:t>
      </w:r>
      <w:r w:rsidRPr="00EE3F8F">
        <w:rPr>
          <w:rStyle w:val="Emphasis"/>
          <w:highlight w:val="green"/>
        </w:rPr>
        <w:t>contested areas</w:t>
      </w:r>
      <w:r w:rsidRPr="0035321A">
        <w:rPr>
          <w:sz w:val="12"/>
        </w:rPr>
        <w:t xml:space="preserve">. Indeed, </w:t>
      </w:r>
      <w:r w:rsidRPr="0035321A">
        <w:rPr>
          <w:rStyle w:val="StyleUnderline"/>
        </w:rPr>
        <w:t xml:space="preserve">when China faced dwindling coastal stocks in the 1990s, Beijing embarked on a massive shipbuilding effort; and President </w:t>
      </w:r>
      <w:r w:rsidRPr="00EE3F8F">
        <w:rPr>
          <w:rStyle w:val="StyleUnderline"/>
          <w:highlight w:val="green"/>
        </w:rPr>
        <w:t>Xi</w:t>
      </w:r>
      <w:r w:rsidRPr="0035321A">
        <w:rPr>
          <w:rStyle w:val="StyleUnderline"/>
        </w:rPr>
        <w:t xml:space="preserve"> Jinping continues to exhort Chinese fishermen to “</w:t>
      </w:r>
      <w:r w:rsidRPr="00EE3F8F">
        <w:rPr>
          <w:rStyle w:val="StyleUnderline"/>
          <w:highlight w:val="green"/>
        </w:rPr>
        <w:t>build bigger ships and</w:t>
      </w:r>
      <w:r w:rsidRPr="0035321A">
        <w:rPr>
          <w:rStyle w:val="StyleUnderline"/>
        </w:rPr>
        <w:t xml:space="preserve"> venture even farther into the oceans and catch bigger fish.” </w:t>
      </w:r>
      <w:r w:rsidRPr="0035321A">
        <w:rPr>
          <w:rStyle w:val="Emphasis"/>
        </w:rPr>
        <w:t xml:space="preserve">Such efforts incentivize IUU activity, </w:t>
      </w:r>
      <w:r w:rsidRPr="00EE3F8F">
        <w:rPr>
          <w:rStyle w:val="Emphasis"/>
          <w:highlight w:val="green"/>
        </w:rPr>
        <w:t>heighten competition for</w:t>
      </w:r>
      <w:r w:rsidRPr="0035321A">
        <w:rPr>
          <w:rStyle w:val="Emphasis"/>
        </w:rPr>
        <w:t xml:space="preserve"> increasingly </w:t>
      </w:r>
      <w:r w:rsidRPr="00EE3F8F">
        <w:rPr>
          <w:rStyle w:val="Emphasis"/>
          <w:highlight w:val="green"/>
        </w:rPr>
        <w:t>scarce resources</w:t>
      </w:r>
      <w:r w:rsidRPr="0035321A">
        <w:rPr>
          <w:rStyle w:val="Emphasis"/>
        </w:rPr>
        <w:t xml:space="preserve"> and feed an escalating cycle that accelerates stock depletion</w:t>
      </w:r>
      <w:r w:rsidRPr="0035321A">
        <w:rPr>
          <w:sz w:val="12"/>
        </w:rPr>
        <w:t>.</w:t>
      </w:r>
    </w:p>
    <w:p w14:paraId="4F0CF29E" w14:textId="77777777" w:rsidR="00177DC5" w:rsidRPr="0035321A" w:rsidRDefault="00177DC5" w:rsidP="00177DC5">
      <w:pPr>
        <w:rPr>
          <w:sz w:val="12"/>
        </w:rPr>
      </w:pPr>
      <w:r w:rsidRPr="0035321A">
        <w:rPr>
          <w:rStyle w:val="StyleUnderline"/>
        </w:rPr>
        <w:t>In the South China Sea, with its kaleidoscope of disputed claims, China’s excess capacity and IUU fishing practices exacerbate a particularly volatile environment</w:t>
      </w:r>
      <w:r w:rsidRPr="0035321A">
        <w:rPr>
          <w:sz w:val="12"/>
        </w:rPr>
        <w:t xml:space="preserve">. </w:t>
      </w:r>
      <w:r w:rsidRPr="0035321A">
        <w:rPr>
          <w:sz w:val="12"/>
          <w:szCs w:val="12"/>
        </w:rPr>
        <w:t>Depleted fishing stocks force fishermen to operate further from shore and increase the chance of violent encounters.</w:t>
      </w:r>
      <w:r w:rsidRPr="0035321A">
        <w:t xml:space="preserve"> </w:t>
      </w:r>
      <w:r w:rsidRPr="00EE3F8F">
        <w:rPr>
          <w:rStyle w:val="StyleUnderline"/>
          <w:highlight w:val="green"/>
        </w:rPr>
        <w:t>Filipino</w:t>
      </w:r>
      <w:r w:rsidRPr="0035321A">
        <w:rPr>
          <w:rStyle w:val="StyleUnderline"/>
        </w:rPr>
        <w:t xml:space="preserve"> </w:t>
      </w:r>
      <w:r w:rsidRPr="00EE3F8F">
        <w:rPr>
          <w:rStyle w:val="StyleUnderline"/>
          <w:highlight w:val="green"/>
        </w:rPr>
        <w:t>authorities have intercepted Chinese boats</w:t>
      </w:r>
      <w:r w:rsidRPr="0035321A">
        <w:rPr>
          <w:rStyle w:val="StyleUnderline"/>
        </w:rPr>
        <w:t xml:space="preserve"> illegally fishing off Palawan, and Philippine President Rodrigo Duterte claimed that Chinese fishermen intentionally rammed a Filipino fishing boat and left its crew stranded in the sea in 2019</w:t>
      </w:r>
      <w:r w:rsidRPr="0035321A">
        <w:rPr>
          <w:sz w:val="12"/>
        </w:rPr>
        <w:t xml:space="preserve">. Three years earlier, the Chinese Coast Guard rammed an Indonesian patrol boat attempting to interdict Chinese fishermen. </w:t>
      </w:r>
      <w:r w:rsidRPr="0035321A">
        <w:rPr>
          <w:rStyle w:val="StyleUnderline"/>
        </w:rPr>
        <w:t xml:space="preserve">As the Vietnamese government actively encourages fishermen to contest China’s expansive maritime claims, </w:t>
      </w:r>
      <w:r w:rsidRPr="00EE3F8F">
        <w:rPr>
          <w:rStyle w:val="StyleUnderline"/>
          <w:highlight w:val="green"/>
        </w:rPr>
        <w:t>the</w:t>
      </w:r>
      <w:r w:rsidRPr="0035321A">
        <w:rPr>
          <w:rStyle w:val="StyleUnderline"/>
        </w:rPr>
        <w:t xml:space="preserve"> Chinese </w:t>
      </w:r>
      <w:r w:rsidRPr="00EE3F8F">
        <w:rPr>
          <w:rStyle w:val="StyleUnderline"/>
          <w:highlight w:val="green"/>
        </w:rPr>
        <w:t>Coast Guard expelled</w:t>
      </w:r>
      <w:r w:rsidRPr="0035321A">
        <w:rPr>
          <w:rStyle w:val="StyleUnderline"/>
        </w:rPr>
        <w:t xml:space="preserve"> nearly </w:t>
      </w:r>
      <w:r w:rsidRPr="00EE3F8F">
        <w:rPr>
          <w:rStyle w:val="StyleUnderline"/>
          <w:highlight w:val="green"/>
        </w:rPr>
        <w:t>1,200</w:t>
      </w:r>
      <w:r w:rsidRPr="0035321A">
        <w:rPr>
          <w:rStyle w:val="StyleUnderline"/>
        </w:rPr>
        <w:t xml:space="preserve"> </w:t>
      </w:r>
      <w:r w:rsidRPr="00EE3F8F">
        <w:rPr>
          <w:rStyle w:val="StyleUnderline"/>
          <w:highlight w:val="green"/>
        </w:rPr>
        <w:t>fishing boats</w:t>
      </w:r>
      <w:r w:rsidRPr="0035321A">
        <w:rPr>
          <w:rStyle w:val="StyleUnderline"/>
        </w:rPr>
        <w:t xml:space="preserve"> from the northern half of the South China Sea</w:t>
      </w:r>
      <w:r w:rsidRPr="0035321A">
        <w:rPr>
          <w:sz w:val="12"/>
        </w:rPr>
        <w:t xml:space="preserve"> last summer. </w:t>
      </w:r>
      <w:r w:rsidRPr="0035321A">
        <w:rPr>
          <w:rStyle w:val="StyleUnderline"/>
        </w:rPr>
        <w:t>During one such encounter, a Chinese Coast Guard vessel repeatedly rammed a Vietnamese fishing boat and sent its 17-person crew overboard</w:t>
      </w:r>
      <w:r w:rsidRPr="0035321A">
        <w:rPr>
          <w:sz w:val="12"/>
        </w:rPr>
        <w:t>. It’s true that fishing subsidies did not create the region’s historic animosities. But the activities these subsidies support add fuel to an already smoldering fire.</w:t>
      </w:r>
    </w:p>
    <w:p w14:paraId="3EC466D3" w14:textId="77777777" w:rsidR="00177DC5" w:rsidRPr="0035321A" w:rsidRDefault="00177DC5" w:rsidP="00177DC5">
      <w:pPr>
        <w:rPr>
          <w:sz w:val="12"/>
        </w:rPr>
      </w:pPr>
      <w:r w:rsidRPr="00EE3F8F">
        <w:rPr>
          <w:rStyle w:val="Emphasis"/>
          <w:highlight w:val="green"/>
        </w:rPr>
        <w:t>Dwindling</w:t>
      </w:r>
      <w:r w:rsidRPr="0035321A">
        <w:rPr>
          <w:rStyle w:val="Emphasis"/>
        </w:rPr>
        <w:t xml:space="preserve"> stocks of </w:t>
      </w:r>
      <w:r w:rsidRPr="00EE3F8F">
        <w:rPr>
          <w:rStyle w:val="Emphasis"/>
          <w:highlight w:val="green"/>
        </w:rPr>
        <w:t>fish, unsustainable practices and IUU fishing</w:t>
      </w:r>
      <w:r w:rsidRPr="0035321A">
        <w:rPr>
          <w:rStyle w:val="Emphasis"/>
        </w:rPr>
        <w:t xml:space="preserve"> constitute a global crisis and </w:t>
      </w:r>
      <w:r w:rsidRPr="00EE3F8F">
        <w:rPr>
          <w:rStyle w:val="Emphasis"/>
          <w:highlight w:val="green"/>
        </w:rPr>
        <w:t>increase the risk of maritime conflict</w:t>
      </w:r>
      <w:r w:rsidRPr="0035321A">
        <w:rPr>
          <w:sz w:val="12"/>
        </w:rPr>
        <w:t xml:space="preserve">. But </w:t>
      </w:r>
      <w:r w:rsidRPr="0035321A">
        <w:rPr>
          <w:rStyle w:val="StyleUnderline"/>
        </w:rPr>
        <w:t>this risk can be mitigated through international cooperation: A World Trade Organization (</w:t>
      </w:r>
      <w:r w:rsidRPr="00EE3F8F">
        <w:rPr>
          <w:rStyle w:val="Emphasis"/>
          <w:highlight w:val="green"/>
        </w:rPr>
        <w:t>WTO) agreement</w:t>
      </w:r>
      <w:r w:rsidRPr="0035321A">
        <w:rPr>
          <w:rStyle w:val="Emphasis"/>
        </w:rPr>
        <w:t xml:space="preserve"> on fishing subsidies </w:t>
      </w:r>
      <w:r w:rsidRPr="00EE3F8F">
        <w:rPr>
          <w:rStyle w:val="Emphasis"/>
          <w:highlight w:val="green"/>
        </w:rPr>
        <w:t>would address a fundamental cause</w:t>
      </w:r>
      <w:r w:rsidRPr="0035321A">
        <w:rPr>
          <w:rStyle w:val="Emphasis"/>
        </w:rPr>
        <w:t xml:space="preserve"> of these fishing-related problems</w:t>
      </w:r>
      <w:r w:rsidRPr="0035321A">
        <w:rPr>
          <w:rStyle w:val="StyleUnderline"/>
        </w:rPr>
        <w:t xml:space="preserve"> and create a binding legal framework</w:t>
      </w:r>
      <w:r w:rsidRPr="0035321A">
        <w:rPr>
          <w:sz w:val="12"/>
          <w:szCs w:val="12"/>
        </w:rPr>
        <w:t xml:space="preserve"> through which members could seek relief</w:t>
      </w:r>
      <w:r w:rsidRPr="0035321A">
        <w:rPr>
          <w:sz w:val="12"/>
        </w:rPr>
        <w:t xml:space="preserve">. </w:t>
      </w:r>
    </w:p>
    <w:p w14:paraId="0FA974D0" w14:textId="77777777" w:rsidR="00177DC5" w:rsidRDefault="00177DC5" w:rsidP="00177DC5"/>
    <w:p w14:paraId="72F2FFF7" w14:textId="77777777" w:rsidR="00177DC5" w:rsidRDefault="00177DC5" w:rsidP="00177DC5">
      <w:pPr>
        <w:pStyle w:val="Heading4"/>
      </w:pPr>
      <w:r>
        <w:t>SCS conflict draws in the US and goes nuclear – extinction</w:t>
      </w:r>
    </w:p>
    <w:p w14:paraId="6F528D9B" w14:textId="77777777" w:rsidR="00177DC5" w:rsidRDefault="00177DC5" w:rsidP="00177DC5">
      <w:r w:rsidRPr="00910D5D">
        <w:rPr>
          <w:rStyle w:val="Style13ptBold"/>
        </w:rPr>
        <w:t xml:space="preserve">Carter </w:t>
      </w:r>
      <w:r>
        <w:rPr>
          <w:rStyle w:val="Style13ptBold"/>
        </w:rPr>
        <w:t>20</w:t>
      </w:r>
      <w:r>
        <w:rPr>
          <w:szCs w:val="16"/>
        </w:rPr>
        <w:t xml:space="preserve"> </w:t>
      </w:r>
      <w:r w:rsidRPr="00910D5D">
        <w:rPr>
          <w:szCs w:val="16"/>
        </w:rPr>
        <w:t>(John Carter has been an economics and finance journalist for more than 40 years. Prior to joining the South China Morning Post, he worked for Market News International for more than 33 years, first as Washington Bureau Chief, then as European Managing Editor in Frankfurt, Germany and finally as Asian Managing Editor working out of Beijing, Global Impact newsletter: escalating conflict in the South China Sea, https://www.scmp.com/economy/article/3102323/global-impact-newsletter-escalating-conflict-south-china-sea)</w:t>
      </w:r>
    </w:p>
    <w:p w14:paraId="4D0F5C48" w14:textId="77777777" w:rsidR="00177DC5" w:rsidRPr="00E069DE" w:rsidRDefault="00177DC5" w:rsidP="00177DC5">
      <w:pPr>
        <w:rPr>
          <w:b/>
          <w:sz w:val="22"/>
          <w:u w:val="single"/>
        </w:rPr>
      </w:pPr>
      <w:r w:rsidRPr="00EE3F8F">
        <w:rPr>
          <w:rStyle w:val="StyleUnderline"/>
          <w:highlight w:val="green"/>
        </w:rPr>
        <w:t xml:space="preserve">If </w:t>
      </w:r>
      <w:r w:rsidRPr="00C40561">
        <w:rPr>
          <w:rStyle w:val="StyleUnderline"/>
        </w:rPr>
        <w:t>you want to start a world war, a good way to do it is to mix the escalating conflict between two of the world’s greatest military powers with the grievances of a half-dozen smaller countries over territorial claims</w:t>
      </w:r>
      <w:r w:rsidRPr="00C40561">
        <w:t xml:space="preserve">. </w:t>
      </w:r>
      <w:r w:rsidRPr="00C40561">
        <w:rPr>
          <w:rStyle w:val="StyleUnderline"/>
        </w:rPr>
        <w:t>That’s the current situation in the South China Sea</w:t>
      </w:r>
      <w:r w:rsidRPr="00C40561">
        <w:t>, the massive body of water that stretches more than 4,000km (2,485 miles) from mainland China in the north to Indonesia in the south – about the same distance between London and Chicago. China has</w:t>
      </w:r>
      <w:r w:rsidRPr="00404EF1">
        <w:t xml:space="preserve"> claimed the vast majority of the South China Sea as its exclusive territory, including areas claimed by six other governments – Brunei, Indonesia, Malaysia, the Philippines, Taiwan, and Vietnam – that consider them part of their own exclusive economic zones. A map of the conflicting claims can be seen in this graphic presentation, while the history of China’s territorial disputes, including in the South China Sea, is explained in this video. </w:t>
      </w:r>
      <w:r w:rsidRPr="00EE3F8F">
        <w:rPr>
          <w:rStyle w:val="StyleUnderline"/>
          <w:highlight w:val="green"/>
        </w:rPr>
        <w:t>China considers the S</w:t>
      </w:r>
      <w:r w:rsidRPr="00404EF1">
        <w:rPr>
          <w:rStyle w:val="StyleUnderline"/>
        </w:rPr>
        <w:t xml:space="preserve">outh </w:t>
      </w:r>
      <w:r w:rsidRPr="00EE3F8F">
        <w:rPr>
          <w:rStyle w:val="StyleUnderline"/>
          <w:highlight w:val="green"/>
        </w:rPr>
        <w:t>C</w:t>
      </w:r>
      <w:r w:rsidRPr="00404EF1">
        <w:rPr>
          <w:rStyle w:val="StyleUnderline"/>
        </w:rPr>
        <w:t xml:space="preserve">hina </w:t>
      </w:r>
      <w:r w:rsidRPr="00EE3F8F">
        <w:rPr>
          <w:rStyle w:val="StyleUnderline"/>
          <w:highlight w:val="green"/>
        </w:rPr>
        <w:t>S</w:t>
      </w:r>
      <w:r w:rsidRPr="00404EF1">
        <w:rPr>
          <w:rStyle w:val="StyleUnderline"/>
        </w:rPr>
        <w:t xml:space="preserve">ea </w:t>
      </w:r>
      <w:r w:rsidRPr="00C40561">
        <w:rPr>
          <w:rStyle w:val="StyleUnderline"/>
        </w:rPr>
        <w:t xml:space="preserve">one of </w:t>
      </w:r>
      <w:r w:rsidRPr="00EE3F8F">
        <w:rPr>
          <w:rStyle w:val="StyleUnderline"/>
          <w:highlight w:val="green"/>
        </w:rPr>
        <w:t>its “core”</w:t>
      </w:r>
      <w:r w:rsidRPr="00C40561">
        <w:rPr>
          <w:rStyle w:val="StyleUnderline"/>
        </w:rPr>
        <w:t xml:space="preserve"> interests,</w:t>
      </w:r>
      <w:r w:rsidRPr="00404EF1">
        <w:rPr>
          <w:rStyle w:val="StyleUnderline"/>
        </w:rPr>
        <w:t xml:space="preserve"> </w:t>
      </w:r>
      <w:r w:rsidRPr="00C40561">
        <w:rPr>
          <w:rStyle w:val="StyleUnderline"/>
        </w:rPr>
        <w:t>of equal importance as Taiwan</w:t>
      </w:r>
      <w:r w:rsidRPr="00C40561">
        <w:t xml:space="preserve">, </w:t>
      </w:r>
      <w:r w:rsidRPr="00C40561">
        <w:rPr>
          <w:rStyle w:val="StyleUnderline"/>
        </w:rPr>
        <w:t>Tibet</w:t>
      </w:r>
      <w:r w:rsidRPr="00404EF1">
        <w:rPr>
          <w:rStyle w:val="StyleUnderline"/>
        </w:rPr>
        <w:t xml:space="preserve"> and Xinjiang, meaning </w:t>
      </w:r>
      <w:r w:rsidRPr="00EE3F8F">
        <w:rPr>
          <w:rStyle w:val="StyleUnderline"/>
          <w:highlight w:val="green"/>
        </w:rPr>
        <w:t>it is ready to go to war to defend it.</w:t>
      </w:r>
      <w:r w:rsidRPr="00404EF1">
        <w:rPr>
          <w:rStyle w:val="StyleUnderline"/>
        </w:rPr>
        <w:t xml:space="preserve"> </w:t>
      </w:r>
      <w:r w:rsidRPr="00404EF1">
        <w:t xml:space="preserve">It has marked the territory by a “nine dash line” on its maps, and even on its passports, angering its </w:t>
      </w:r>
      <w:proofErr w:type="spellStart"/>
      <w:r w:rsidRPr="00404EF1">
        <w:t>neighbours</w:t>
      </w:r>
      <w:proofErr w:type="spellEnd"/>
      <w:r w:rsidRPr="00404EF1">
        <w:t xml:space="preserve">. China needs the oil and mineral wealth hidden beneath the South China Sea to supply its rapid economic recovery, as well as the fishing catch needed to feed the country’s 1.4 billion stomachs. An international tribunal ruled in 2016 that China did not have the right to claim the South China Sea as its sovereign territory, a ruling that China has pointedly rejected. </w:t>
      </w:r>
      <w:r w:rsidRPr="00404EF1">
        <w:rPr>
          <w:rStyle w:val="StyleUnderline"/>
        </w:rPr>
        <w:t>To secure this vast sea area, China has turned uninhabited atolls and half-submerged rock formations into forward military bases</w:t>
      </w:r>
      <w:r w:rsidRPr="00404EF1">
        <w:t xml:space="preserve">, as personally directed by President Xi Jinping. </w:t>
      </w:r>
      <w:r w:rsidRPr="007604C3">
        <w:rPr>
          <w:rStyle w:val="StyleUnderline"/>
        </w:rPr>
        <w:t xml:space="preserve">Regular </w:t>
      </w:r>
      <w:r w:rsidRPr="00EE3F8F">
        <w:rPr>
          <w:rStyle w:val="StyleUnderline"/>
          <w:highlight w:val="green"/>
        </w:rPr>
        <w:t xml:space="preserve">Chinese sea patrols </w:t>
      </w:r>
      <w:r w:rsidRPr="007604C3">
        <w:rPr>
          <w:rStyle w:val="StyleUnderline"/>
        </w:rPr>
        <w:t>monitor the area</w:t>
      </w:r>
      <w:r w:rsidRPr="00404EF1">
        <w:rPr>
          <w:rStyle w:val="StyleUnderline"/>
        </w:rPr>
        <w:t xml:space="preserve">, </w:t>
      </w:r>
      <w:r w:rsidRPr="00EE3F8F">
        <w:rPr>
          <w:rStyle w:val="StyleUnderline"/>
          <w:highlight w:val="green"/>
        </w:rPr>
        <w:t>driving away fishing boats</w:t>
      </w:r>
      <w:r w:rsidRPr="00404EF1">
        <w:rPr>
          <w:rStyle w:val="StyleUnderline"/>
        </w:rPr>
        <w:t xml:space="preserve"> </w:t>
      </w:r>
      <w:r w:rsidRPr="007604C3">
        <w:rPr>
          <w:rStyle w:val="StyleUnderline"/>
        </w:rPr>
        <w:t xml:space="preserve">from other nations </w:t>
      </w:r>
      <w:r w:rsidRPr="00404EF1">
        <w:rPr>
          <w:rStyle w:val="StyleUnderline"/>
        </w:rPr>
        <w:t>from what it considers its exclusive fishing area.</w:t>
      </w:r>
      <w:r>
        <w:rPr>
          <w:rStyle w:val="StyleUnderline"/>
        </w:rPr>
        <w:t xml:space="preserve"> </w:t>
      </w:r>
      <w:r w:rsidRPr="00404EF1">
        <w:rPr>
          <w:rStyle w:val="StyleUnderline"/>
        </w:rPr>
        <w:t xml:space="preserve">The </w:t>
      </w:r>
      <w:r w:rsidRPr="00EE3F8F">
        <w:rPr>
          <w:rStyle w:val="StyleUnderline"/>
          <w:highlight w:val="green"/>
        </w:rPr>
        <w:t>intrusion</w:t>
      </w:r>
      <w:r w:rsidRPr="00404EF1">
        <w:rPr>
          <w:rStyle w:val="StyleUnderline"/>
        </w:rPr>
        <w:t xml:space="preserve"> of China into what other Asian nations consider their sovereign territory has </w:t>
      </w:r>
      <w:r w:rsidRPr="00EE3F8F">
        <w:rPr>
          <w:rStyle w:val="StyleUnderline"/>
          <w:highlight w:val="green"/>
        </w:rPr>
        <w:t>caused tensions</w:t>
      </w:r>
      <w:r w:rsidRPr="00404EF1">
        <w:rPr>
          <w:rStyle w:val="StyleUnderline"/>
        </w:rPr>
        <w:t xml:space="preserve"> in the region </w:t>
      </w:r>
      <w:r w:rsidRPr="00EE3F8F">
        <w:rPr>
          <w:rStyle w:val="StyleUnderline"/>
          <w:highlight w:val="green"/>
        </w:rPr>
        <w:t>to ratchet up</w:t>
      </w:r>
      <w:r w:rsidRPr="00404EF1">
        <w:t xml:space="preserve">, </w:t>
      </w:r>
      <w:r w:rsidRPr="00EE3F8F">
        <w:rPr>
          <w:rStyle w:val="StyleUnderline"/>
          <w:highlight w:val="green"/>
        </w:rPr>
        <w:t>with</w:t>
      </w:r>
      <w:r w:rsidRPr="00404EF1">
        <w:t xml:space="preserve"> the 10 members of the Association of Southeast Asian Nations (</w:t>
      </w:r>
      <w:proofErr w:type="spellStart"/>
      <w:r w:rsidRPr="00EE3F8F">
        <w:rPr>
          <w:rStyle w:val="Emphasis"/>
          <w:highlight w:val="green"/>
        </w:rPr>
        <w:t>Asean</w:t>
      </w:r>
      <w:proofErr w:type="spellEnd"/>
      <w:r w:rsidRPr="00404EF1">
        <w:t xml:space="preserve">) increasingly </w:t>
      </w:r>
      <w:r w:rsidRPr="00EE3F8F">
        <w:rPr>
          <w:rStyle w:val="Emphasis"/>
          <w:highlight w:val="green"/>
        </w:rPr>
        <w:t>pushing back</w:t>
      </w:r>
      <w:r w:rsidRPr="007604C3">
        <w:t xml:space="preserve">, </w:t>
      </w:r>
      <w:r w:rsidRPr="007604C3">
        <w:rPr>
          <w:rStyle w:val="StyleUnderline"/>
        </w:rPr>
        <w:t>at times</w:t>
      </w:r>
      <w:r w:rsidRPr="00EE3F8F">
        <w:rPr>
          <w:rStyle w:val="StyleUnderline"/>
          <w:highlight w:val="green"/>
        </w:rPr>
        <w:t xml:space="preserve"> with </w:t>
      </w:r>
      <w:r w:rsidRPr="00EE3F8F">
        <w:rPr>
          <w:rStyle w:val="Emphasis"/>
          <w:highlight w:val="green"/>
        </w:rPr>
        <w:t>violent confrontations</w:t>
      </w:r>
      <w:r w:rsidRPr="00404EF1">
        <w:t xml:space="preserve">. </w:t>
      </w:r>
      <w:r w:rsidRPr="00404EF1">
        <w:rPr>
          <w:rStyle w:val="StyleUnderline"/>
        </w:rPr>
        <w:t xml:space="preserve">The </w:t>
      </w:r>
      <w:r w:rsidRPr="00EE3F8F">
        <w:rPr>
          <w:rStyle w:val="StyleUnderline"/>
          <w:highlight w:val="green"/>
        </w:rPr>
        <w:t>US</w:t>
      </w:r>
      <w:r w:rsidRPr="00404EF1">
        <w:t xml:space="preserve"> has flatly rejected Chinese claims to the South China </w:t>
      </w:r>
      <w:proofErr w:type="gramStart"/>
      <w:r w:rsidRPr="00404EF1">
        <w:t>Sea, and</w:t>
      </w:r>
      <w:proofErr w:type="gramEnd"/>
      <w:r w:rsidRPr="00404EF1">
        <w:t xml:space="preserve"> has </w:t>
      </w:r>
      <w:r w:rsidRPr="00404EF1">
        <w:rPr>
          <w:rStyle w:val="StyleUnderline"/>
        </w:rPr>
        <w:t xml:space="preserve">dramatically </w:t>
      </w:r>
      <w:r w:rsidRPr="00EE3F8F">
        <w:rPr>
          <w:rStyle w:val="StyleUnderline"/>
          <w:highlight w:val="green"/>
        </w:rPr>
        <w:t>stepped up its</w:t>
      </w:r>
      <w:r w:rsidRPr="00404EF1">
        <w:rPr>
          <w:rStyle w:val="StyleUnderline"/>
        </w:rPr>
        <w:t xml:space="preserve"> military </w:t>
      </w:r>
      <w:r w:rsidRPr="00EE3F8F">
        <w:rPr>
          <w:rStyle w:val="StyleUnderline"/>
          <w:highlight w:val="green"/>
        </w:rPr>
        <w:t>presence</w:t>
      </w:r>
      <w:r w:rsidRPr="00404EF1">
        <w:rPr>
          <w:rStyle w:val="StyleUnderline"/>
        </w:rPr>
        <w:t xml:space="preserve"> in the area</w:t>
      </w:r>
      <w:r w:rsidRPr="00404EF1">
        <w:t xml:space="preserve">. Each side has warned the other of the dangers of further escalation, with the US sanctioning Chinese firms that helped build China’s island outposts. Rarely a week goes by without a US warship sailing near Chinese held outputs as part a “freedom of navigation” exercise, shadowed by Chinese vessels the entire way. </w:t>
      </w:r>
      <w:r w:rsidRPr="00EE3F8F">
        <w:rPr>
          <w:rStyle w:val="StyleUnderline"/>
          <w:highlight w:val="green"/>
        </w:rPr>
        <w:t>Confrontations</w:t>
      </w:r>
      <w:r w:rsidRPr="00404EF1">
        <w:rPr>
          <w:rStyle w:val="StyleUnderline"/>
        </w:rPr>
        <w:t xml:space="preserve"> have </w:t>
      </w:r>
      <w:r w:rsidRPr="00EE3F8F">
        <w:rPr>
          <w:rStyle w:val="StyleUnderline"/>
          <w:highlight w:val="green"/>
        </w:rPr>
        <w:t xml:space="preserve">brought warships </w:t>
      </w:r>
      <w:r w:rsidRPr="007604C3">
        <w:rPr>
          <w:rStyle w:val="StyleUnderline"/>
        </w:rPr>
        <w:t xml:space="preserve">from both nations </w:t>
      </w:r>
      <w:r w:rsidRPr="00EE3F8F">
        <w:rPr>
          <w:rStyle w:val="StyleUnderline"/>
          <w:highlight w:val="green"/>
        </w:rPr>
        <w:t>within</w:t>
      </w:r>
      <w:r w:rsidRPr="00404EF1">
        <w:rPr>
          <w:rStyle w:val="StyleUnderline"/>
        </w:rPr>
        <w:t xml:space="preserve"> a few </w:t>
      </w:r>
      <w:proofErr w:type="spellStart"/>
      <w:r w:rsidRPr="00EE3F8F">
        <w:rPr>
          <w:rStyle w:val="StyleUnderline"/>
          <w:highlight w:val="green"/>
        </w:rPr>
        <w:t>metres</w:t>
      </w:r>
      <w:proofErr w:type="spellEnd"/>
      <w:r w:rsidRPr="00EE3F8F">
        <w:rPr>
          <w:rStyle w:val="StyleUnderline"/>
          <w:highlight w:val="green"/>
        </w:rPr>
        <w:t xml:space="preserve"> </w:t>
      </w:r>
      <w:r w:rsidRPr="007604C3">
        <w:rPr>
          <w:rStyle w:val="StyleUnderline"/>
        </w:rPr>
        <w:t xml:space="preserve">of each </w:t>
      </w:r>
      <w:r w:rsidRPr="00C40561">
        <w:rPr>
          <w:rStyle w:val="StyleUnderline"/>
        </w:rPr>
        <w:t xml:space="preserve">other, a </w:t>
      </w:r>
      <w:r w:rsidRPr="00C40561">
        <w:rPr>
          <w:rStyle w:val="Emphasis"/>
        </w:rPr>
        <w:t>dangerous situation that could easily get out of hand</w:t>
      </w:r>
      <w:r w:rsidRPr="00C40561">
        <w:rPr>
          <w:rStyle w:val="StyleUnderline"/>
        </w:rPr>
        <w:t>. Tensions</w:t>
      </w:r>
      <w:r w:rsidRPr="00404EF1">
        <w:rPr>
          <w:rStyle w:val="StyleUnderline"/>
        </w:rPr>
        <w:t xml:space="preserve"> have </w:t>
      </w:r>
      <w:proofErr w:type="spellStart"/>
      <w:r w:rsidRPr="00404EF1">
        <w:rPr>
          <w:rStyle w:val="StyleUnderline"/>
        </w:rPr>
        <w:t>ratched</w:t>
      </w:r>
      <w:proofErr w:type="spellEnd"/>
      <w:r w:rsidRPr="00404EF1">
        <w:rPr>
          <w:rStyle w:val="StyleUnderline"/>
        </w:rPr>
        <w:t xml:space="preserve"> up recently, with the Chinese and US navies holding exercises in the region at the same time. In a provocation move, the Chinese test fired several of its “aircraft carrier killer” missiles in a clear warning to the US to back off its “interference” in the South China Sea</w:t>
      </w:r>
      <w:r w:rsidRPr="00404EF1">
        <w:t xml:space="preserve">. And </w:t>
      </w:r>
      <w:r w:rsidRPr="00404EF1">
        <w:rPr>
          <w:rStyle w:val="StyleUnderline"/>
        </w:rPr>
        <w:t xml:space="preserve">some </w:t>
      </w:r>
      <w:proofErr w:type="spellStart"/>
      <w:r w:rsidRPr="00EE3F8F">
        <w:rPr>
          <w:rStyle w:val="StyleUnderline"/>
          <w:highlight w:val="green"/>
        </w:rPr>
        <w:t>Asean</w:t>
      </w:r>
      <w:proofErr w:type="spellEnd"/>
      <w:r w:rsidRPr="00EE3F8F">
        <w:rPr>
          <w:rStyle w:val="StyleUnderline"/>
          <w:highlight w:val="green"/>
        </w:rPr>
        <w:t xml:space="preserve"> nations </w:t>
      </w:r>
      <w:r w:rsidRPr="007604C3">
        <w:rPr>
          <w:rStyle w:val="StyleUnderline"/>
        </w:rPr>
        <w:t xml:space="preserve">are starting to </w:t>
      </w:r>
      <w:r w:rsidRPr="00EE3F8F">
        <w:rPr>
          <w:rStyle w:val="StyleUnderline"/>
          <w:highlight w:val="green"/>
        </w:rPr>
        <w:t>push back against Chinese “intrusions</w:t>
      </w:r>
      <w:r w:rsidRPr="00404EF1">
        <w:rPr>
          <w:rStyle w:val="StyleUnderline"/>
        </w:rPr>
        <w:t xml:space="preserve">” into their territorial waters, </w:t>
      </w:r>
      <w:r w:rsidRPr="00EE3F8F">
        <w:rPr>
          <w:rStyle w:val="StyleUnderline"/>
          <w:highlight w:val="green"/>
        </w:rPr>
        <w:t xml:space="preserve">threatening to </w:t>
      </w:r>
      <w:r w:rsidRPr="00EE3F8F">
        <w:rPr>
          <w:rStyle w:val="Emphasis"/>
          <w:highlight w:val="green"/>
        </w:rPr>
        <w:t>draw the US deeper into local disputes</w:t>
      </w:r>
      <w:r w:rsidRPr="00EE3F8F">
        <w:rPr>
          <w:highlight w:val="green"/>
        </w:rPr>
        <w:t>,</w:t>
      </w:r>
      <w:r w:rsidRPr="00404EF1">
        <w:t xml:space="preserve"> </w:t>
      </w:r>
      <w:r w:rsidRPr="00404EF1">
        <w:rPr>
          <w:rStyle w:val="StyleUnderline"/>
        </w:rPr>
        <w:t>though</w:t>
      </w:r>
      <w:r w:rsidRPr="00404EF1">
        <w:t xml:space="preserve"> </w:t>
      </w:r>
      <w:r w:rsidRPr="00404EF1">
        <w:rPr>
          <w:rStyle w:val="StyleUnderline"/>
        </w:rPr>
        <w:t xml:space="preserve">the group as a whole is trying to </w:t>
      </w:r>
      <w:r w:rsidRPr="00404EF1">
        <w:rPr>
          <w:rStyle w:val="Emphasis"/>
        </w:rPr>
        <w:t xml:space="preserve">avoid picking sides </w:t>
      </w:r>
      <w:r w:rsidRPr="00404EF1">
        <w:t xml:space="preserve">in the US-China confrontation. The latest incident occurred this week, with Indonesia’s foreign ministry lodging an official protest after a Chinese coastguard ship spent two days sailing through Indonesia territorial waters. </w:t>
      </w:r>
      <w:r w:rsidRPr="00404EF1">
        <w:rPr>
          <w:rStyle w:val="StyleUnderline"/>
        </w:rPr>
        <w:t xml:space="preserve">Chinese military commands have been ordered not to shoot first in any confrontation with the US military, but </w:t>
      </w:r>
      <w:r w:rsidRPr="007604C3">
        <w:rPr>
          <w:rStyle w:val="StyleUnderline"/>
        </w:rPr>
        <w:t xml:space="preserve">with </w:t>
      </w:r>
      <w:r w:rsidRPr="00404EF1">
        <w:rPr>
          <w:rStyle w:val="StyleUnderline"/>
        </w:rPr>
        <w:t xml:space="preserve">heavily armed </w:t>
      </w:r>
      <w:r w:rsidRPr="007604C3">
        <w:rPr>
          <w:rStyle w:val="StyleUnderline"/>
        </w:rPr>
        <w:t xml:space="preserve">warships and planes constantly patrolling </w:t>
      </w:r>
      <w:r w:rsidRPr="00404EF1">
        <w:rPr>
          <w:rStyle w:val="StyleUnderline"/>
        </w:rPr>
        <w:t>the area</w:t>
      </w:r>
      <w:r w:rsidRPr="00404EF1">
        <w:t xml:space="preserve">, </w:t>
      </w:r>
      <w:r w:rsidRPr="00EE3F8F">
        <w:rPr>
          <w:rStyle w:val="Emphasis"/>
          <w:highlight w:val="green"/>
        </w:rPr>
        <w:t>even a small error in judgment could lead to a shooting war</w:t>
      </w:r>
      <w:r w:rsidRPr="00404EF1">
        <w:rPr>
          <w:rStyle w:val="Emphasis"/>
        </w:rPr>
        <w:t xml:space="preserve">. </w:t>
      </w:r>
      <w:r w:rsidRPr="00404EF1">
        <w:t xml:space="preserve">And with the US presidential election less than two months away, </w:t>
      </w:r>
      <w:r w:rsidRPr="00404EF1">
        <w:rPr>
          <w:rStyle w:val="StyleUnderline"/>
        </w:rPr>
        <w:t>there is no sign that tensions between two of the world’s largest militaries will de-escalate any time soon.</w:t>
      </w:r>
    </w:p>
    <w:p w14:paraId="022BCEAF" w14:textId="77777777" w:rsidR="00193D17" w:rsidRDefault="00193D17" w:rsidP="00193D17">
      <w:pPr>
        <w:rPr>
          <w:sz w:val="12"/>
        </w:rPr>
      </w:pPr>
    </w:p>
    <w:p w14:paraId="0683DF65" w14:textId="77777777" w:rsidR="00177DC5" w:rsidRPr="00177DC5" w:rsidRDefault="00177DC5" w:rsidP="00177DC5">
      <w:bookmarkStart w:id="0" w:name="_GoBack"/>
      <w:bookmarkEnd w:id="0"/>
    </w:p>
    <w:sectPr w:rsidR="00177DC5" w:rsidRPr="00177DC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2236E"/>
    <w:multiLevelType w:val="hybridMultilevel"/>
    <w:tmpl w:val="3C1EC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3D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3095"/>
    <w:rsid w:val="00117316"/>
    <w:rsid w:val="001209B4"/>
    <w:rsid w:val="001761FC"/>
    <w:rsid w:val="00177DC5"/>
    <w:rsid w:val="00182655"/>
    <w:rsid w:val="001840F2"/>
    <w:rsid w:val="00185134"/>
    <w:rsid w:val="001856C6"/>
    <w:rsid w:val="00191B5F"/>
    <w:rsid w:val="00192487"/>
    <w:rsid w:val="00193416"/>
    <w:rsid w:val="00193D17"/>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12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3D1"/>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35CE"/>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C4A67C"/>
  <w14:defaultImageDpi w14:val="300"/>
  <w15:docId w15:val="{F6FC09E8-1840-6A4B-8373-A50A2E0F1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193D17"/>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193D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3D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93D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93D1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3D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3D17"/>
  </w:style>
  <w:style w:type="character" w:customStyle="1" w:styleId="Heading1Char">
    <w:name w:val="Heading 1 Char"/>
    <w:aliases w:val="Pocket Char"/>
    <w:basedOn w:val="DefaultParagraphFont"/>
    <w:link w:val="Heading1"/>
    <w:uiPriority w:val="9"/>
    <w:rsid w:val="00193D1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3D17"/>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193D1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193D1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93D1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1"/>
    <w:qFormat/>
    <w:rsid w:val="00193D17"/>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193D17"/>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193D17"/>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193D17"/>
    <w:rPr>
      <w:color w:val="auto"/>
      <w:u w:val="none"/>
    </w:rPr>
  </w:style>
  <w:style w:type="paragraph" w:styleId="DocumentMap">
    <w:name w:val="Document Map"/>
    <w:basedOn w:val="Normal"/>
    <w:link w:val="DocumentMapChar"/>
    <w:uiPriority w:val="99"/>
    <w:semiHidden/>
    <w:unhideWhenUsed/>
    <w:rsid w:val="00193D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3D17"/>
    <w:rPr>
      <w:rFonts w:ascii="Lucida Grande" w:hAnsi="Lucida Grande" w:cs="Lucida Grande"/>
    </w:rPr>
  </w:style>
  <w:style w:type="paragraph" w:customStyle="1" w:styleId="textbold">
    <w:name w:val="text bold"/>
    <w:basedOn w:val="Normal"/>
    <w:link w:val="Emphasis"/>
    <w:uiPriority w:val="20"/>
    <w:qFormat/>
    <w:rsid w:val="00193D17"/>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customStyle="1" w:styleId="Emphasis1">
    <w:name w:val="Emphasis1"/>
    <w:basedOn w:val="Normal"/>
    <w:autoRedefine/>
    <w:uiPriority w:val="20"/>
    <w:qFormat/>
    <w:rsid w:val="00193D1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A8C571-A558-C24D-9926-210009CA1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7294</Words>
  <Characters>40847</Characters>
  <Application>Microsoft Office Word</Application>
  <DocSecurity>0</DocSecurity>
  <Lines>434</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48086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3</cp:revision>
  <dcterms:created xsi:type="dcterms:W3CDTF">2021-10-16T21:56:00Z</dcterms:created>
  <dcterms:modified xsi:type="dcterms:W3CDTF">2021-10-16T22:29:00Z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