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2FA03" w14:textId="7392D808" w:rsidR="00F6135C" w:rsidRDefault="00F6135C" w:rsidP="00F6135C">
      <w:pPr>
        <w:pStyle w:val="Heading1"/>
      </w:pPr>
      <w:r>
        <w:t>1NC v OCSA</w:t>
      </w:r>
    </w:p>
    <w:p w14:paraId="082FCB4E" w14:textId="25A445B6" w:rsidR="00F6135C" w:rsidRDefault="00F6135C" w:rsidP="00F6135C">
      <w:pPr>
        <w:pStyle w:val="Heading2"/>
      </w:pPr>
      <w:r>
        <w:lastRenderedPageBreak/>
        <w:t xml:space="preserve">1NC </w:t>
      </w:r>
    </w:p>
    <w:p w14:paraId="2C9733BF" w14:textId="77777777" w:rsidR="00F6135C" w:rsidRPr="00221625" w:rsidRDefault="00F6135C" w:rsidP="00F6135C">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3FA8FA02" w14:textId="77777777" w:rsidR="00F6135C" w:rsidRPr="0009531B" w:rsidRDefault="00F6135C" w:rsidP="00F6135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08BED7A" w14:textId="77777777" w:rsidR="00F6135C" w:rsidRPr="0009531B" w:rsidRDefault="00F6135C" w:rsidP="00F6135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2322377D" w14:textId="77777777" w:rsidR="00F6135C" w:rsidRPr="00B554F6" w:rsidRDefault="00F6135C" w:rsidP="00F6135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2B78BE7" w14:textId="77777777" w:rsidR="00F6135C" w:rsidRPr="00221625" w:rsidRDefault="00F6135C" w:rsidP="00F6135C">
      <w:pPr>
        <w:pStyle w:val="Heading4"/>
        <w:rPr>
          <w:rFonts w:asciiTheme="majorHAnsi" w:hAnsiTheme="majorHAnsi" w:cstheme="majorHAnsi"/>
        </w:rPr>
      </w:pPr>
      <w:r w:rsidRPr="00221625">
        <w:rPr>
          <w:rFonts w:asciiTheme="majorHAnsi" w:hAnsiTheme="majorHAnsi" w:cstheme="majorHAnsi"/>
        </w:rPr>
        <w:t xml:space="preserve">Ought means should </w:t>
      </w:r>
    </w:p>
    <w:p w14:paraId="067F006D" w14:textId="77777777" w:rsidR="00F6135C" w:rsidRPr="00221625" w:rsidRDefault="00F6135C" w:rsidP="00F6135C">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51401177" w14:textId="77777777" w:rsidR="00F6135C" w:rsidRPr="00221625" w:rsidRDefault="00F6135C" w:rsidP="00F6135C">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1EAE118" w14:textId="77777777" w:rsidR="00F6135C" w:rsidRPr="00221625" w:rsidRDefault="00F6135C" w:rsidP="00F6135C">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4ACA078C" w14:textId="77777777" w:rsidR="00F6135C" w:rsidRPr="00221625" w:rsidRDefault="00F6135C" w:rsidP="00F6135C">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w:t>
      </w:r>
      <w:r w:rsidRPr="00221625">
        <w:rPr>
          <w:rFonts w:asciiTheme="majorHAnsi" w:hAnsiTheme="majorHAnsi" w:cstheme="majorHAnsi"/>
        </w:rPr>
        <w:lastRenderedPageBreak/>
        <w:t xml:space="preserve">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439057AE" w14:textId="77777777" w:rsidR="00F6135C" w:rsidRDefault="00F6135C" w:rsidP="00F6135C">
      <w:pPr>
        <w:pStyle w:val="Heading4"/>
      </w:pPr>
      <w:r>
        <w:t xml:space="preserve">Appropriation of outer space” by private entities refers to the exercise of exclusive control of space. </w:t>
      </w:r>
    </w:p>
    <w:p w14:paraId="1380958A" w14:textId="77777777" w:rsidR="00F6135C" w:rsidRPr="00932A50" w:rsidRDefault="00F6135C" w:rsidP="00F6135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6F5951E" w14:textId="77777777" w:rsidR="00F6135C" w:rsidRPr="00315C09" w:rsidRDefault="00F6135C" w:rsidP="00F6135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1F8BF69" w14:textId="50FB1819" w:rsidR="00C615D1" w:rsidRPr="00F67B6E" w:rsidRDefault="00C615D1" w:rsidP="00C615D1">
      <w:pPr>
        <w:pStyle w:val="Heading4"/>
      </w:pPr>
      <w:r>
        <w:t>O</w:t>
      </w:r>
      <w:r w:rsidRPr="00F67B6E">
        <w:t>uter space consists of regions outside the atmospheres of celestial bodies</w:t>
      </w:r>
    </w:p>
    <w:p w14:paraId="2ED3E8E0" w14:textId="77777777" w:rsidR="00C615D1" w:rsidRPr="00F67B6E" w:rsidRDefault="00C615D1" w:rsidP="00C615D1">
      <w:pPr>
        <w:rPr>
          <w:rStyle w:val="Style13ptBold"/>
          <w:b w:val="0"/>
        </w:rPr>
      </w:pPr>
      <w:r w:rsidRPr="00F67B6E">
        <w:rPr>
          <w:rStyle w:val="Style13ptBold"/>
        </w:rPr>
        <w:t xml:space="preserve">Tanabe 19 </w:t>
      </w:r>
      <w:r w:rsidRPr="00F67B6E">
        <w:rPr>
          <w:rStyle w:val="Style13ptBold"/>
          <w:b w:val="0"/>
          <w:bCs/>
          <w:sz w:val="16"/>
          <w:szCs w:val="16"/>
        </w:rPr>
        <w:t>[(Rosie, updater and writer at NWE) “</w:t>
      </w:r>
      <w:r w:rsidRPr="00F67B6E">
        <w:rPr>
          <w:szCs w:val="16"/>
        </w:rPr>
        <w:t>Outer space,” New World Encyclopedia, 1/8/2019] JL</w:t>
      </w:r>
    </w:p>
    <w:p w14:paraId="1299A907" w14:textId="77777777" w:rsidR="00C615D1" w:rsidRDefault="00C615D1" w:rsidP="00C615D1">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17"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8" w:tooltip="Earth's atmosphere" w:history="1">
        <w:r w:rsidRPr="00F67B6E">
          <w:rPr>
            <w:rStyle w:val="Hyperlink"/>
            <w:sz w:val="12"/>
          </w:rPr>
          <w:t>Earth's atmosphere</w:t>
        </w:r>
      </w:hyperlink>
      <w:r w:rsidRPr="00F67B6E">
        <w:rPr>
          <w:sz w:val="12"/>
        </w:rPr>
        <w:t> and space, as the </w:t>
      </w:r>
      <w:hyperlink r:id="rId19" w:tooltip="Density" w:history="1">
        <w:r w:rsidRPr="00F67B6E">
          <w:rPr>
            <w:rStyle w:val="Hyperlink"/>
            <w:sz w:val="12"/>
          </w:rPr>
          <w:t>density</w:t>
        </w:r>
      </w:hyperlink>
      <w:r w:rsidRPr="00F67B6E">
        <w:rPr>
          <w:sz w:val="12"/>
        </w:rPr>
        <w:t> of the atmosphere gradually decreases as the altitude increases.</w:t>
      </w:r>
    </w:p>
    <w:p w14:paraId="2BF6283E" w14:textId="77777777" w:rsidR="00C615D1" w:rsidRDefault="00C615D1" w:rsidP="00C615D1">
      <w:pPr>
        <w:rPr>
          <w:sz w:val="12"/>
        </w:rPr>
      </w:pPr>
    </w:p>
    <w:p w14:paraId="7D008032" w14:textId="77777777" w:rsidR="00F6135C" w:rsidRPr="00D935B8" w:rsidRDefault="00F6135C" w:rsidP="00F6135C">
      <w:pPr>
        <w:pStyle w:val="Heading4"/>
      </w:pPr>
      <w:r>
        <w:t>Private entities are non-governmental corporations</w:t>
      </w:r>
    </w:p>
    <w:p w14:paraId="1742FD52" w14:textId="77777777" w:rsidR="00F6135C" w:rsidRDefault="00F6135C" w:rsidP="00F6135C">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7FFCEFB4" w14:textId="77777777" w:rsidR="00F6135C" w:rsidRDefault="00F6135C" w:rsidP="00F6135C">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2584C015" w14:textId="77777777" w:rsidR="00F6135C" w:rsidRDefault="00F6135C" w:rsidP="00F6135C">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70C9AA7C" w14:textId="77777777" w:rsidR="00F6135C" w:rsidRPr="00BA0CFC" w:rsidRDefault="00F6135C" w:rsidP="00F6135C">
      <w:pPr>
        <w:pStyle w:val="Heading4"/>
      </w:pPr>
      <w:r>
        <w:t>Unjust means unfair or characterized by injustice</w:t>
      </w:r>
    </w:p>
    <w:p w14:paraId="039E547B" w14:textId="77777777" w:rsidR="00F6135C" w:rsidRPr="00220287" w:rsidRDefault="00F6135C" w:rsidP="00F6135C">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6C1BA8DB" w14:textId="77777777" w:rsidR="00F6135C" w:rsidRPr="00220287" w:rsidRDefault="00F6135C" w:rsidP="00F6135C">
      <w:pPr>
        <w:rPr>
          <w:rStyle w:val="StyleUnderline"/>
        </w:rPr>
      </w:pPr>
      <w:r w:rsidRPr="00220287">
        <w:rPr>
          <w:rStyle w:val="StyleUnderline"/>
        </w:rPr>
        <w:t>Definition of unjust</w:t>
      </w:r>
    </w:p>
    <w:p w14:paraId="7C29BFE8" w14:textId="77777777" w:rsidR="00F6135C" w:rsidRDefault="00F6135C" w:rsidP="00F6135C">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68B42C47" w14:textId="77777777" w:rsidR="00F6135C" w:rsidRDefault="00F6135C" w:rsidP="00F6135C"/>
    <w:p w14:paraId="63138984" w14:textId="77777777" w:rsidR="00F6135C" w:rsidRDefault="00F6135C" w:rsidP="00F6135C">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7F8F721A" w14:textId="77777777" w:rsidR="00F6135C" w:rsidRDefault="00F6135C" w:rsidP="00F6135C">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D1957E4" w14:textId="77777777" w:rsidR="00F6135C" w:rsidRPr="002B503D" w:rsidRDefault="00F6135C" w:rsidP="00F6135C">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104D96D4" w14:textId="77777777" w:rsidR="00F6135C" w:rsidRPr="00B073BF" w:rsidRDefault="00F6135C" w:rsidP="00F6135C">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0BA0040F" w14:textId="77777777" w:rsidR="00F6135C" w:rsidRPr="00D03FA3" w:rsidRDefault="00F6135C" w:rsidP="00F6135C">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1C87601" w14:textId="61DBEEBF" w:rsidR="00F6135C" w:rsidRDefault="00F6135C" w:rsidP="00F6135C">
      <w:pPr>
        <w:pStyle w:val="Heading2"/>
      </w:pPr>
      <w:r>
        <w:lastRenderedPageBreak/>
        <w:t>1NC</w:t>
      </w:r>
    </w:p>
    <w:p w14:paraId="4D62FDE9" w14:textId="21427DBA" w:rsidR="00F6135C" w:rsidRPr="00F6135C" w:rsidRDefault="00F6135C" w:rsidP="00F6135C">
      <w:pPr>
        <w:pStyle w:val="Heading4"/>
      </w:pPr>
      <w:r>
        <w:t xml:space="preserve">CP: The private appropriation of outer space by private entities is unjust besides Space X’s </w:t>
      </w:r>
      <w:proofErr w:type="spellStart"/>
      <w:r>
        <w:t>Starlink</w:t>
      </w:r>
      <w:proofErr w:type="spellEnd"/>
    </w:p>
    <w:p w14:paraId="5263B285" w14:textId="77777777" w:rsidR="00F6135C" w:rsidRDefault="00F6135C" w:rsidP="00F6135C">
      <w:pPr>
        <w:pStyle w:val="Heading4"/>
      </w:pPr>
      <w:proofErr w:type="spellStart"/>
      <w:r>
        <w:t>Starlink</w:t>
      </w:r>
      <w:proofErr w:type="spellEnd"/>
      <w:r>
        <w:t xml:space="preserve"> is key to rural broadband expansion</w:t>
      </w:r>
    </w:p>
    <w:p w14:paraId="55C46DF5" w14:textId="77777777" w:rsidR="00F6135C" w:rsidRPr="00A87CF8" w:rsidRDefault="00F6135C" w:rsidP="00F6135C">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6BBB4171" w14:textId="77777777" w:rsidR="00F6135C" w:rsidRPr="00A87CF8" w:rsidRDefault="00F6135C" w:rsidP="00F6135C">
      <w:pPr>
        <w:rPr>
          <w:sz w:val="12"/>
        </w:rPr>
      </w:pPr>
      <w:r w:rsidRPr="00A87CF8">
        <w:rPr>
          <w:sz w:val="12"/>
        </w:rPr>
        <w:t xml:space="preserve">SpaceX’s </w:t>
      </w:r>
      <w:proofErr w:type="spellStart"/>
      <w:r w:rsidRPr="00A87CF8">
        <w:rPr>
          <w:rStyle w:val="Emphasis"/>
          <w:highlight w:val="green"/>
        </w:rPr>
        <w:t>Starlink</w:t>
      </w:r>
      <w:proofErr w:type="spellEnd"/>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A87CF8">
        <w:rPr>
          <w:rStyle w:val="StyleUnderline"/>
          <w:highlight w:val="green"/>
        </w:rPr>
        <w:t>Ookla</w:t>
      </w:r>
      <w:proofErr w:type="spellEnd"/>
      <w:r w:rsidRPr="00A87CF8">
        <w:rPr>
          <w:rStyle w:val="StyleUnderline"/>
          <w:highlight w:val="green"/>
        </w:rPr>
        <w:t xml:space="preserve"> </w:t>
      </w:r>
      <w:proofErr w:type="spellStart"/>
      <w:r w:rsidRPr="00A87CF8">
        <w:rPr>
          <w:rStyle w:val="StyleUnderline"/>
          <w:highlight w:val="green"/>
        </w:rPr>
        <w:t>Speedtest</w:t>
      </w:r>
      <w:proofErr w:type="spellEnd"/>
      <w:r w:rsidRPr="00A87CF8">
        <w:rPr>
          <w:sz w:val="12"/>
        </w:rPr>
        <w:t>.</w:t>
      </w:r>
    </w:p>
    <w:p w14:paraId="09CA8C68" w14:textId="77777777" w:rsidR="00F6135C" w:rsidRPr="00A87CF8" w:rsidRDefault="00F6135C" w:rsidP="00F6135C">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3A792B1A" w14:textId="77777777" w:rsidR="00F6135C" w:rsidRPr="00A87CF8" w:rsidRDefault="00F6135C" w:rsidP="00F6135C">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55775C8F" w14:textId="77777777" w:rsidR="00F6135C" w:rsidRPr="00A87CF8" w:rsidRDefault="00F6135C" w:rsidP="00F6135C">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 xml:space="preserve">counties in which </w:t>
      </w:r>
      <w:proofErr w:type="spellStart"/>
      <w:r w:rsidRPr="00A87CF8">
        <w:rPr>
          <w:rStyle w:val="StyleUnderline"/>
          <w:highlight w:val="green"/>
        </w:rPr>
        <w:t>Starlink</w:t>
      </w:r>
      <w:proofErr w:type="spellEnd"/>
      <w:r w:rsidRPr="00A87CF8">
        <w:rPr>
          <w:rStyle w:val="StyleUnderline"/>
          <w:highlight w:val="green"/>
        </w:rPr>
        <w:t xml:space="preserve">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5F26CB2A" w14:textId="77777777" w:rsidR="00F6135C" w:rsidRPr="00A87CF8" w:rsidRDefault="00F6135C" w:rsidP="00F6135C">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197AE65D" w14:textId="5A86FF5F" w:rsidR="00F6135C" w:rsidRPr="00F6135C" w:rsidRDefault="00F6135C" w:rsidP="00F6135C">
      <w:pPr>
        <w:rPr>
          <w:sz w:val="12"/>
        </w:rPr>
      </w:pPr>
      <w:r w:rsidRPr="00A87CF8">
        <w:rPr>
          <w:sz w:val="12"/>
        </w:rPr>
        <w:t xml:space="preserve">“Our own analysis shows that </w:t>
      </w:r>
      <w:proofErr w:type="spellStart"/>
      <w:r w:rsidRPr="00A87CF8">
        <w:rPr>
          <w:rStyle w:val="StyleUnderline"/>
          <w:highlight w:val="green"/>
        </w:rPr>
        <w:t>Starlink</w:t>
      </w:r>
      <w:proofErr w:type="spellEnd"/>
      <w:r w:rsidRPr="00A87CF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1AE44DE3" w14:textId="77777777" w:rsidR="00F6135C" w:rsidRDefault="00F6135C" w:rsidP="00F6135C">
      <w:pPr>
        <w:pStyle w:val="Heading4"/>
      </w:pPr>
      <w:r>
        <w:t xml:space="preserve">Broadband is key to </w:t>
      </w:r>
      <w:r w:rsidRPr="002229CC">
        <w:rPr>
          <w:u w:val="single"/>
        </w:rPr>
        <w:t>precision agriculture</w:t>
      </w:r>
      <w:r>
        <w:t xml:space="preserve"> transition</w:t>
      </w:r>
    </w:p>
    <w:p w14:paraId="438CB79C" w14:textId="77777777" w:rsidR="00F6135C" w:rsidRPr="00DA210C" w:rsidRDefault="00F6135C" w:rsidP="00F6135C">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086CB3B7" w14:textId="77777777" w:rsidR="00F6135C" w:rsidRPr="009F5BAF" w:rsidRDefault="00F6135C" w:rsidP="00F6135C">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4D37375D" w14:textId="77777777" w:rsidR="00F6135C" w:rsidRPr="004711EE" w:rsidRDefault="00F6135C" w:rsidP="00F6135C">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5A53DA5A" w14:textId="77777777" w:rsidR="00F6135C" w:rsidRPr="009F5BAF" w:rsidRDefault="00F6135C" w:rsidP="00F6135C">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5DEC9A4A" w14:textId="77777777" w:rsidR="00F6135C" w:rsidRPr="009F5BAF" w:rsidRDefault="00F6135C" w:rsidP="00F6135C">
      <w:pPr>
        <w:rPr>
          <w:sz w:val="12"/>
        </w:rPr>
      </w:pPr>
      <w:r w:rsidRPr="00DA210C">
        <w:rPr>
          <w:rStyle w:val="Emphasis"/>
        </w:rPr>
        <w:lastRenderedPageBreak/>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58E802CA" w14:textId="77777777" w:rsidR="00F6135C" w:rsidRPr="00DA210C" w:rsidRDefault="00F6135C" w:rsidP="00F6135C">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57BFED87" w14:textId="77777777" w:rsidR="00F6135C" w:rsidRPr="009F5BAF" w:rsidRDefault="00F6135C" w:rsidP="00F6135C">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79082E54" w14:textId="77777777" w:rsidR="00F6135C" w:rsidRPr="00DC62B1" w:rsidRDefault="00F6135C" w:rsidP="00F6135C">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49E647FF" w14:textId="77777777" w:rsidR="00F6135C" w:rsidRPr="00DC62B1" w:rsidRDefault="00F6135C" w:rsidP="00F6135C">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2264E8AA" w14:textId="77777777" w:rsidR="00F6135C" w:rsidRPr="00DC62B1" w:rsidRDefault="00F6135C" w:rsidP="00F6135C">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143E923C" w14:textId="77777777" w:rsidR="00F6135C" w:rsidRPr="009F5BAF" w:rsidRDefault="00F6135C" w:rsidP="00F6135C">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3F7CBE6C" w14:textId="77777777" w:rsidR="00F6135C" w:rsidRPr="009F5BAF" w:rsidRDefault="00F6135C" w:rsidP="00F6135C">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2FA1F8AC" w14:textId="77777777" w:rsidR="00F6135C" w:rsidRPr="00DA210C" w:rsidRDefault="00F6135C" w:rsidP="00F6135C">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73CDA43D" w14:textId="77777777" w:rsidR="00F6135C" w:rsidRPr="00DA210C" w:rsidRDefault="00F6135C" w:rsidP="00F6135C">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3322BC7C" w14:textId="77777777" w:rsidR="00F6135C" w:rsidRPr="009F5BAF" w:rsidRDefault="00F6135C" w:rsidP="00F6135C">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17DD0938" w14:textId="49A41C3A" w:rsidR="00F6135C" w:rsidRPr="009F5BAF" w:rsidRDefault="00F6135C" w:rsidP="00F6135C">
      <w:pPr>
        <w:rPr>
          <w:sz w:val="12"/>
        </w:rPr>
      </w:pPr>
      <w:r w:rsidRPr="009F5BAF">
        <w:rPr>
          <w:sz w:val="12"/>
        </w:rPr>
        <w:lastRenderedPageBreak/>
        <w:t>the strength to continue aiding the South, perhaps it will be able to curb mass starvation and avoid the horrendous violence that consumes starving countries.</w:t>
      </w:r>
    </w:p>
    <w:p w14:paraId="15B779AB" w14:textId="77777777" w:rsidR="00F6135C" w:rsidRDefault="00F6135C" w:rsidP="00F6135C">
      <w:pPr>
        <w:pStyle w:val="Heading4"/>
      </w:pPr>
      <w:r>
        <w:t xml:space="preserve">Unproductive agriculture is the largest threat to global biodiversity </w:t>
      </w:r>
    </w:p>
    <w:p w14:paraId="3AC3642C" w14:textId="77777777" w:rsidR="00F6135C" w:rsidRPr="00BD5C5B" w:rsidRDefault="00F6135C" w:rsidP="00F6135C">
      <w:pPr>
        <w:rPr>
          <w:rStyle w:val="Style13ptBold"/>
        </w:rPr>
      </w:pPr>
      <w:proofErr w:type="spellStart"/>
      <w:r>
        <w:rPr>
          <w:rStyle w:val="Style13ptBold"/>
        </w:rPr>
        <w:t>Aldred</w:t>
      </w:r>
      <w:proofErr w:type="spellEnd"/>
      <w:r>
        <w:rPr>
          <w:rStyle w:val="Style13ptBold"/>
        </w:rPr>
        <w:t xml:space="preserve"> 16 </w:t>
      </w:r>
      <w:r w:rsidRPr="00BD5C5B">
        <w:t xml:space="preserve">[(Jessica, the deputy and production editor of theguardian.com/environment and writes on wildlife and conservation.) “Agriculture and overuse greater threats to wildlife than climate change – study”, The Guardian 8/10/2016] BC </w:t>
      </w:r>
    </w:p>
    <w:p w14:paraId="74E6B7A9" w14:textId="77777777" w:rsidR="00F6135C" w:rsidRPr="009F5BAF" w:rsidRDefault="00F6135C" w:rsidP="00F6135C">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14:paraId="5220B9C4" w14:textId="77777777" w:rsidR="00F6135C" w:rsidRPr="009F5BAF" w:rsidRDefault="00F6135C" w:rsidP="00F6135C">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14:paraId="4C837948" w14:textId="77777777" w:rsidR="00F6135C" w:rsidRPr="009F5BAF" w:rsidRDefault="00F6135C" w:rsidP="00F6135C">
      <w:pPr>
        <w:rPr>
          <w:sz w:val="12"/>
        </w:rPr>
      </w:pPr>
      <w:r w:rsidRPr="009F5BAF">
        <w:rPr>
          <w:sz w:val="12"/>
        </w:rPr>
        <w:t>It comes a month before the International Union for Conservation of Nature (IUCN) hosts its annual summit in Hawaii to set future priorities for conservation.</w:t>
      </w:r>
    </w:p>
    <w:p w14:paraId="6AD09A44" w14:textId="77777777" w:rsidR="00F6135C" w:rsidRPr="009F5BAF" w:rsidRDefault="00F6135C" w:rsidP="00F6135C">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14:paraId="5FBB1E1C" w14:textId="77777777" w:rsidR="00F6135C" w:rsidRPr="009F5BAF" w:rsidRDefault="00F6135C" w:rsidP="00F6135C">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14:paraId="287EF84E" w14:textId="77777777" w:rsidR="00F6135C" w:rsidRPr="009F5BAF" w:rsidRDefault="00F6135C" w:rsidP="00F6135C">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14:paraId="2A08A3E6" w14:textId="77777777" w:rsidR="00F6135C" w:rsidRPr="009F5BAF" w:rsidRDefault="00F6135C" w:rsidP="00F6135C">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14:paraId="2884870C" w14:textId="77777777" w:rsidR="00F6135C" w:rsidRPr="009F5BAF" w:rsidRDefault="00F6135C" w:rsidP="00F6135C">
      <w:pPr>
        <w:rPr>
          <w:sz w:val="12"/>
        </w:rPr>
      </w:pPr>
      <w:r w:rsidRPr="009F5BAF">
        <w:rPr>
          <w:noProof/>
          <w:sz w:val="12"/>
        </w:rPr>
        <w:drawing>
          <wp:inline distT="0" distB="0" distL="0" distR="0" wp14:anchorId="4479D997" wp14:editId="119D5624">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20"/>
                    <a:stretch>
                      <a:fillRect/>
                    </a:stretch>
                  </pic:blipFill>
                  <pic:spPr>
                    <a:xfrm>
                      <a:off x="0" y="0"/>
                      <a:ext cx="2759250" cy="1663110"/>
                    </a:xfrm>
                    <a:prstGeom prst="rect">
                      <a:avLst/>
                    </a:prstGeom>
                  </pic:spPr>
                </pic:pic>
              </a:graphicData>
            </a:graphic>
          </wp:inline>
        </w:drawing>
      </w:r>
    </w:p>
    <w:p w14:paraId="7F3D9EB0" w14:textId="77777777" w:rsidR="00F6135C" w:rsidRPr="009F5BAF" w:rsidRDefault="00F6135C" w:rsidP="00F6135C">
      <w:pPr>
        <w:rPr>
          <w:sz w:val="12"/>
        </w:rPr>
      </w:pPr>
    </w:p>
    <w:p w14:paraId="79FDC324" w14:textId="77777777" w:rsidR="00F6135C" w:rsidRPr="00BD5C5B" w:rsidRDefault="00F6135C" w:rsidP="00F6135C">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near-threatened, and was ranked seventh among the 11 threats.</w:t>
      </w:r>
    </w:p>
    <w:p w14:paraId="17342A00" w14:textId="77777777" w:rsidR="00F6135C" w:rsidRPr="009F5BAF" w:rsidRDefault="00F6135C" w:rsidP="00F6135C">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14:paraId="473C0775" w14:textId="77777777" w:rsidR="00F6135C" w:rsidRPr="009F5BAF" w:rsidRDefault="00F6135C" w:rsidP="00F6135C">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14:paraId="64F6FBF4" w14:textId="77777777" w:rsidR="00F6135C" w:rsidRPr="009F5BAF" w:rsidRDefault="00F6135C" w:rsidP="00F6135C">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14:paraId="722CA16B" w14:textId="77777777" w:rsidR="00F6135C" w:rsidRPr="009F5BAF" w:rsidRDefault="00F6135C" w:rsidP="00F6135C">
      <w:pPr>
        <w:rPr>
          <w:sz w:val="12"/>
        </w:rPr>
      </w:pPr>
      <w:r w:rsidRPr="009F5BAF">
        <w:rPr>
          <w:sz w:val="12"/>
        </w:rPr>
        <w:lastRenderedPageBreak/>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14:paraId="353987A6" w14:textId="77777777" w:rsidR="00F6135C" w:rsidRPr="009F5BAF" w:rsidRDefault="00F6135C" w:rsidP="00F6135C">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14:paraId="7B15B5DB" w14:textId="77777777" w:rsidR="00F6135C" w:rsidRPr="009F5BAF" w:rsidRDefault="00F6135C" w:rsidP="00F6135C">
      <w:pPr>
        <w:rPr>
          <w:sz w:val="12"/>
        </w:rPr>
      </w:pPr>
      <w:r w:rsidRPr="009F5BAF">
        <w:rPr>
          <w:sz w:val="12"/>
        </w:rPr>
        <w:t xml:space="preserve">Dr James Watson, co-author of the study from the WCS and the University of Queensland, said: “History has taught us that </w:t>
      </w:r>
      <w:proofErr w:type="spellStart"/>
      <w:r w:rsidRPr="00573EB4">
        <w:rPr>
          <w:rStyle w:val="StyleUnderline"/>
          <w:highlight w:val="green"/>
        </w:rPr>
        <w:t>minimising</w:t>
      </w:r>
      <w:proofErr w:type="spellEnd"/>
      <w:r w:rsidRPr="00573EB4">
        <w:rPr>
          <w:rStyle w:val="StyleUnderline"/>
          <w:highlight w:val="green"/>
        </w:rPr>
        <w:t xml:space="preserve"> impacts </w:t>
      </w:r>
      <w:r w:rsidRPr="00F320C9">
        <w:rPr>
          <w:rStyle w:val="StyleUnderline"/>
        </w:rPr>
        <w:t xml:space="preserve">from over-harvesting and agriculture requires a variety of conservation actions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14:paraId="0AEE8880" w14:textId="77777777" w:rsidR="00F6135C" w:rsidRDefault="00F6135C" w:rsidP="00F6135C">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xml:space="preserve">. These activities need to be well funded and </w:t>
      </w:r>
      <w:proofErr w:type="spellStart"/>
      <w:r w:rsidRPr="00BD5C5B">
        <w:rPr>
          <w:rStyle w:val="StyleUnderline"/>
        </w:rPr>
        <w:t>prioritised</w:t>
      </w:r>
      <w:proofErr w:type="spellEnd"/>
      <w:r w:rsidRPr="00BD5C5B">
        <w:rPr>
          <w:rStyle w:val="StyleUnderline"/>
        </w:rPr>
        <w:t xml:space="preserve"> in areas that will reduce threat</w:t>
      </w:r>
      <w:r w:rsidRPr="009F5BAF">
        <w:rPr>
          <w:sz w:val="12"/>
        </w:rPr>
        <w:t>.”</w:t>
      </w:r>
    </w:p>
    <w:p w14:paraId="7BF74660" w14:textId="77777777" w:rsidR="00F6135C" w:rsidRPr="009F5BAF" w:rsidRDefault="00F6135C" w:rsidP="00F6135C">
      <w:pPr>
        <w:rPr>
          <w:sz w:val="12"/>
        </w:rPr>
      </w:pPr>
    </w:p>
    <w:p w14:paraId="5853D3B3" w14:textId="77777777" w:rsidR="00F6135C" w:rsidRPr="00BE5A20" w:rsidRDefault="00F6135C" w:rsidP="00F6135C">
      <w:pPr>
        <w:pStyle w:val="Heading4"/>
      </w:pPr>
      <w:r>
        <w:t xml:space="preserve">Technological advancements in agriculture solves – they </w:t>
      </w:r>
      <w:r w:rsidRPr="002B0259">
        <w:rPr>
          <w:u w:val="single"/>
        </w:rPr>
        <w:t>increase</w:t>
      </w:r>
      <w:r>
        <w:t xml:space="preserve"> biodiversity and prevent environmental damage </w:t>
      </w:r>
    </w:p>
    <w:p w14:paraId="22ED5990" w14:textId="77777777" w:rsidR="00F6135C" w:rsidRPr="00BE5A20" w:rsidRDefault="00F6135C" w:rsidP="00F6135C">
      <w:pPr>
        <w:rPr>
          <w:rStyle w:val="Style13ptBold"/>
        </w:rPr>
      </w:pPr>
      <w:r w:rsidRPr="00BE5A20">
        <w:rPr>
          <w:rStyle w:val="Style13ptBold"/>
        </w:rPr>
        <w:t>Capgemini</w:t>
      </w:r>
      <w:r>
        <w:rPr>
          <w:rStyle w:val="Style13ptBold"/>
        </w:rPr>
        <w:t xml:space="preserve"> 18 </w:t>
      </w:r>
      <w:r w:rsidRPr="00BE5A20">
        <w:t xml:space="preserve">[(Capgemini is a French multinational corporation that provides consulting, technology, professional, and outsourcing services.) “Saving the planet with digital farming – our discussion with Tobias </w:t>
      </w:r>
      <w:proofErr w:type="spellStart"/>
      <w:r w:rsidRPr="00BE5A20">
        <w:t>Menne</w:t>
      </w:r>
      <w:proofErr w:type="spellEnd"/>
      <w:r w:rsidRPr="00BE5A20">
        <w:t xml:space="preserve"> (Global Head Digital Farming, BASF)” Capgemini, 5/25/2018] BC</w:t>
      </w:r>
      <w:r>
        <w:rPr>
          <w:rStyle w:val="Style13ptBold"/>
        </w:rPr>
        <w:t xml:space="preserve"> </w:t>
      </w:r>
    </w:p>
    <w:p w14:paraId="0691B37F" w14:textId="77777777" w:rsidR="00F6135C" w:rsidRPr="00BE5A20" w:rsidRDefault="00F6135C" w:rsidP="00F6135C">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14:paraId="1E9FBBDF" w14:textId="77777777" w:rsidR="00F6135C" w:rsidRPr="009F5BAF" w:rsidRDefault="00F6135C" w:rsidP="00F6135C">
      <w:pPr>
        <w:rPr>
          <w:sz w:val="12"/>
        </w:rPr>
      </w:pPr>
      <w:r w:rsidRPr="009F5BAF">
        <w:rPr>
          <w:sz w:val="12"/>
        </w:rPr>
        <w:t xml:space="preserve">I recently sat down with Tobias </w:t>
      </w:r>
      <w:proofErr w:type="spellStart"/>
      <w:r w:rsidRPr="009F5BAF">
        <w:rPr>
          <w:sz w:val="12"/>
        </w:rPr>
        <w:t>Menne</w:t>
      </w:r>
      <w:proofErr w:type="spellEnd"/>
      <w:r w:rsidRPr="009F5BAF">
        <w:rPr>
          <w:sz w:val="12"/>
        </w:rPr>
        <w:t>, head of Global head Digital Farming at BASF  to discuss this important topic within modern agronomics. In the final blog of this two-part series, we discuss the immense potential of digital farming. What can change and will it change?</w:t>
      </w:r>
    </w:p>
    <w:p w14:paraId="70F71E58" w14:textId="77777777" w:rsidR="00F6135C" w:rsidRPr="009F5BAF" w:rsidRDefault="00F6135C" w:rsidP="00F6135C">
      <w:pPr>
        <w:rPr>
          <w:sz w:val="12"/>
        </w:rPr>
      </w:pPr>
      <w:r w:rsidRPr="009F5BAF">
        <w:rPr>
          <w:sz w:val="12"/>
        </w:rPr>
        <w:t>The end of information asymmetry</w:t>
      </w:r>
    </w:p>
    <w:p w14:paraId="535408FC" w14:textId="77777777" w:rsidR="00F6135C" w:rsidRPr="00BE5A20" w:rsidRDefault="00F6135C" w:rsidP="00F6135C">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14:paraId="59E97E7E" w14:textId="77777777" w:rsidR="00F6135C" w:rsidRPr="009F5BAF" w:rsidRDefault="00F6135C" w:rsidP="00F6135C">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14:paraId="6DA68488" w14:textId="77777777" w:rsidR="00F6135C" w:rsidRPr="009F5BAF" w:rsidRDefault="00F6135C" w:rsidP="00F6135C">
      <w:pPr>
        <w:rPr>
          <w:sz w:val="12"/>
        </w:rPr>
      </w:pPr>
      <w:r w:rsidRPr="009F5BAF">
        <w:rPr>
          <w:sz w:val="12"/>
        </w:rPr>
        <w:t>Digital farming is particularly revolutionary for farmers in Africa and South East Asia where over 80% of farmers are small holders. Tobias: “These farmers not only gain a lot because they generally are further away from agronomic optimum compared to larger farms in the West. They mostly benefit because digital technology removes the information asymmetry that currently plagues them.”</w:t>
      </w:r>
    </w:p>
    <w:p w14:paraId="283750AA" w14:textId="77777777" w:rsidR="00F6135C" w:rsidRPr="009F5BAF" w:rsidRDefault="00F6135C" w:rsidP="00F6135C">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14:paraId="6D1E5BF4" w14:textId="77777777" w:rsidR="00F6135C" w:rsidRPr="009F5BAF" w:rsidRDefault="00F6135C" w:rsidP="00F6135C">
      <w:pPr>
        <w:rPr>
          <w:sz w:val="12"/>
        </w:rPr>
      </w:pPr>
      <w:r w:rsidRPr="009F5BAF">
        <w:rPr>
          <w:sz w:val="12"/>
        </w:rPr>
        <w:t>Farming with confidence</w:t>
      </w:r>
    </w:p>
    <w:p w14:paraId="40BA8372" w14:textId="77777777" w:rsidR="00F6135C" w:rsidRPr="009F5BAF" w:rsidRDefault="00F6135C" w:rsidP="00F6135C">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14:paraId="4E518428" w14:textId="77777777" w:rsidR="00F6135C" w:rsidRPr="009F5BAF" w:rsidRDefault="00F6135C" w:rsidP="00F6135C">
      <w:pPr>
        <w:rPr>
          <w:sz w:val="12"/>
        </w:rPr>
      </w:pPr>
      <w:r w:rsidRPr="00573EB4">
        <w:rPr>
          <w:sz w:val="12"/>
          <w:highlight w:val="green"/>
        </w:rPr>
        <w:lastRenderedPageBreak/>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14:paraId="2847C0E8" w14:textId="77777777" w:rsidR="00F6135C" w:rsidRPr="00BE5A20" w:rsidRDefault="00F6135C" w:rsidP="00F6135C">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14:paraId="63C05DF8" w14:textId="77777777" w:rsidR="00F6135C" w:rsidRPr="009F5BAF" w:rsidRDefault="00F6135C" w:rsidP="00F6135C">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14:paraId="65E1DD31" w14:textId="77777777" w:rsidR="00F6135C" w:rsidRPr="009F5BAF" w:rsidRDefault="00F6135C" w:rsidP="00F6135C">
      <w:pPr>
        <w:rPr>
          <w:sz w:val="12"/>
        </w:rPr>
      </w:pPr>
      <w:r w:rsidRPr="009F5BAF">
        <w:rPr>
          <w:sz w:val="12"/>
        </w:rPr>
        <w:t>Save the planet</w:t>
      </w:r>
    </w:p>
    <w:p w14:paraId="24EF826F" w14:textId="77777777" w:rsidR="00F6135C" w:rsidRPr="00BE5A20" w:rsidRDefault="00F6135C" w:rsidP="00F6135C">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14:paraId="136BA9CE" w14:textId="77777777" w:rsidR="00F6135C" w:rsidRPr="009F5BAF" w:rsidRDefault="00F6135C" w:rsidP="00F6135C">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14:paraId="245DF045" w14:textId="77777777" w:rsidR="00F6135C" w:rsidRPr="009F5BAF" w:rsidRDefault="00F6135C" w:rsidP="00F6135C">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14:paraId="42D755E4" w14:textId="77777777" w:rsidR="00F6135C" w:rsidRPr="009F5BAF" w:rsidRDefault="00F6135C" w:rsidP="00F6135C">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14:paraId="5A06E8F6" w14:textId="77777777" w:rsidR="00F6135C" w:rsidRPr="009F5BAF" w:rsidRDefault="00F6135C" w:rsidP="00F6135C">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14:paraId="56241D1A" w14:textId="77777777" w:rsidR="00F6135C" w:rsidRPr="009F5BAF" w:rsidRDefault="00F6135C" w:rsidP="00F6135C">
      <w:pPr>
        <w:rPr>
          <w:sz w:val="12"/>
        </w:rPr>
      </w:pPr>
      <w:r w:rsidRPr="009F5BAF">
        <w:rPr>
          <w:sz w:val="12"/>
        </w:rPr>
        <w:t>Trust me, I’m a farmer</w:t>
      </w:r>
    </w:p>
    <w:p w14:paraId="427D5253" w14:textId="77777777" w:rsidR="00F6135C" w:rsidRPr="009F5BAF" w:rsidRDefault="00F6135C" w:rsidP="00F6135C">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14:paraId="5CCC18DC" w14:textId="77777777" w:rsidR="00F6135C" w:rsidRPr="009F5BAF" w:rsidRDefault="00F6135C" w:rsidP="00F6135C">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14:paraId="1CE2A08B" w14:textId="77777777" w:rsidR="00F6135C" w:rsidRDefault="00F6135C" w:rsidP="00F6135C">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14:paraId="3D35A832" w14:textId="77777777" w:rsidR="00F6135C" w:rsidRDefault="00F6135C" w:rsidP="00F6135C">
      <w:pPr>
        <w:pStyle w:val="Heading4"/>
      </w:pPr>
      <w:r>
        <w:t xml:space="preserve">Continued biodiversity loss causes extinction </w:t>
      </w:r>
    </w:p>
    <w:p w14:paraId="4E826CBE" w14:textId="77777777" w:rsidR="00F6135C" w:rsidRPr="0008675E" w:rsidRDefault="00F6135C" w:rsidP="00F6135C">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14:paraId="7C92820C" w14:textId="77777777" w:rsidR="00F6135C" w:rsidRPr="0008675E" w:rsidRDefault="00F6135C" w:rsidP="00F6135C">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1B93FC13" w14:textId="77777777" w:rsidR="00F6135C" w:rsidRPr="009F5BAF" w:rsidRDefault="00F6135C" w:rsidP="00F6135C">
      <w:pPr>
        <w:rPr>
          <w:sz w:val="12"/>
        </w:rPr>
      </w:pPr>
      <w:r w:rsidRPr="009F5BAF">
        <w:rPr>
          <w:sz w:val="12"/>
        </w:rPr>
        <w:lastRenderedPageBreak/>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573EB4">
        <w:rPr>
          <w:rStyle w:val="StyleUnderline"/>
          <w:highlight w:val="green"/>
        </w:rPr>
        <w:t>The loss and 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173A262B" w14:textId="77777777" w:rsidR="00F6135C" w:rsidRPr="009F5BAF" w:rsidRDefault="00F6135C" w:rsidP="00F6135C">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biodiversity crisis. Ambitious</w:t>
      </w:r>
      <w:r w:rsidRPr="0008675E">
        <w:rPr>
          <w:rStyle w:val="StyleUnderline"/>
        </w:rPr>
        <w:t xml:space="preserve"> </w:t>
      </w:r>
      <w:r w:rsidRPr="00573EB4">
        <w:rPr>
          <w:rStyle w:val="StyleUnderline"/>
          <w:highlight w:val="green"/>
        </w:rPr>
        <w:t>targets for conservation</w:t>
      </w:r>
      <w:r w:rsidRPr="009F5BAF">
        <w:rPr>
          <w:sz w:val="12"/>
        </w:rPr>
        <w:t xml:space="preserve"> of land and ocean ecosystems </w:t>
      </w:r>
      <w:r w:rsidRPr="00573EB4">
        <w:rPr>
          <w:rStyle w:val="StyleUnderline"/>
          <w:highlight w:val="green"/>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2CD6FB1E" w14:textId="77777777" w:rsidR="00F6135C" w:rsidRPr="009F5BAF" w:rsidRDefault="00F6135C" w:rsidP="00F6135C">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4E6C69EA" w14:textId="77777777" w:rsidR="00F6135C" w:rsidRPr="0008675E" w:rsidRDefault="00F6135C" w:rsidP="00F6135C">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573EB4">
        <w:rPr>
          <w:rStyle w:val="StyleUnderline"/>
          <w:highlight w:val="green"/>
        </w:rPr>
        <w:t>not acting ambitiously enough to address</w:t>
      </w:r>
      <w:r w:rsidRPr="0008675E">
        <w:rPr>
          <w:rStyle w:val="StyleUnderline"/>
        </w:rPr>
        <w:t xml:space="preserve"> what experts have called </w:t>
      </w:r>
      <w:r w:rsidRPr="00573EB4">
        <w:rPr>
          <w:rStyle w:val="StyleUnderline"/>
          <w:highlight w:val="green"/>
        </w:rPr>
        <w:t>the "</w:t>
      </w:r>
      <w:r w:rsidRPr="00573EB4">
        <w:rPr>
          <w:rStyle w:val="Emphasis"/>
          <w:highlight w:val="green"/>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5A9E9BB6" w14:textId="39F7824A" w:rsidR="00F6135C" w:rsidRDefault="00F6135C" w:rsidP="00F6135C">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D8A6437" w14:textId="77777777" w:rsidR="00F6135C" w:rsidRDefault="00F6135C" w:rsidP="00F6135C">
      <w:pPr>
        <w:pStyle w:val="Heading2"/>
      </w:pPr>
      <w:r>
        <w:lastRenderedPageBreak/>
        <w:t xml:space="preserve">1NC </w:t>
      </w:r>
    </w:p>
    <w:p w14:paraId="013363CE" w14:textId="77777777" w:rsidR="00F6135C" w:rsidRPr="00A355C6" w:rsidRDefault="00F6135C" w:rsidP="00F6135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B8896CD" w14:textId="77777777" w:rsidR="00F6135C" w:rsidRPr="00A355C6" w:rsidRDefault="00F6135C" w:rsidP="00F6135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20DFC75" w14:textId="77777777" w:rsidR="00F6135C" w:rsidRPr="00A355C6" w:rsidRDefault="00F6135C" w:rsidP="00F6135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D9AEC81" w14:textId="77777777" w:rsidR="00F6135C" w:rsidRPr="00A355C6" w:rsidRDefault="00F6135C" w:rsidP="00F6135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B700AD0" w14:textId="77777777" w:rsidR="00F6135C" w:rsidRPr="00A355C6" w:rsidRDefault="00F6135C" w:rsidP="00F6135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45B859C" w14:textId="77777777" w:rsidR="00F6135C" w:rsidRPr="00A355C6" w:rsidRDefault="00F6135C" w:rsidP="00F6135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621866B" w14:textId="77777777" w:rsidR="00F6135C" w:rsidRPr="00A355C6" w:rsidRDefault="00F6135C" w:rsidP="00F6135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F2E7B0E" w14:textId="77777777" w:rsidR="00F6135C" w:rsidRPr="00A355C6" w:rsidRDefault="00F6135C" w:rsidP="00F6135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533AD29" w14:textId="77777777" w:rsidR="00F6135C" w:rsidRDefault="00F6135C" w:rsidP="00F6135C">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74E2FBD" w14:textId="77777777" w:rsidR="00F6135C" w:rsidRPr="00F6135C" w:rsidRDefault="00F6135C" w:rsidP="00F6135C">
      <w:pPr>
        <w:rPr>
          <w:sz w:val="12"/>
        </w:rPr>
      </w:pPr>
    </w:p>
    <w:p w14:paraId="5A2C36D1"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3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C9A"/>
    <w:rsid w:val="00C56DCC"/>
    <w:rsid w:val="00C57075"/>
    <w:rsid w:val="00C615D1"/>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3E1"/>
    <w:rsid w:val="00D951E2"/>
    <w:rsid w:val="00D9565A"/>
    <w:rsid w:val="00DB135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35C"/>
    <w:rsid w:val="00F73954"/>
    <w:rsid w:val="00F94060"/>
    <w:rsid w:val="00FA56F6"/>
    <w:rsid w:val="00FB329D"/>
    <w:rsid w:val="00FC27E3"/>
    <w:rsid w:val="00FC74C7"/>
    <w:rsid w:val="00FD451D"/>
    <w:rsid w:val="00FD5B22"/>
    <w:rsid w:val="00FE1B01"/>
    <w:rsid w:val="00FE5905"/>
    <w:rsid w:val="00FF7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2467C"/>
  <w14:defaultImageDpi w14:val="300"/>
  <w15:docId w15:val="{7AF5A251-B8A4-994D-8076-11B24F2B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6135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61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3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613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613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35C"/>
  </w:style>
  <w:style w:type="character" w:customStyle="1" w:styleId="Heading1Char">
    <w:name w:val="Heading 1 Char"/>
    <w:aliases w:val="Pocket Char"/>
    <w:basedOn w:val="DefaultParagraphFont"/>
    <w:link w:val="Heading1"/>
    <w:uiPriority w:val="9"/>
    <w:rsid w:val="00F613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135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613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613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13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F6135C"/>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F6135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6135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F6135C"/>
    <w:rPr>
      <w:color w:val="auto"/>
      <w:u w:val="none"/>
    </w:rPr>
  </w:style>
  <w:style w:type="paragraph" w:styleId="DocumentMap">
    <w:name w:val="Document Map"/>
    <w:basedOn w:val="Normal"/>
    <w:link w:val="DocumentMapChar"/>
    <w:uiPriority w:val="99"/>
    <w:semiHidden/>
    <w:unhideWhenUsed/>
    <w:rsid w:val="00F613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35C"/>
    <w:rPr>
      <w:rFonts w:ascii="Lucida Grande" w:hAnsi="Lucida Grande" w:cs="Lucida Grande"/>
    </w:rPr>
  </w:style>
  <w:style w:type="paragraph" w:customStyle="1" w:styleId="textbold">
    <w:name w:val="text bold"/>
    <w:basedOn w:val="Normal"/>
    <w:link w:val="Emphasis"/>
    <w:uiPriority w:val="20"/>
    <w:qFormat/>
    <w:rsid w:val="00F6135C"/>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F6135C"/>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newworldencyclopedia.org/entry/Earth%27s_atmospher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newworldencyclopedia.org/entry/Atmosphere"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newworldencyclopedia.org/entry/Density"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F691D23-0A6B-6648-A9E4-11E6E4A5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6172</Words>
  <Characters>35181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2022-01-22T22:51:00Z</dcterms:created>
  <dcterms:modified xsi:type="dcterms:W3CDTF">2022-01-22T22:51:00Z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