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B5EF68" w14:textId="351CD362" w:rsidR="00E42E4C" w:rsidRDefault="001E5383" w:rsidP="001E5383">
      <w:pPr>
        <w:pStyle w:val="Heading1"/>
      </w:pPr>
      <w:r>
        <w:t>1NC v Catonsville AT</w:t>
      </w:r>
    </w:p>
    <w:p w14:paraId="2DE636BC" w14:textId="77777777" w:rsidR="00D17300" w:rsidRPr="00D17300" w:rsidRDefault="00D17300" w:rsidP="00D17300"/>
    <w:p w14:paraId="7AF0974A" w14:textId="77777777" w:rsidR="00C42DA4" w:rsidRPr="00030248" w:rsidRDefault="00C42DA4" w:rsidP="00C42DA4">
      <w:bookmarkStart w:id="0" w:name="_GoBack"/>
      <w:bookmarkEnd w:id="0"/>
    </w:p>
    <w:p w14:paraId="003D3A6E" w14:textId="77777777" w:rsidR="00D17795" w:rsidRDefault="00D17795" w:rsidP="00D17795">
      <w:pPr>
        <w:pStyle w:val="Heading2"/>
        <w:rPr>
          <w:rFonts w:cs="Calibri"/>
        </w:rPr>
      </w:pPr>
      <w:r w:rsidRPr="00392359">
        <w:rPr>
          <w:rFonts w:cs="Calibri"/>
        </w:rPr>
        <w:t>1</w:t>
      </w:r>
      <w:r>
        <w:rPr>
          <w:rFonts w:cs="Calibri"/>
        </w:rPr>
        <w:t>NC – DA – Short</w:t>
      </w:r>
    </w:p>
    <w:p w14:paraId="47F74A81" w14:textId="77777777" w:rsidR="00D17795" w:rsidRPr="00392359" w:rsidRDefault="00D17795" w:rsidP="00D17795">
      <w:pPr>
        <w:pStyle w:val="Heading4"/>
        <w:rPr>
          <w:rFonts w:cs="Calibri"/>
          <w:b w:val="0"/>
          <w:bCs w:val="0"/>
        </w:rPr>
      </w:pPr>
      <w:r w:rsidRPr="00392359">
        <w:rPr>
          <w:rFonts w:cs="Calibri"/>
        </w:rPr>
        <w:t>JCPOA passes now – </w:t>
      </w:r>
      <w:r w:rsidRPr="00392359">
        <w:rPr>
          <w:rFonts w:cs="Calibri"/>
          <w:u w:val="single"/>
        </w:rPr>
        <w:t>international unity</w:t>
      </w:r>
      <w:r w:rsidRPr="00392359">
        <w:rPr>
          <w:rFonts w:cs="Calibri"/>
        </w:rPr>
        <w:t xml:space="preserve"> and </w:t>
      </w:r>
      <w:r w:rsidRPr="00392359">
        <w:rPr>
          <w:rFonts w:cs="Calibri"/>
          <w:u w:val="single"/>
        </w:rPr>
        <w:t>focus</w:t>
      </w:r>
      <w:r w:rsidRPr="00392359">
        <w:rPr>
          <w:rFonts w:cs="Calibri"/>
        </w:rPr>
        <w:t xml:space="preserve"> are key</w:t>
      </w:r>
      <w:r w:rsidRPr="00392359">
        <w:rPr>
          <w:rStyle w:val="Style13ptBold"/>
          <w:rFonts w:cs="Calibri"/>
        </w:rPr>
        <w:br/>
      </w:r>
      <w:r w:rsidRPr="00392359">
        <w:rPr>
          <w:rStyle w:val="Style13ptBold"/>
          <w:rFonts w:cs="Calibri"/>
          <w:b/>
          <w:bCs w:val="0"/>
        </w:rPr>
        <w:t xml:space="preserve">DeYoung 2/10 </w:t>
      </w:r>
      <w:r w:rsidRPr="00392359">
        <w:rPr>
          <w:rStyle w:val="Style13ptBold"/>
          <w:rFonts w:cs="Calibri"/>
          <w:sz w:val="16"/>
          <w:szCs w:val="16"/>
        </w:rPr>
        <w:t>[(Karen, Associate editor and senior national security correspondent for The Washington Post)</w:t>
      </w:r>
      <w:r w:rsidRPr="00392359">
        <w:rPr>
          <w:rStyle w:val="Style13ptBold"/>
          <w:rFonts w:cs="Calibri"/>
          <w:b/>
          <w:bCs w:val="0"/>
          <w:sz w:val="16"/>
          <w:szCs w:val="16"/>
        </w:rPr>
        <w:t xml:space="preserve"> </w:t>
      </w:r>
      <w:r w:rsidRPr="00392359">
        <w:rPr>
          <w:rStyle w:val="Emphasis"/>
          <w:b/>
          <w:bCs w:val="0"/>
          <w:highlight w:val="green"/>
        </w:rPr>
        <w:t>“Iran</w:t>
      </w:r>
      <w:r w:rsidRPr="00392359">
        <w:rPr>
          <w:rStyle w:val="Emphasis"/>
          <w:b/>
          <w:bCs w:val="0"/>
        </w:rPr>
        <w:t xml:space="preserve"> nuclear </w:t>
      </w:r>
      <w:r w:rsidRPr="00392359">
        <w:rPr>
          <w:rStyle w:val="Emphasis"/>
          <w:b/>
          <w:bCs w:val="0"/>
          <w:highlight w:val="green"/>
        </w:rPr>
        <w:t>talks head toward finish line, but outcome is unclear”</w:t>
      </w:r>
      <w:r w:rsidRPr="00392359">
        <w:rPr>
          <w:rStyle w:val="Style13ptBold"/>
          <w:rFonts w:cs="Calibri"/>
          <w:sz w:val="16"/>
          <w:szCs w:val="16"/>
        </w:rPr>
        <w:t>, The Washington Post, 02/10/2022]</w:t>
      </w:r>
      <w:r w:rsidRPr="00392359">
        <w:rPr>
          <w:rStyle w:val="Style13ptBold"/>
          <w:rFonts w:cs="Calibri"/>
          <w:b/>
          <w:bCs w:val="0"/>
        </w:rPr>
        <w:br/>
      </w:r>
      <w:r w:rsidRPr="00392359">
        <w:rPr>
          <w:rStyle w:val="StyleUnderline"/>
          <w:rFonts w:cs="Calibri"/>
          <w:b/>
          <w:bCs w:val="0"/>
          <w:highlight w:val="green"/>
        </w:rPr>
        <w:t>Talks</w:t>
      </w:r>
      <w:r w:rsidRPr="00392359">
        <w:rPr>
          <w:rStyle w:val="StyleUnderline"/>
          <w:rFonts w:cs="Calibri"/>
          <w:b/>
          <w:bCs w:val="0"/>
        </w:rPr>
        <w:t xml:space="preserve"> between Iran and world powers over revitalizing the Iran nuclear agreement </w:t>
      </w:r>
      <w:r w:rsidRPr="00392359">
        <w:rPr>
          <w:rStyle w:val="StyleUnderline"/>
          <w:rFonts w:cs="Calibri"/>
          <w:b/>
          <w:bCs w:val="0"/>
          <w:highlight w:val="green"/>
        </w:rPr>
        <w:t>have reached their final stage</w:t>
      </w:r>
      <w:r w:rsidRPr="00392359">
        <w:rPr>
          <w:rStyle w:val="StyleUnderline"/>
          <w:rFonts w:cs="Calibri"/>
          <w:b/>
          <w:bCs w:val="0"/>
        </w:rPr>
        <w:t xml:space="preserve"> and are expected to conclude one way or the other by the end of this month</w:t>
      </w:r>
      <w:r w:rsidRPr="00392359">
        <w:rPr>
          <w:rFonts w:cs="Calibri"/>
          <w:b w:val="0"/>
          <w:bCs w:val="0"/>
          <w:sz w:val="22"/>
          <w:szCs w:val="22"/>
        </w:rPr>
        <w:t xml:space="preserve">, </w:t>
      </w:r>
      <w:r w:rsidRPr="00392359">
        <w:rPr>
          <w:rFonts w:cs="Calibri"/>
          <w:b w:val="0"/>
          <w:bCs w:val="0"/>
          <w:sz w:val="16"/>
          <w:szCs w:val="16"/>
        </w:rPr>
        <w:t>according to participants.</w:t>
      </w:r>
    </w:p>
    <w:p w14:paraId="74F207B6" w14:textId="77777777" w:rsidR="00D17795" w:rsidRPr="00392359" w:rsidRDefault="00D17795" w:rsidP="00D17795">
      <w:pPr>
        <w:rPr>
          <w:bCs/>
        </w:rPr>
      </w:pPr>
      <w:r w:rsidRPr="00392359">
        <w:rPr>
          <w:bCs/>
        </w:rPr>
        <w:t xml:space="preserve">“I don’t know if it’s one, two or three weeks,” European Union foreign policy chief </w:t>
      </w:r>
      <w:proofErr w:type="spellStart"/>
      <w:r w:rsidRPr="00392359">
        <w:rPr>
          <w:bCs/>
        </w:rPr>
        <w:t>Josep</w:t>
      </w:r>
      <w:proofErr w:type="spellEnd"/>
      <w:r w:rsidRPr="00392359">
        <w:rPr>
          <w:bCs/>
        </w:rPr>
        <w:t xml:space="preserve"> Borrell said this week during a visit to Washington. But the latest round of meetings in Vienna, he said, are “certainly the last steps.”</w:t>
      </w:r>
    </w:p>
    <w:p w14:paraId="041EB8F9" w14:textId="77777777" w:rsidR="00D17795" w:rsidRPr="00392359" w:rsidRDefault="00D17795" w:rsidP="00D17795">
      <w:r w:rsidRPr="00392359">
        <w:t>While there is general agreement that negotiations are reaching an end state, opinions differ widely on the likely outcome.</w:t>
      </w:r>
    </w:p>
    <w:p w14:paraId="29AAD2A5" w14:textId="77777777" w:rsidR="00D17795" w:rsidRPr="00392359" w:rsidRDefault="00D17795" w:rsidP="00D17795">
      <w:pPr>
        <w:rPr>
          <w:rStyle w:val="Emphasis"/>
        </w:rPr>
      </w:pPr>
      <w:r w:rsidRPr="00392359">
        <w:rPr>
          <w:rStyle w:val="StyleUnderline"/>
          <w:highlight w:val="green"/>
        </w:rPr>
        <w:t>Russia’s representative</w:t>
      </w:r>
      <w:r w:rsidRPr="00392359">
        <w:t xml:space="preserve">, Mikhail Ulyanov, who </w:t>
      </w:r>
      <w:r w:rsidRPr="00392359">
        <w:rPr>
          <w:rStyle w:val="StyleUnderline"/>
        </w:rPr>
        <w:t xml:space="preserve">has </w:t>
      </w:r>
      <w:r w:rsidRPr="00392359">
        <w:rPr>
          <w:rStyle w:val="StyleUnderline"/>
          <w:highlight w:val="green"/>
        </w:rPr>
        <w:t>adopted a</w:t>
      </w:r>
      <w:r w:rsidRPr="00392359">
        <w:rPr>
          <w:rStyle w:val="StyleUnderline"/>
        </w:rPr>
        <w:t xml:space="preserve"> generally </w:t>
      </w:r>
      <w:r w:rsidRPr="00392359">
        <w:rPr>
          <w:rStyle w:val="StyleUnderline"/>
          <w:highlight w:val="green"/>
        </w:rPr>
        <w:t>optimistic tone</w:t>
      </w:r>
      <w:r w:rsidRPr="00392359">
        <w:t xml:space="preserve"> since the talks started in April, said last week that negotiations should conclude “as soon as possible, preferably this month.” </w:t>
      </w:r>
      <w:r w:rsidRPr="00392359">
        <w:rPr>
          <w:rStyle w:val="StyleUnderline"/>
          <w:highlight w:val="green"/>
        </w:rPr>
        <w:t>The talks</w:t>
      </w:r>
      <w:r w:rsidRPr="00392359">
        <w:t xml:space="preserve">, he said in an interview with the Russian news outlet </w:t>
      </w:r>
      <w:proofErr w:type="spellStart"/>
      <w:r w:rsidRPr="00392359">
        <w:t>Kommersant</w:t>
      </w:r>
      <w:proofErr w:type="spellEnd"/>
      <w:r w:rsidRPr="00392359">
        <w:t xml:space="preserve">, had come “a long way” and </w:t>
      </w:r>
      <w:r w:rsidRPr="00392359">
        <w:rPr>
          <w:rStyle w:val="StyleUnderline"/>
          <w:highlight w:val="green"/>
        </w:rPr>
        <w:t xml:space="preserve">were </w:t>
      </w:r>
      <w:r w:rsidRPr="00392359">
        <w:rPr>
          <w:rStyle w:val="Emphasis"/>
        </w:rPr>
        <w:t xml:space="preserve">“very </w:t>
      </w:r>
      <w:r w:rsidRPr="00392359">
        <w:rPr>
          <w:rStyle w:val="Emphasis"/>
          <w:highlight w:val="green"/>
        </w:rPr>
        <w:t>close to achieving” success.</w:t>
      </w:r>
    </w:p>
    <w:p w14:paraId="195FC189" w14:textId="77777777" w:rsidR="00D17795" w:rsidRPr="00392359" w:rsidRDefault="00D17795" w:rsidP="00D17795">
      <w:pPr>
        <w:rPr>
          <w:rStyle w:val="Style13ptBold"/>
          <w:b w:val="0"/>
          <w:sz w:val="22"/>
        </w:rPr>
      </w:pPr>
      <w:r w:rsidRPr="00392359">
        <w:rPr>
          <w:rStyle w:val="StyleUnderline"/>
          <w:highlight w:val="green"/>
        </w:rPr>
        <w:t>A s</w:t>
      </w:r>
      <w:r w:rsidRPr="00392359">
        <w:rPr>
          <w:rStyle w:val="StyleUnderline"/>
        </w:rPr>
        <w:t xml:space="preserve">enior </w:t>
      </w:r>
      <w:r w:rsidRPr="00392359">
        <w:rPr>
          <w:rStyle w:val="StyleUnderline"/>
          <w:highlight w:val="green"/>
        </w:rPr>
        <w:t>U.S. official</w:t>
      </w:r>
      <w:r w:rsidRPr="00392359">
        <w:t xml:space="preserve">, however, </w:t>
      </w:r>
      <w:r w:rsidRPr="00392359">
        <w:rPr>
          <w:rStyle w:val="StyleUnderline"/>
          <w:highlight w:val="green"/>
        </w:rPr>
        <w:t xml:space="preserve">noted that </w:t>
      </w:r>
      <w:r w:rsidRPr="00392359">
        <w:rPr>
          <w:rStyle w:val="StyleUnderline"/>
        </w:rPr>
        <w:t xml:space="preserve">major issues on the table remain unresolved. </w:t>
      </w:r>
      <w:r w:rsidRPr="00392359">
        <w:rPr>
          <w:rStyle w:val="StyleUnderline"/>
          <w:highlight w:val="green"/>
        </w:rPr>
        <w:t>Negotiations are both “closer than we have been to a deal,”</w:t>
      </w:r>
      <w:r w:rsidRPr="00392359">
        <w:rPr>
          <w:rStyle w:val="StyleUnderline"/>
        </w:rPr>
        <w:t xml:space="preserve"> in that some progress has been made, </w:t>
      </w:r>
      <w:r w:rsidRPr="00392359">
        <w:rPr>
          <w:rStyle w:val="StyleUnderline"/>
          <w:highlight w:val="green"/>
        </w:rPr>
        <w:t>and “closer than we have been to breakdown,”</w:t>
      </w:r>
      <w:r w:rsidRPr="00392359">
        <w:rPr>
          <w:rStyle w:val="StyleUnderline"/>
        </w:rPr>
        <w:t xml:space="preserve"> as time for agreement runs out</w:t>
      </w:r>
      <w:r w:rsidRPr="00392359">
        <w:t xml:space="preserve">, the official said. </w:t>
      </w:r>
      <w:r w:rsidRPr="00392359">
        <w:rPr>
          <w:rStyle w:val="Emphasis"/>
          <w:highlight w:val="green"/>
        </w:rPr>
        <w:t>“Both outcomes are</w:t>
      </w:r>
      <w:r w:rsidRPr="00392359">
        <w:rPr>
          <w:rStyle w:val="Emphasis"/>
        </w:rPr>
        <w:t xml:space="preserve"> still very </w:t>
      </w:r>
      <w:r w:rsidRPr="00392359">
        <w:rPr>
          <w:rStyle w:val="Emphasis"/>
          <w:highlight w:val="green"/>
        </w:rPr>
        <w:t>possible,”</w:t>
      </w:r>
      <w:r w:rsidRPr="00392359">
        <w:t xml:space="preserve"> said the official, speaking on the condition of anonymity to comment on the sensitive diplomacy.</w:t>
      </w:r>
    </w:p>
    <w:p w14:paraId="09906416" w14:textId="77777777" w:rsidR="00D17795" w:rsidRPr="00392359" w:rsidRDefault="00D17795" w:rsidP="00D17795">
      <w:pPr>
        <w:pStyle w:val="Heading4"/>
        <w:rPr>
          <w:rFonts w:cs="Calibri"/>
        </w:rPr>
      </w:pPr>
      <w:r w:rsidRPr="00392359">
        <w:rPr>
          <w:rFonts w:cs="Calibri"/>
        </w:rPr>
        <w:t xml:space="preserve">Space diplomacy </w:t>
      </w:r>
      <w:r w:rsidRPr="00392359">
        <w:rPr>
          <w:rFonts w:cs="Calibri"/>
          <w:u w:val="single"/>
        </w:rPr>
        <w:t>directly trades off</w:t>
      </w:r>
      <w:r w:rsidRPr="00392359">
        <w:rPr>
          <w:rFonts w:cs="Calibri"/>
        </w:rPr>
        <w:t xml:space="preserve"> with nonproliferation agreements – </w:t>
      </w:r>
      <w:r w:rsidRPr="00392359">
        <w:rPr>
          <w:rFonts w:cs="Calibri"/>
          <w:u w:val="single"/>
        </w:rPr>
        <w:t>finite</w:t>
      </w:r>
      <w:r w:rsidRPr="00392359">
        <w:rPr>
          <w:rFonts w:cs="Calibri"/>
        </w:rPr>
        <w:t xml:space="preserve"> manpower, money, and political will within the AVC</w:t>
      </w:r>
    </w:p>
    <w:p w14:paraId="035C6621" w14:textId="77777777" w:rsidR="00D17795" w:rsidRPr="00392359" w:rsidRDefault="00D17795" w:rsidP="00D17795">
      <w:pPr>
        <w:rPr>
          <w:szCs w:val="16"/>
        </w:rPr>
      </w:pPr>
      <w:r w:rsidRPr="00392359">
        <w:rPr>
          <w:rStyle w:val="Style13ptBold"/>
        </w:rPr>
        <w:t xml:space="preserve">Johnson-Freeze 16 </w:t>
      </w:r>
      <w:r w:rsidRPr="00392359">
        <w:rPr>
          <w:rStyle w:val="Style13ptBold"/>
          <w:b w:val="0"/>
          <w:bCs/>
          <w:sz w:val="16"/>
          <w:szCs w:val="16"/>
        </w:rPr>
        <w:t xml:space="preserve">[(Joan, </w:t>
      </w:r>
      <w:r w:rsidRPr="00392359">
        <w:rPr>
          <w:szCs w:val="16"/>
        </w:rPr>
        <w:t>Professor and former Chair of National Security Affairs at the US Naval War College, Newport, Rhode Island</w:t>
      </w:r>
      <w:r w:rsidRPr="00392359">
        <w:rPr>
          <w:rStyle w:val="Style13ptBold"/>
          <w:b w:val="0"/>
          <w:bCs/>
          <w:sz w:val="16"/>
          <w:szCs w:val="16"/>
        </w:rPr>
        <w:t>) “</w:t>
      </w:r>
      <w:r w:rsidRPr="00392359">
        <w:rPr>
          <w:szCs w:val="16"/>
        </w:rPr>
        <w:t>Space Warfare in the 21st Century: Arming the Heavens,” Cass Military Studies, 11/8/2016] JL</w:t>
      </w:r>
    </w:p>
    <w:p w14:paraId="0AC6B411" w14:textId="77777777" w:rsidR="00D17795" w:rsidRPr="00392359" w:rsidRDefault="00D17795" w:rsidP="00D17795">
      <w:pPr>
        <w:rPr>
          <w:rStyle w:val="Style13ptBold"/>
          <w:b w:val="0"/>
          <w:sz w:val="16"/>
        </w:rPr>
      </w:pPr>
      <w:r w:rsidRPr="00392359">
        <w:t> *The plan is legislated in the AVC (same bureau of the State Department that’s concerned with the JCPOA)</w:t>
      </w:r>
    </w:p>
    <w:p w14:paraId="03F6ACDF" w14:textId="77777777" w:rsidR="00D17795" w:rsidRPr="00392359" w:rsidRDefault="00D17795" w:rsidP="00D17795">
      <w:pPr>
        <w:rPr>
          <w:sz w:val="12"/>
        </w:rPr>
      </w:pPr>
      <w:r w:rsidRPr="00392359">
        <w:rPr>
          <w:rStyle w:val="StyleUnderline"/>
          <w:highlight w:val="green"/>
        </w:rPr>
        <w:t xml:space="preserve">Proactive policymaking takes </w:t>
      </w:r>
      <w:r w:rsidRPr="00392359">
        <w:rPr>
          <w:rStyle w:val="Emphasis"/>
          <w:highlight w:val="green"/>
        </w:rPr>
        <w:t>commitment, manpower, and money</w:t>
      </w:r>
      <w:r w:rsidRPr="00392359">
        <w:rPr>
          <w:sz w:val="12"/>
        </w:rPr>
        <w:t xml:space="preserve">. A quick look at the money and manpower devoted to diplomacy in the US State and Defense departments compared to the resources available for the </w:t>
      </w:r>
      <w:proofErr w:type="spellStart"/>
      <w:r w:rsidRPr="00392359">
        <w:rPr>
          <w:sz w:val="12"/>
        </w:rPr>
        <w:t>hardwareproducing</w:t>
      </w:r>
      <w:proofErr w:type="spellEnd"/>
      <w:r w:rsidRPr="00392359">
        <w:rPr>
          <w:sz w:val="12"/>
        </w:rPr>
        <w:t xml:space="preserve"> military–industrial complex efforts described in Chapter 5 is enlightening. </w:t>
      </w:r>
      <w:r w:rsidRPr="00392359">
        <w:rPr>
          <w:rStyle w:val="StyleUnderline"/>
        </w:rPr>
        <w:t>The Assistant Secretary of State for Arms Control, Verification, and Compliance (</w:t>
      </w:r>
      <w:r w:rsidRPr="00392359">
        <w:rPr>
          <w:rStyle w:val="Emphasis"/>
          <w:highlight w:val="green"/>
        </w:rPr>
        <w:t>AVC) leads space-related diplomacy</w:t>
      </w:r>
      <w:r w:rsidRPr="00392359">
        <w:rPr>
          <w:rStyle w:val="StyleUnderline"/>
        </w:rPr>
        <w:t xml:space="preserve"> in the State Department. The AVC Bureau is responsible for “</w:t>
      </w:r>
      <w:r w:rsidRPr="00392359">
        <w:rPr>
          <w:rStyle w:val="Emphasis"/>
        </w:rPr>
        <w:t xml:space="preserve">all matters related to the implementation of certain international arms control, </w:t>
      </w:r>
      <w:r w:rsidRPr="00392359">
        <w:rPr>
          <w:rStyle w:val="Emphasis"/>
          <w:highlight w:val="green"/>
        </w:rPr>
        <w:t>nonproliferation</w:t>
      </w:r>
      <w:r w:rsidRPr="00392359">
        <w:rPr>
          <w:rStyle w:val="Emphasis"/>
        </w:rPr>
        <w:t xml:space="preserve">, and disarmament agreements </w:t>
      </w:r>
      <w:r w:rsidRPr="00392359">
        <w:rPr>
          <w:rStyle w:val="Emphasis"/>
          <w:highlight w:val="green"/>
        </w:rPr>
        <w:t>and</w:t>
      </w:r>
      <w:r w:rsidRPr="00392359">
        <w:rPr>
          <w:rStyle w:val="Emphasis"/>
        </w:rPr>
        <w:t xml:space="preserve"> commitments</w:t>
      </w:r>
      <w:r w:rsidRPr="00392359">
        <w:rPr>
          <w:rStyle w:val="StyleUnderline"/>
        </w:rPr>
        <w:t xml:space="preserve">; this includes </w:t>
      </w:r>
      <w:r w:rsidRPr="00392359">
        <w:rPr>
          <w:rStyle w:val="Emphasis"/>
        </w:rPr>
        <w:t xml:space="preserve">staffing and managing </w:t>
      </w:r>
      <w:r w:rsidRPr="00392359">
        <w:rPr>
          <w:rStyle w:val="Emphasis"/>
          <w:highlight w:val="green"/>
        </w:rPr>
        <w:t>treaty implementation</w:t>
      </w:r>
      <w:r w:rsidRPr="00392359">
        <w:rPr>
          <w:rStyle w:val="Emphasis"/>
        </w:rPr>
        <w:t xml:space="preserve"> commissions</w:t>
      </w:r>
      <w:r w:rsidRPr="00392359">
        <w:rPr>
          <w:sz w:val="12"/>
        </w:rPr>
        <w:t xml:space="preserve">.”34 </w:t>
      </w:r>
      <w:r w:rsidRPr="00392359">
        <w:rPr>
          <w:rStyle w:val="StyleUnderline"/>
          <w:highlight w:val="green"/>
        </w:rPr>
        <w:t>The AVC</w:t>
      </w:r>
      <w:r w:rsidRPr="00392359">
        <w:rPr>
          <w:rStyle w:val="StyleUnderline"/>
        </w:rPr>
        <w:t xml:space="preserve"> arms control </w:t>
      </w:r>
      <w:r w:rsidRPr="00392359">
        <w:rPr>
          <w:rStyle w:val="StyleUnderline"/>
          <w:highlight w:val="green"/>
        </w:rPr>
        <w:t>portfolio includes nuclear</w:t>
      </w:r>
      <w:r w:rsidRPr="00392359">
        <w:rPr>
          <w:rStyle w:val="StyleUnderline"/>
        </w:rPr>
        <w:t xml:space="preserve">, biological, and chemical weapons and all related </w:t>
      </w:r>
      <w:r w:rsidRPr="00392359">
        <w:rPr>
          <w:rStyle w:val="StyleUnderline"/>
          <w:highlight w:val="green"/>
        </w:rPr>
        <w:t>issues</w:t>
      </w:r>
      <w:r w:rsidRPr="0039235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w:t>
      </w:r>
      <w:proofErr w:type="gramStart"/>
      <w:r w:rsidRPr="00392359">
        <w:rPr>
          <w:sz w:val="12"/>
        </w:rPr>
        <w:t>year</w:t>
      </w:r>
      <w:proofErr w:type="gramEnd"/>
      <w:r w:rsidRPr="00392359">
        <w:rPr>
          <w:sz w:val="12"/>
        </w:rPr>
        <w:t xml:space="preserve"> 2013, </w:t>
      </w:r>
      <w:r w:rsidRPr="00392359">
        <w:rPr>
          <w:rStyle w:val="StyleUnderline"/>
        </w:rPr>
        <w:t>AVC had a budget of $31.2 million and 141 employees</w:t>
      </w:r>
      <w:r w:rsidRPr="00392359">
        <w:rPr>
          <w:sz w:val="12"/>
        </w:rPr>
        <w:t>35 to be active participants and leaders in all of these issues.</w:t>
      </w:r>
    </w:p>
    <w:p w14:paraId="29529F6F" w14:textId="77777777" w:rsidR="00D17795" w:rsidRPr="00392359" w:rsidRDefault="00D17795" w:rsidP="00D17795">
      <w:pPr>
        <w:rPr>
          <w:sz w:val="12"/>
        </w:rPr>
      </w:pPr>
      <w:r w:rsidRPr="0039235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392359">
        <w:rPr>
          <w:rStyle w:val="StyleUnderline"/>
        </w:rPr>
        <w:t>A majority of SSDP funding is allocated to the development of offensive space control strategies</w:t>
      </w:r>
      <w:r w:rsidRPr="00392359">
        <w:rPr>
          <w:sz w:val="12"/>
        </w:rPr>
        <w:t xml:space="preserve">. So basically, </w:t>
      </w:r>
      <w:r w:rsidRPr="00392359">
        <w:rPr>
          <w:rStyle w:val="StyleUnderline"/>
          <w:highlight w:val="green"/>
        </w:rPr>
        <w:t>the same budget is allocated for all</w:t>
      </w:r>
      <w:r w:rsidRPr="00392359">
        <w:rPr>
          <w:rStyle w:val="StyleUnderline"/>
        </w:rPr>
        <w:t xml:space="preserve"> US global </w:t>
      </w:r>
      <w:r w:rsidRPr="00392359">
        <w:rPr>
          <w:rStyle w:val="StyleUnderline"/>
          <w:highlight w:val="green"/>
        </w:rPr>
        <w:t>space diplomacy</w:t>
      </w:r>
      <w:r w:rsidRPr="00392359">
        <w:rPr>
          <w:rStyle w:val="StyleUnderline"/>
        </w:rPr>
        <w:t xml:space="preserve"> efforts </w:t>
      </w:r>
      <w:r w:rsidRPr="00392359">
        <w:rPr>
          <w:rStyle w:val="StyleUnderline"/>
          <w:highlight w:val="green"/>
        </w:rPr>
        <w:t>as</w:t>
      </w:r>
      <w:r w:rsidRPr="00392359">
        <w:rPr>
          <w:rStyle w:val="StyleUnderline"/>
        </w:rPr>
        <w:t xml:space="preserve"> for </w:t>
      </w:r>
      <w:r w:rsidRPr="00392359">
        <w:rPr>
          <w:rStyle w:val="StyleUnderline"/>
          <w:highlight w:val="green"/>
        </w:rPr>
        <w:t>an in-house</w:t>
      </w:r>
      <w:r w:rsidRPr="00392359">
        <w:rPr>
          <w:rStyle w:val="StyleUnderline"/>
        </w:rPr>
        <w:t xml:space="preserve"> Pentagon </w:t>
      </w:r>
      <w:r w:rsidRPr="00392359">
        <w:rPr>
          <w:rStyle w:val="StyleUnderline"/>
          <w:highlight w:val="green"/>
        </w:rPr>
        <w:t>think tank</w:t>
      </w:r>
      <w:r w:rsidRPr="00392359">
        <w:rPr>
          <w:rStyle w:val="StyleUnderline"/>
        </w:rPr>
        <w:t xml:space="preserve"> to devise counterspace strategies</w:t>
      </w:r>
      <w:r w:rsidRPr="00392359">
        <w:rPr>
          <w:sz w:val="12"/>
        </w:rPr>
        <w:t>.</w:t>
      </w:r>
    </w:p>
    <w:p w14:paraId="61BB368B" w14:textId="77777777" w:rsidR="00D17795" w:rsidRPr="00392359" w:rsidRDefault="00D17795" w:rsidP="00D17795">
      <w:pPr>
        <w:rPr>
          <w:sz w:val="12"/>
        </w:rPr>
      </w:pPr>
      <w:r w:rsidRPr="00392359">
        <w:rPr>
          <w:sz w:val="12"/>
        </w:rPr>
        <w:t xml:space="preserve">Within the Pentagon, </w:t>
      </w:r>
      <w:r w:rsidRPr="00392359">
        <w:rPr>
          <w:rStyle w:val="StyleUnderline"/>
        </w:rPr>
        <w:t>the Deputy Assistant Secretary of Defense for Space Policy is charged with all issues related to space policy</w:t>
      </w:r>
      <w:r w:rsidRPr="00392359">
        <w:rPr>
          <w:sz w:val="12"/>
        </w:rPr>
        <w:t xml:space="preserve">, including diplomacy. </w:t>
      </w:r>
      <w:r w:rsidRPr="00392359">
        <w:rPr>
          <w:rStyle w:val="StyleUnderline"/>
        </w:rPr>
        <w:t>The responsibilities of the Space Policy office are to</w:t>
      </w:r>
      <w:r w:rsidRPr="00392359">
        <w:rPr>
          <w:sz w:val="12"/>
        </w:rPr>
        <w:t>:</w:t>
      </w:r>
    </w:p>
    <w:p w14:paraId="66286ECD" w14:textId="77777777" w:rsidR="00D17795" w:rsidRPr="00392359" w:rsidRDefault="00D17795" w:rsidP="00D17795">
      <w:r w:rsidRPr="00392359">
        <w:t xml:space="preserve">• </w:t>
      </w:r>
      <w:r w:rsidRPr="00392359">
        <w:rPr>
          <w:rStyle w:val="StyleUnderline"/>
        </w:rPr>
        <w:t>Develop policy and strategy for a domain that is increasingly congested, competitive, and contested</w:t>
      </w:r>
    </w:p>
    <w:p w14:paraId="382F956D" w14:textId="77777777" w:rsidR="00D17795" w:rsidRPr="00392359" w:rsidRDefault="00D17795" w:rsidP="00D17795">
      <w:pPr>
        <w:rPr>
          <w:sz w:val="12"/>
          <w:szCs w:val="12"/>
        </w:rPr>
      </w:pPr>
      <w:r w:rsidRPr="00392359">
        <w:rPr>
          <w:sz w:val="12"/>
          <w:szCs w:val="12"/>
        </w:rPr>
        <w:t>• Implement across DoD — plans, programs, doctrine, operations — and with the IC and other agencies</w:t>
      </w:r>
    </w:p>
    <w:p w14:paraId="1484401B" w14:textId="77777777" w:rsidR="00D17795" w:rsidRPr="00392359" w:rsidRDefault="00D17795" w:rsidP="00D17795">
      <w:pPr>
        <w:rPr>
          <w:sz w:val="12"/>
        </w:rPr>
      </w:pPr>
      <w:r w:rsidRPr="00392359">
        <w:rPr>
          <w:sz w:val="12"/>
        </w:rPr>
        <w:t xml:space="preserve">• </w:t>
      </w:r>
      <w:r w:rsidRPr="00392359">
        <w:rPr>
          <w:rStyle w:val="StyleUnderline"/>
        </w:rPr>
        <w:t xml:space="preserve">Engage with allies and other space-faring countries in establishing norms </w:t>
      </w:r>
      <w:r w:rsidRPr="00392359">
        <w:rPr>
          <w:sz w:val="12"/>
        </w:rPr>
        <w:t>and augmenting our capabilities.37</w:t>
      </w:r>
    </w:p>
    <w:p w14:paraId="309C068E" w14:textId="77777777" w:rsidR="00D17795" w:rsidRPr="00392359" w:rsidRDefault="00D17795" w:rsidP="00D17795">
      <w:pPr>
        <w:rPr>
          <w:sz w:val="12"/>
        </w:rPr>
      </w:pPr>
      <w:r w:rsidRPr="00392359">
        <w:rPr>
          <w:sz w:val="12"/>
        </w:rPr>
        <w:t xml:space="preserve">The breadth of those responsibilities, which includes reviewing space acquisitions, means that </w:t>
      </w:r>
      <w:r w:rsidRPr="00392359">
        <w:rPr>
          <w:rStyle w:val="Emphasis"/>
          <w:highlight w:val="green"/>
        </w:rPr>
        <w:t>there may be only a handful of individuals actually engaged in</w:t>
      </w:r>
      <w:r w:rsidRPr="00392359">
        <w:rPr>
          <w:rStyle w:val="Emphasis"/>
        </w:rPr>
        <w:t xml:space="preserve"> multilateral </w:t>
      </w:r>
      <w:r w:rsidRPr="00392359">
        <w:rPr>
          <w:rStyle w:val="Emphasis"/>
          <w:highlight w:val="green"/>
        </w:rPr>
        <w:t>diplomatic efforts</w:t>
      </w:r>
      <w:r w:rsidRPr="00392359">
        <w:rPr>
          <w:rStyle w:val="StyleUnderline"/>
        </w:rPr>
        <w:t>, acting, for example, as advisors to diplomatic discussions such as those through the United Nations</w:t>
      </w:r>
      <w:r w:rsidRPr="00392359">
        <w:rPr>
          <w:sz w:val="12"/>
        </w:rPr>
        <w:t xml:space="preserve">. Additionally, </w:t>
      </w:r>
      <w:r w:rsidRPr="00392359">
        <w:rPr>
          <w:rStyle w:val="StyleUnderline"/>
        </w:rPr>
        <w:t xml:space="preserve">the expanse of the Pentagon results in </w:t>
      </w:r>
      <w:r w:rsidRPr="00392359">
        <w:rPr>
          <w:rStyle w:val="StyleUnderline"/>
          <w:highlight w:val="green"/>
        </w:rPr>
        <w:t>a chain of command</w:t>
      </w:r>
      <w:r w:rsidRPr="00392359">
        <w:rPr>
          <w:rStyle w:val="StyleUnderline"/>
        </w:rPr>
        <w:t xml:space="preserve"> that </w:t>
      </w:r>
      <w:r w:rsidRPr="00392359">
        <w:rPr>
          <w:rStyle w:val="StyleUnderline"/>
          <w:highlight w:val="green"/>
        </w:rPr>
        <w:t xml:space="preserve">makes </w:t>
      </w:r>
      <w:r w:rsidRPr="00392359">
        <w:rPr>
          <w:rStyle w:val="Emphasis"/>
          <w:highlight w:val="green"/>
        </w:rPr>
        <w:t>organizational competition</w:t>
      </w:r>
      <w:r w:rsidRPr="00392359">
        <w:rPr>
          <w:rStyle w:val="Emphasis"/>
        </w:rPr>
        <w:t xml:space="preserve"> for attention</w:t>
      </w:r>
      <w:r w:rsidRPr="00392359">
        <w:rPr>
          <w:rStyle w:val="StyleUnderline"/>
        </w:rPr>
        <w:t xml:space="preserve"> to subject matter </w:t>
      </w:r>
      <w:r w:rsidRPr="00392359">
        <w:rPr>
          <w:rStyle w:val="Emphasis"/>
          <w:highlight w:val="green"/>
        </w:rPr>
        <w:t>challenging</w:t>
      </w:r>
      <w:r w:rsidRPr="00392359">
        <w:rPr>
          <w:rStyle w:val="StyleUnderline"/>
        </w:rPr>
        <w:t xml:space="preserve"> at best</w:t>
      </w:r>
      <w:r w:rsidRPr="0039235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392359">
        <w:rPr>
          <w:rStyle w:val="StyleUnderline"/>
        </w:rPr>
        <w:t>There are also a multitude of space players in other governmental organizations to coordinate and contend with</w:t>
      </w:r>
      <w:r w:rsidRPr="00392359">
        <w:rPr>
          <w:sz w:val="12"/>
        </w:rPr>
        <w:t xml:space="preserve">, particularly within the Air Force and intelligence communities. </w:t>
      </w:r>
      <w:r w:rsidRPr="00392359">
        <w:rPr>
          <w:rStyle w:val="Emphasis"/>
          <w:highlight w:val="green"/>
        </w:rPr>
        <w:t>Personnel are spread thin</w:t>
      </w:r>
      <w:r w:rsidRPr="00392359">
        <w:rPr>
          <w:sz w:val="12"/>
        </w:rPr>
        <w:t>.</w:t>
      </w:r>
    </w:p>
    <w:p w14:paraId="6CB438A5" w14:textId="77777777" w:rsidR="00D17795" w:rsidRDefault="00D17795" w:rsidP="00D17795">
      <w:pPr>
        <w:rPr>
          <w:sz w:val="12"/>
        </w:rPr>
      </w:pPr>
      <w:r w:rsidRPr="00392359">
        <w:rPr>
          <w:sz w:val="12"/>
        </w:rPr>
        <w:t xml:space="preserve">US government-wide space </w:t>
      </w:r>
      <w:r w:rsidRPr="00392359">
        <w:rPr>
          <w:rStyle w:val="StyleUnderline"/>
        </w:rPr>
        <w:t xml:space="preserve">diplomacy needs a mandate, manpower, and a supporting budget. </w:t>
      </w:r>
      <w:r w:rsidRPr="00392359">
        <w:rPr>
          <w:sz w:val="12"/>
        </w:rPr>
        <w:t xml:space="preserve">Diplomacy, especially </w:t>
      </w:r>
      <w:r w:rsidRPr="00392359">
        <w:rPr>
          <w:rStyle w:val="Emphasis"/>
          <w:highlight w:val="green"/>
        </w:rPr>
        <w:t xml:space="preserve">multilateral diplomacy, can be </w:t>
      </w:r>
      <w:proofErr w:type="spellStart"/>
      <w:r w:rsidRPr="00392359">
        <w:rPr>
          <w:rStyle w:val="Emphasis"/>
          <w:highlight w:val="green"/>
        </w:rPr>
        <w:t>timeconsuming</w:t>
      </w:r>
      <w:proofErr w:type="spellEnd"/>
      <w:r w:rsidRPr="00392359">
        <w:rPr>
          <w:rStyle w:val="Emphasis"/>
          <w:highlight w:val="green"/>
        </w:rPr>
        <w:t>, manpower-intensive, and frustrating</w:t>
      </w:r>
      <w:r w:rsidRPr="0039235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58EE0195" w14:textId="77777777" w:rsidR="00D17795" w:rsidRDefault="00D17795" w:rsidP="00D17795">
      <w:pPr>
        <w:rPr>
          <w:sz w:val="12"/>
        </w:rPr>
      </w:pPr>
    </w:p>
    <w:p w14:paraId="3DBFA3D8" w14:textId="77777777" w:rsidR="00D17795" w:rsidRPr="00392359" w:rsidRDefault="00D17795" w:rsidP="00D17795">
      <w:pPr>
        <w:pStyle w:val="Heading4"/>
        <w:rPr>
          <w:rFonts w:cs="Calibri"/>
        </w:rPr>
      </w:pPr>
      <w:r w:rsidRPr="00392359">
        <w:rPr>
          <w:rFonts w:cs="Calibri"/>
        </w:rPr>
        <w:t>Iranian proliferation goes nuclear – causes regional war and spurs proliferation cascades across the Middle East</w:t>
      </w:r>
    </w:p>
    <w:p w14:paraId="7BFD72D3" w14:textId="77777777" w:rsidR="00D17795" w:rsidRPr="00392359" w:rsidRDefault="00D17795" w:rsidP="00D17795">
      <w:r w:rsidRPr="00392359">
        <w:rPr>
          <w:rStyle w:val="Style13ptBold"/>
        </w:rPr>
        <w:t xml:space="preserve">Chilton and </w:t>
      </w:r>
      <w:proofErr w:type="spellStart"/>
      <w:r w:rsidRPr="00392359">
        <w:rPr>
          <w:rStyle w:val="Style13ptBold"/>
        </w:rPr>
        <w:t>Hoshovsky</w:t>
      </w:r>
      <w:proofErr w:type="spellEnd"/>
      <w:r w:rsidRPr="00392359">
        <w:rPr>
          <w:rStyle w:val="Style13ptBold"/>
        </w:rPr>
        <w:t xml:space="preserve"> 20</w:t>
      </w:r>
      <w:r w:rsidRPr="00392359">
        <w:t xml:space="preserve"> – [(Kevin, led U.S. Strategic Command and has participated in the Jewish Institute for National Security of America’s Generals and Admirals Program; Harry, policy analyst at JINSA’s </w:t>
      </w:r>
      <w:proofErr w:type="spellStart"/>
      <w:r w:rsidRPr="00392359">
        <w:t>Gemunder</w:t>
      </w:r>
      <w:proofErr w:type="spellEnd"/>
      <w:r w:rsidRPr="00392359">
        <w:t xml:space="preserve"> Center for Defense and Strategy) "Avoiding a nuclear arms race in the Middle East," Defense News, 2-13-2020, </w:t>
      </w:r>
      <w:hyperlink r:id="rId9" w:history="1">
        <w:r w:rsidRPr="00392359">
          <w:rPr>
            <w:rStyle w:val="Hyperlink"/>
          </w:rPr>
          <w:t>https://www.defensenews.com/opinion/commentary/2020/02/13/avoiding-a-nuclear-arms-race-in-the-middle-east/</w:t>
        </w:r>
      </w:hyperlink>
      <w:r w:rsidRPr="00392359">
        <w:t>] TDI</w:t>
      </w:r>
    </w:p>
    <w:p w14:paraId="452B154B" w14:textId="77777777" w:rsidR="00D17795" w:rsidRPr="00392359" w:rsidRDefault="00D17795" w:rsidP="00D17795">
      <w:r w:rsidRPr="00392359">
        <w:t xml:space="preserve">This raises two </w:t>
      </w:r>
      <w:r w:rsidRPr="002F0DAC">
        <w:t xml:space="preserve">immediate concerns. First, </w:t>
      </w:r>
      <w:r w:rsidRPr="002F0DAC">
        <w:rPr>
          <w:b/>
          <w:bCs/>
          <w:szCs w:val="22"/>
          <w:u w:val="single"/>
        </w:rPr>
        <w:t>should Iran race for the bomb</w:t>
      </w:r>
      <w:r w:rsidRPr="002F0DAC">
        <w:rPr>
          <w:b/>
          <w:bCs/>
          <w:szCs w:val="22"/>
        </w:rPr>
        <w:t xml:space="preserve">, </w:t>
      </w:r>
      <w:r w:rsidRPr="002F0DAC">
        <w:rPr>
          <w:b/>
          <w:bCs/>
          <w:szCs w:val="22"/>
          <w:u w:val="single"/>
        </w:rPr>
        <w:t>it is</w:t>
      </w:r>
      <w:r w:rsidRPr="002F0DAC">
        <w:rPr>
          <w:u w:val="single"/>
        </w:rPr>
        <w:t xml:space="preserve"> </w:t>
      </w:r>
      <w:r w:rsidRPr="002F0DAC">
        <w:rPr>
          <w:rStyle w:val="Emphasis"/>
        </w:rPr>
        <w:t>almost</w:t>
      </w:r>
      <w:r w:rsidRPr="00392359">
        <w:rPr>
          <w:rStyle w:val="Emphasis"/>
        </w:rPr>
        <w:t xml:space="preserve"> inevitable that the </w:t>
      </w:r>
      <w:r w:rsidRPr="00392359">
        <w:rPr>
          <w:rStyle w:val="Emphasis"/>
          <w:highlight w:val="green"/>
        </w:rPr>
        <w:t>United States and</w:t>
      </w:r>
      <w:r w:rsidRPr="00392359">
        <w:rPr>
          <w:rStyle w:val="Emphasis"/>
        </w:rPr>
        <w:t xml:space="preserve">/or </w:t>
      </w:r>
      <w:r w:rsidRPr="00392359">
        <w:rPr>
          <w:rStyle w:val="Emphasis"/>
          <w:highlight w:val="green"/>
        </w:rPr>
        <w:t>Israel</w:t>
      </w:r>
      <w:r w:rsidRPr="00392359">
        <w:rPr>
          <w:rStyle w:val="Emphasis"/>
        </w:rPr>
        <w:t xml:space="preserve"> will take </w:t>
      </w:r>
      <w:r w:rsidRPr="00392359">
        <w:rPr>
          <w:rStyle w:val="Emphasis"/>
          <w:highlight w:val="green"/>
        </w:rPr>
        <w:t>preventative military action</w:t>
      </w:r>
      <w:r w:rsidRPr="00392359">
        <w:rPr>
          <w:u w:val="single"/>
        </w:rPr>
        <w:t xml:space="preserve"> </w:t>
      </w:r>
      <w:r w:rsidRPr="00392359">
        <w:rPr>
          <w:b/>
          <w:bCs/>
          <w:szCs w:val="22"/>
          <w:u w:val="single"/>
        </w:rPr>
        <w:t>to stop it from crossing that fateful threshold</w:t>
      </w:r>
      <w:r w:rsidRPr="00392359">
        <w:t xml:space="preserve">. </w:t>
      </w:r>
      <w:r w:rsidRPr="00392359">
        <w:rPr>
          <w:rStyle w:val="StyleUnderline"/>
        </w:rPr>
        <w:t xml:space="preserve">This </w:t>
      </w:r>
      <w:r w:rsidRPr="00392359">
        <w:rPr>
          <w:rStyle w:val="StyleUnderline"/>
          <w:highlight w:val="green"/>
        </w:rPr>
        <w:t xml:space="preserve">could easily </w:t>
      </w:r>
      <w:r w:rsidRPr="00392359">
        <w:rPr>
          <w:rStyle w:val="Emphasis"/>
          <w:highlight w:val="green"/>
        </w:rPr>
        <w:t>spiral into a regional war</w:t>
      </w:r>
      <w:r w:rsidRPr="00392359">
        <w:rPr>
          <w:rStyle w:val="StyleUnderline"/>
          <w:highlight w:val="green"/>
        </w:rPr>
        <w:t xml:space="preserve"> as Iran activates</w:t>
      </w:r>
      <w:r w:rsidRPr="002F0DAC">
        <w:rPr>
          <w:rStyle w:val="StyleUnderline"/>
        </w:rPr>
        <w:t xml:space="preserve"> its various </w:t>
      </w:r>
      <w:r w:rsidRPr="00392359">
        <w:rPr>
          <w:rStyle w:val="StyleUnderline"/>
          <w:highlight w:val="green"/>
        </w:rPr>
        <w:t xml:space="preserve">proxy forces </w:t>
      </w:r>
      <w:r w:rsidRPr="00392359">
        <w:rPr>
          <w:rStyle w:val="StyleUnderline"/>
        </w:rPr>
        <w:t>against the United States and its allies</w:t>
      </w:r>
      <w:r w:rsidRPr="00392359">
        <w:t>.</w:t>
      </w:r>
    </w:p>
    <w:p w14:paraId="20DCB5D7" w14:textId="77777777" w:rsidR="00D17795" w:rsidRPr="00392359" w:rsidRDefault="00D17795" w:rsidP="00D17795">
      <w:pPr>
        <w:rPr>
          <w:b/>
          <w:bCs/>
          <w:szCs w:val="22"/>
        </w:rPr>
      </w:pPr>
      <w:r w:rsidRPr="002F0DAC">
        <w:t xml:space="preserve">Second, </w:t>
      </w:r>
      <w:r w:rsidRPr="002F0DAC">
        <w:rPr>
          <w:b/>
          <w:bCs/>
          <w:szCs w:val="22"/>
          <w:u w:val="single"/>
        </w:rPr>
        <w:t xml:space="preserve">an Iranian </w:t>
      </w:r>
      <w:r w:rsidRPr="00392359">
        <w:rPr>
          <w:b/>
          <w:bCs/>
          <w:szCs w:val="22"/>
          <w:highlight w:val="green"/>
          <w:u w:val="single"/>
        </w:rPr>
        <w:t>nuclear breakout</w:t>
      </w:r>
      <w:r w:rsidRPr="00392359">
        <w:rPr>
          <w:b/>
          <w:bCs/>
          <w:szCs w:val="22"/>
          <w:u w:val="single"/>
        </w:rPr>
        <w:t xml:space="preserve"> attempt </w:t>
      </w:r>
      <w:r w:rsidRPr="00392359">
        <w:rPr>
          <w:b/>
          <w:bCs/>
          <w:szCs w:val="22"/>
          <w:highlight w:val="green"/>
          <w:u w:val="single"/>
        </w:rPr>
        <w:t>could</w:t>
      </w:r>
      <w:r w:rsidRPr="00392359">
        <w:rPr>
          <w:highlight w:val="green"/>
          <w:u w:val="single"/>
        </w:rPr>
        <w:t xml:space="preserve"> </w:t>
      </w:r>
      <w:r w:rsidRPr="00392359">
        <w:rPr>
          <w:rStyle w:val="Emphasis"/>
          <w:highlight w:val="green"/>
        </w:rPr>
        <w:t>spur</w:t>
      </w:r>
      <w:r w:rsidRPr="00392359">
        <w:rPr>
          <w:rStyle w:val="Emphasis"/>
        </w:rPr>
        <w:t xml:space="preserve"> </w:t>
      </w:r>
      <w:r w:rsidRPr="00392359">
        <w:rPr>
          <w:rStyle w:val="Emphasis"/>
          <w:highlight w:val="green"/>
        </w:rPr>
        <w:t>a proliferation cascade throughout the Middle East</w:t>
      </w:r>
      <w:r w:rsidRPr="00392359">
        <w:t xml:space="preserve">, </w:t>
      </w:r>
      <w:r w:rsidRPr="00392359">
        <w:rPr>
          <w:b/>
          <w:bCs/>
          <w:szCs w:val="22"/>
          <w:u w:val="single"/>
        </w:rPr>
        <w:t>beginning with Saudi Arabia</w:t>
      </w:r>
      <w:r w:rsidRPr="00392359">
        <w:rPr>
          <w:b/>
          <w:bCs/>
          <w:szCs w:val="22"/>
        </w:rPr>
        <w:t>.</w:t>
      </w:r>
    </w:p>
    <w:p w14:paraId="4E38B98B" w14:textId="77777777" w:rsidR="00D17795" w:rsidRPr="00392359" w:rsidRDefault="00D17795" w:rsidP="00D17795">
      <w:r w:rsidRPr="00392359">
        <w:t xml:space="preserve">Mohammed bin Salman, </w:t>
      </w:r>
      <w:r w:rsidRPr="002F0DAC">
        <w:rPr>
          <w:b/>
          <w:bCs/>
          <w:szCs w:val="22"/>
          <w:u w:val="single"/>
        </w:rPr>
        <w:t>the Saudi crown prince</w:t>
      </w:r>
      <w:r w:rsidRPr="002F0DAC">
        <w:rPr>
          <w:b/>
          <w:bCs/>
          <w:szCs w:val="22"/>
        </w:rPr>
        <w:t xml:space="preserve">, </w:t>
      </w:r>
      <w:r w:rsidRPr="002F0DAC">
        <w:rPr>
          <w:b/>
          <w:bCs/>
          <w:szCs w:val="22"/>
          <w:u w:val="single"/>
        </w:rPr>
        <w:t>openly stated in 2018 that</w:t>
      </w:r>
      <w:r w:rsidRPr="00392359">
        <w:rPr>
          <w:b/>
          <w:bCs/>
          <w:szCs w:val="22"/>
          <w:u w:val="single"/>
        </w:rPr>
        <w:t xml:space="preserve"> </w:t>
      </w:r>
      <w:r w:rsidRPr="00392359">
        <w:rPr>
          <w:b/>
          <w:bCs/>
          <w:szCs w:val="22"/>
          <w:highlight w:val="green"/>
          <w:u w:val="single"/>
        </w:rPr>
        <w:t>if Iran developed nuclear weapons</w:t>
      </w:r>
      <w:r w:rsidRPr="00392359">
        <w:rPr>
          <w:highlight w:val="green"/>
        </w:rPr>
        <w:t xml:space="preserve">, </w:t>
      </w:r>
      <w:r w:rsidRPr="00392359">
        <w:rPr>
          <w:rStyle w:val="Emphasis"/>
          <w:highlight w:val="green"/>
        </w:rPr>
        <w:t>Riyadh would quickly “follow suit.”</w:t>
      </w:r>
      <w:r w:rsidRPr="00392359">
        <w:t xml:space="preserve"> </w:t>
      </w:r>
      <w:r w:rsidRPr="002F0DAC">
        <w:rPr>
          <w:b/>
          <w:bCs/>
          <w:szCs w:val="22"/>
          <w:u w:val="single"/>
        </w:rPr>
        <w:t xml:space="preserve">One suggested approach would see </w:t>
      </w:r>
      <w:r w:rsidRPr="00392359">
        <w:rPr>
          <w:b/>
          <w:bCs/>
          <w:szCs w:val="22"/>
          <w:highlight w:val="green"/>
          <w:u w:val="single"/>
        </w:rPr>
        <w:t xml:space="preserve">Saudi Arabia purchase a nuclear </w:t>
      </w:r>
      <w:r w:rsidRPr="00392359">
        <w:rPr>
          <w:b/>
          <w:bCs/>
          <w:szCs w:val="22"/>
          <w:u w:val="single"/>
        </w:rPr>
        <w:t xml:space="preserve">power </w:t>
      </w:r>
      <w:r w:rsidRPr="00392359">
        <w:rPr>
          <w:b/>
          <w:bCs/>
          <w:szCs w:val="22"/>
          <w:highlight w:val="green"/>
          <w:u w:val="single"/>
        </w:rPr>
        <w:t xml:space="preserve">reactor from a major supplier </w:t>
      </w:r>
      <w:r w:rsidRPr="00392359">
        <w:rPr>
          <w:b/>
          <w:bCs/>
          <w:szCs w:val="22"/>
          <w:u w:val="single"/>
        </w:rPr>
        <w:t xml:space="preserve">like South Korea </w:t>
      </w:r>
      <w:r w:rsidRPr="00392359">
        <w:rPr>
          <w:b/>
          <w:bCs/>
          <w:szCs w:val="22"/>
          <w:highlight w:val="green"/>
          <w:u w:val="single"/>
        </w:rPr>
        <w:t>and then build a reprocessing plant that would yield</w:t>
      </w:r>
      <w:r w:rsidRPr="00392359">
        <w:rPr>
          <w:b/>
          <w:bCs/>
          <w:szCs w:val="22"/>
          <w:u w:val="single"/>
        </w:rPr>
        <w:t xml:space="preserve"> enough </w:t>
      </w:r>
      <w:r w:rsidRPr="00392359">
        <w:rPr>
          <w:b/>
          <w:bCs/>
          <w:szCs w:val="22"/>
          <w:highlight w:val="green"/>
          <w:u w:val="single"/>
        </w:rPr>
        <w:t>weapons-grade plutonium</w:t>
      </w:r>
      <w:r w:rsidRPr="00392359">
        <w:rPr>
          <w:b/>
          <w:bCs/>
          <w:szCs w:val="22"/>
          <w:u w:val="single"/>
        </w:rPr>
        <w:t xml:space="preserve"> in five years</w:t>
      </w:r>
      <w:r w:rsidRPr="00392359">
        <w:t>.</w:t>
      </w:r>
    </w:p>
    <w:p w14:paraId="7132EB6D" w14:textId="77777777" w:rsidR="00D17795" w:rsidRPr="00392359" w:rsidRDefault="00D17795" w:rsidP="00D17795">
      <w:pPr>
        <w:rPr>
          <w:szCs w:val="16"/>
        </w:rPr>
      </w:pPr>
      <w:r w:rsidRPr="00392359">
        <w:rPr>
          <w:szCs w:val="16"/>
        </w:rPr>
        <w:t>A half-decade delay isn’t optimal, however, when the goal is achieving nuclear deterrence quickly. Thus, there is the so-called Islamabad option.</w:t>
      </w:r>
    </w:p>
    <w:p w14:paraId="497E9DF2" w14:textId="77777777" w:rsidR="00D17795" w:rsidRPr="00392359" w:rsidRDefault="00D17795" w:rsidP="00D17795">
      <w:pPr>
        <w:rPr>
          <w:b/>
          <w:bCs/>
          <w:szCs w:val="22"/>
        </w:rPr>
      </w:pPr>
      <w:r w:rsidRPr="00392359">
        <w:t xml:space="preserve">This refers to Riyadh’s role in financing Pakistan’s nuclear weapons program and an alleged commitment from Islamabad that it would repay the favor. While </w:t>
      </w:r>
      <w:r w:rsidRPr="002F0DAC">
        <w:rPr>
          <w:rStyle w:val="StyleUnderline"/>
        </w:rPr>
        <w:t>Pakistan</w:t>
      </w:r>
      <w:r w:rsidRPr="002F0DAC">
        <w:t xml:space="preserve">i </w:t>
      </w:r>
      <w:r w:rsidRPr="002F0DAC">
        <w:rPr>
          <w:rStyle w:val="StyleUnderline"/>
        </w:rPr>
        <w:t>and Saudi</w:t>
      </w:r>
      <w:r w:rsidRPr="002F0DAC">
        <w:t xml:space="preserve"> officials have denied any such understanding, </w:t>
      </w:r>
      <w:r w:rsidRPr="002F0DAC">
        <w:rPr>
          <w:b/>
          <w:bCs/>
          <w:szCs w:val="22"/>
          <w:u w:val="single"/>
        </w:rPr>
        <w:t xml:space="preserve">there is the possibility that the two could work out an arrangement where </w:t>
      </w:r>
      <w:r w:rsidRPr="00392359">
        <w:rPr>
          <w:b/>
          <w:bCs/>
          <w:szCs w:val="22"/>
          <w:highlight w:val="green"/>
          <w:u w:val="single"/>
        </w:rPr>
        <w:t xml:space="preserve">Islamabad could deploy some of its nuclear arsenal on Saudi soil </w:t>
      </w:r>
      <w:r w:rsidRPr="00392359">
        <w:rPr>
          <w:b/>
          <w:bCs/>
          <w:szCs w:val="22"/>
          <w:u w:val="single"/>
        </w:rPr>
        <w:t>following a successful Iranian breakout</w:t>
      </w:r>
      <w:r w:rsidRPr="00392359">
        <w:rPr>
          <w:b/>
          <w:bCs/>
          <w:szCs w:val="22"/>
        </w:rPr>
        <w:t>.</w:t>
      </w:r>
    </w:p>
    <w:p w14:paraId="197E35BE" w14:textId="77777777" w:rsidR="00D17795" w:rsidRPr="00392359" w:rsidRDefault="00D17795" w:rsidP="00D17795">
      <w:pPr>
        <w:rPr>
          <w:szCs w:val="16"/>
        </w:rPr>
      </w:pPr>
      <w:r w:rsidRPr="00392359">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14:paraId="19E071EC" w14:textId="77777777" w:rsidR="00D17795" w:rsidRPr="00392359" w:rsidRDefault="00D17795" w:rsidP="00D17795">
      <w:r w:rsidRPr="002F0DAC">
        <w:rPr>
          <w:b/>
          <w:bCs/>
          <w:szCs w:val="22"/>
          <w:u w:val="single"/>
        </w:rPr>
        <w:t>If Saudi Arabia acquires nuclear weapons</w:t>
      </w:r>
      <w:r w:rsidRPr="002F0DAC">
        <w:t xml:space="preserve">, </w:t>
      </w:r>
      <w:r w:rsidRPr="002F0DAC">
        <w:rPr>
          <w:rStyle w:val="Emphasis"/>
        </w:rPr>
        <w:t>many believe</w:t>
      </w:r>
      <w:r w:rsidRPr="00392359">
        <w:rPr>
          <w:rStyle w:val="Emphasis"/>
        </w:rPr>
        <w:t xml:space="preserve"> </w:t>
      </w:r>
      <w:r w:rsidRPr="00392359">
        <w:rPr>
          <w:rStyle w:val="Emphasis"/>
          <w:highlight w:val="green"/>
        </w:rPr>
        <w:t>Turkey would follow suit</w:t>
      </w:r>
      <w:r w:rsidRPr="00392359">
        <w:t xml:space="preserve">. Last September, Turkish President Recep Tayyip </w:t>
      </w:r>
      <w:r w:rsidRPr="00392359">
        <w:rPr>
          <w:b/>
          <w:bCs/>
          <w:szCs w:val="22"/>
          <w:highlight w:val="green"/>
          <w:u w:val="single"/>
        </w:rPr>
        <w:t>Erdogan declared that he “cannot accept” the argument from Western nations that Turkey should not be allowed to attain nuclear weapons</w:t>
      </w:r>
      <w:r w:rsidRPr="00392359">
        <w:rPr>
          <w:b/>
          <w:bCs/>
          <w:szCs w:val="22"/>
        </w:rPr>
        <w:t>.</w:t>
      </w:r>
      <w:r w:rsidRPr="0039235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527F318A" w14:textId="77777777" w:rsidR="00D17795" w:rsidRPr="00392359" w:rsidRDefault="00D17795" w:rsidP="00D17795"/>
    <w:p w14:paraId="749C6DEC" w14:textId="77777777" w:rsidR="00D17795" w:rsidRPr="00392359" w:rsidRDefault="00D17795" w:rsidP="00D17795">
      <w:pPr>
        <w:pStyle w:val="Heading4"/>
        <w:rPr>
          <w:rFonts w:cs="Calibri"/>
        </w:rPr>
      </w:pPr>
      <w:proofErr w:type="spellStart"/>
      <w:r w:rsidRPr="00392359">
        <w:rPr>
          <w:rFonts w:cs="Calibri"/>
        </w:rPr>
        <w:t>Prolif</w:t>
      </w:r>
      <w:proofErr w:type="spellEnd"/>
      <w:r w:rsidRPr="00392359">
        <w:rPr>
          <w:rFonts w:cs="Calibri"/>
        </w:rPr>
        <w:t xml:space="preserve"> cascades undermine deterrence and cause nuclear war – this is predictive of what a multi-nuclear Middle East would look like</w:t>
      </w:r>
    </w:p>
    <w:p w14:paraId="3031DB11" w14:textId="77777777" w:rsidR="00D17795" w:rsidRPr="00392359" w:rsidRDefault="00D17795" w:rsidP="00D17795">
      <w:r w:rsidRPr="00392359">
        <w:rPr>
          <w:rStyle w:val="Style13ptBold"/>
        </w:rPr>
        <w:t>Krepinevich 13</w:t>
      </w:r>
      <w:r w:rsidRPr="00392359">
        <w:t xml:space="preserve"> – [(Dr. Andrew F, the President of the Center for Strategic and Budgetary Assessments) “Critical Mass: Nuclear Proliferation in the Middle East,” 2013, </w:t>
      </w:r>
      <w:hyperlink r:id="rId10" w:history="1">
        <w:r w:rsidRPr="00392359">
          <w:rPr>
            <w:rStyle w:val="Hyperlink"/>
          </w:rPr>
          <w:t>https://csbaonline.org/uploads/documents/Nuclear-Proliferation-in-the-Middle-East.pdf</w:t>
        </w:r>
      </w:hyperlink>
      <w:r w:rsidRPr="00392359">
        <w:t>] TDI</w:t>
      </w:r>
    </w:p>
    <w:p w14:paraId="03ADD70C" w14:textId="77777777" w:rsidR="00D17795" w:rsidRPr="00392359" w:rsidRDefault="00D17795" w:rsidP="00D17795">
      <w:r w:rsidRPr="00392359">
        <w:t xml:space="preserve">As more countries over time develop nuclear capabilities and build up their nuclear arsenals, </w:t>
      </w:r>
      <w:r w:rsidRPr="00392359">
        <w:rPr>
          <w:rStyle w:val="StyleUnderline"/>
        </w:rPr>
        <w:t xml:space="preserve">the </w:t>
      </w:r>
      <w:r w:rsidRPr="00392359">
        <w:rPr>
          <w:rStyle w:val="StyleUnderline"/>
          <w:highlight w:val="green"/>
        </w:rPr>
        <w:t>competition will evolve</w:t>
      </w:r>
      <w:r w:rsidRPr="00392359">
        <w:rPr>
          <w:rStyle w:val="StyleUnderline"/>
        </w:rPr>
        <w:t xml:space="preserve"> from an </w:t>
      </w:r>
      <w:proofErr w:type="gramStart"/>
      <w:r w:rsidRPr="00392359">
        <w:rPr>
          <w:rStyle w:val="StyleUnderline"/>
        </w:rPr>
        <w:t>Israeli-Iranian</w:t>
      </w:r>
      <w:proofErr w:type="gramEnd"/>
      <w:r w:rsidRPr="00392359">
        <w:rPr>
          <w:rStyle w:val="StyleUnderline"/>
        </w:rPr>
        <w:t xml:space="preserve"> affair </w:t>
      </w:r>
      <w:r w:rsidRPr="00392359">
        <w:rPr>
          <w:rStyle w:val="StyleUnderline"/>
          <w:highlight w:val="green"/>
        </w:rPr>
        <w:t xml:space="preserve">to a </w:t>
      </w:r>
      <w:r w:rsidRPr="00392359">
        <w:rPr>
          <w:rStyle w:val="Emphasis"/>
          <w:highlight w:val="green"/>
        </w:rPr>
        <w:t>multi-state rivalry</w:t>
      </w:r>
      <w:r w:rsidRPr="00392359">
        <w:t xml:space="preserve">. For illustrative purposes </w:t>
      </w:r>
      <w:r w:rsidRPr="00392359">
        <w:rPr>
          <w:b/>
          <w:bCs/>
          <w:szCs w:val="22"/>
          <w:u w:val="single"/>
        </w:rPr>
        <w:t xml:space="preserve">we will </w:t>
      </w:r>
      <w:r w:rsidRPr="00392359">
        <w:rPr>
          <w:b/>
          <w:bCs/>
          <w:szCs w:val="22"/>
          <w:highlight w:val="green"/>
          <w:u w:val="single"/>
        </w:rPr>
        <w:t>assume that</w:t>
      </w:r>
      <w:r w:rsidRPr="00392359">
        <w:rPr>
          <w:b/>
          <w:bCs/>
          <w:szCs w:val="22"/>
          <w:highlight w:val="green"/>
        </w:rPr>
        <w:t xml:space="preserve"> </w:t>
      </w:r>
      <w:r w:rsidRPr="00392359">
        <w:t xml:space="preserve">in the 2025-2030 timeframe, </w:t>
      </w:r>
      <w:r w:rsidRPr="00392359">
        <w:rPr>
          <w:b/>
          <w:bCs/>
          <w:szCs w:val="22"/>
          <w:highlight w:val="green"/>
          <w:u w:val="single"/>
        </w:rPr>
        <w:t>Iran</w:t>
      </w:r>
      <w:r w:rsidRPr="00392359">
        <w:rPr>
          <w:highlight w:val="green"/>
        </w:rPr>
        <w:t xml:space="preserve">, </w:t>
      </w:r>
      <w:r w:rsidRPr="00392359">
        <w:rPr>
          <w:b/>
          <w:bCs/>
          <w:szCs w:val="22"/>
          <w:highlight w:val="green"/>
          <w:u w:val="single"/>
        </w:rPr>
        <w:t>Saudi Arabia</w:t>
      </w:r>
      <w:r w:rsidRPr="00392359">
        <w:rPr>
          <w:b/>
          <w:bCs/>
          <w:szCs w:val="22"/>
          <w:highlight w:val="green"/>
        </w:rPr>
        <w:t xml:space="preserve">, </w:t>
      </w:r>
      <w:r w:rsidRPr="00392359">
        <w:rPr>
          <w:b/>
          <w:bCs/>
          <w:szCs w:val="22"/>
          <w:highlight w:val="green"/>
          <w:u w:val="single"/>
        </w:rPr>
        <w:t>Turkey</w:t>
      </w:r>
      <w:r w:rsidRPr="00392359">
        <w:rPr>
          <w:b/>
          <w:bCs/>
          <w:szCs w:val="22"/>
          <w:highlight w:val="green"/>
        </w:rPr>
        <w:t xml:space="preserve">, </w:t>
      </w:r>
      <w:r w:rsidRPr="00392359">
        <w:rPr>
          <w:b/>
          <w:bCs/>
          <w:szCs w:val="22"/>
          <w:highlight w:val="green"/>
          <w:u w:val="single"/>
        </w:rPr>
        <w:t>and perhaps Egypt</w:t>
      </w:r>
      <w:r w:rsidRPr="00392359">
        <w:rPr>
          <w:highlight w:val="green"/>
        </w:rPr>
        <w:t xml:space="preserve"> </w:t>
      </w:r>
      <w:r w:rsidRPr="00392359">
        <w:t xml:space="preserve">and/or Iraq </w:t>
      </w:r>
      <w:r w:rsidRPr="00392359">
        <w:rPr>
          <w:b/>
          <w:bCs/>
          <w:szCs w:val="22"/>
          <w:highlight w:val="green"/>
          <w:u w:val="single"/>
        </w:rPr>
        <w:t>have nuclear arsenals</w:t>
      </w:r>
      <w:r w:rsidRPr="00392359">
        <w:rPr>
          <w:highlight w:val="green"/>
        </w:rPr>
        <w:t xml:space="preserve"> </w:t>
      </w:r>
      <w:r w:rsidRPr="00392359">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14:paraId="3F1F9FDB" w14:textId="77777777" w:rsidR="00D17795" w:rsidRPr="00392359" w:rsidRDefault="00D17795" w:rsidP="00D17795">
      <w:r w:rsidRPr="00392359">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apparent: </w:t>
      </w:r>
      <w:r w:rsidRPr="00392359">
        <w:rPr>
          <w:b/>
          <w:bCs/>
          <w:szCs w:val="22"/>
          <w:u w:val="single"/>
        </w:rPr>
        <w:t xml:space="preserve">many </w:t>
      </w:r>
      <w:r w:rsidRPr="00392359">
        <w:rPr>
          <w:rStyle w:val="Emphasis"/>
          <w:highlight w:val="green"/>
        </w:rPr>
        <w:t>Cold War-era metrics</w:t>
      </w:r>
      <w:r w:rsidRPr="00392359">
        <w:rPr>
          <w:u w:val="single"/>
        </w:rPr>
        <w:t xml:space="preserve"> </w:t>
      </w:r>
      <w:r w:rsidRPr="00392359">
        <w:rPr>
          <w:b/>
          <w:bCs/>
          <w:szCs w:val="22"/>
          <w:u w:val="single"/>
        </w:rPr>
        <w:t xml:space="preserve">for assessing the competition and gauging where it might be headed </w:t>
      </w:r>
      <w:r w:rsidRPr="00392359">
        <w:rPr>
          <w:rStyle w:val="Emphasis"/>
        </w:rPr>
        <w:t>appear to be of little utility</w:t>
      </w:r>
      <w:r w:rsidRPr="00392359">
        <w:t xml:space="preserve">; in fact, </w:t>
      </w:r>
      <w:r w:rsidRPr="00392359">
        <w:rPr>
          <w:b/>
          <w:bCs/>
          <w:szCs w:val="22"/>
          <w:u w:val="single"/>
        </w:rPr>
        <w:t xml:space="preserve">they may actually </w:t>
      </w:r>
      <w:r w:rsidRPr="00392359">
        <w:rPr>
          <w:b/>
          <w:bCs/>
          <w:szCs w:val="22"/>
          <w:highlight w:val="green"/>
          <w:u w:val="single"/>
        </w:rPr>
        <w:t>prove misleading and dangerous</w:t>
      </w:r>
      <w:r w:rsidRPr="00392359">
        <w:t xml:space="preserve">. The same can be said of those looking to apply Cold War-era arms control metrics as a way of keeping the peace in general and avoiding nuclear use in particular. </w:t>
      </w:r>
    </w:p>
    <w:p w14:paraId="3B446CC0" w14:textId="77777777" w:rsidR="00D17795" w:rsidRPr="00392359" w:rsidRDefault="00D17795" w:rsidP="00D17795">
      <w:r w:rsidRPr="00392359">
        <w:rPr>
          <w:b/>
          <w:bCs/>
          <w:szCs w:val="22"/>
          <w:u w:val="single"/>
        </w:rPr>
        <w:t>During the Cold War</w:t>
      </w:r>
      <w:r w:rsidRPr="00392359">
        <w:rPr>
          <w:b/>
          <w:bCs/>
          <w:szCs w:val="22"/>
        </w:rPr>
        <w:t xml:space="preserve">, </w:t>
      </w:r>
      <w:r w:rsidRPr="00392359">
        <w:rPr>
          <w:b/>
          <w:bCs/>
          <w:szCs w:val="22"/>
          <w:u w:val="single"/>
        </w:rPr>
        <w:t>many nuclear strategists came to view nuclear parity</w:t>
      </w:r>
      <w:r w:rsidRPr="00392359">
        <w:rPr>
          <w:b/>
          <w:bCs/>
          <w:szCs w:val="22"/>
        </w:rPr>
        <w:t xml:space="preserve"> </w:t>
      </w:r>
      <w:r w:rsidRPr="00392359">
        <w:t xml:space="preserve">(the possession of roughly equivalent arsenals capable of inflicting roughly equivalent levels of destruction) </w:t>
      </w:r>
      <w:r w:rsidRPr="00392359">
        <w:rPr>
          <w:b/>
          <w:bCs/>
          <w:szCs w:val="22"/>
          <w:u w:val="single"/>
        </w:rPr>
        <w:t>between the United States and the Soviet Union as stabilizing</w:t>
      </w:r>
      <w:r w:rsidRPr="00392359">
        <w:t xml:space="preserve">. The perception of these strategists is that the rough equivalence contributed to the tradition of non-use of nuclear </w:t>
      </w:r>
      <w:proofErr w:type="gramStart"/>
      <w:r w:rsidRPr="00392359">
        <w:t>weapons, and</w:t>
      </w:r>
      <w:proofErr w:type="gramEnd"/>
      <w:r w:rsidRPr="00392359">
        <w:t xml:space="preserve">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so as to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14:paraId="4B0CD392" w14:textId="77777777" w:rsidR="00D17795" w:rsidRPr="00392359" w:rsidRDefault="00D17795" w:rsidP="00D17795">
      <w:pPr>
        <w:rPr>
          <w:b/>
          <w:bCs/>
          <w:szCs w:val="22"/>
        </w:rPr>
      </w:pPr>
      <w:r w:rsidRPr="00392359">
        <w:rPr>
          <w:b/>
          <w:bCs/>
          <w:szCs w:val="22"/>
          <w:u w:val="single"/>
        </w:rPr>
        <w:t>In a Middle Eastern “n-player” competition</w:t>
      </w:r>
      <w:r w:rsidRPr="00392359">
        <w:rPr>
          <w:b/>
          <w:bCs/>
          <w:szCs w:val="22"/>
        </w:rPr>
        <w:t xml:space="preserve">, </w:t>
      </w:r>
      <w:r w:rsidRPr="00392359">
        <w:rPr>
          <w:b/>
          <w:bCs/>
          <w:szCs w:val="22"/>
          <w:u w:val="single"/>
        </w:rPr>
        <w:t xml:space="preserve">all nuclear powers would be </w:t>
      </w:r>
      <w:r w:rsidRPr="00392359">
        <w:rPr>
          <w:rStyle w:val="Emphasis"/>
        </w:rPr>
        <w:t>challenged to establish an “assured destruction” capability</w:t>
      </w:r>
      <w:r w:rsidRPr="00392359">
        <w:rPr>
          <w:u w:val="single"/>
        </w:rPr>
        <w:t xml:space="preserve"> </w:t>
      </w:r>
      <w:r w:rsidRPr="00392359">
        <w:rPr>
          <w:b/>
          <w:bCs/>
          <w:szCs w:val="22"/>
          <w:u w:val="single"/>
        </w:rPr>
        <w:t>against all the other regional nuclear powers</w:t>
      </w:r>
      <w:r w:rsidRPr="00392359">
        <w:t xml:space="preserve">, another Cold War desideratum, </w:t>
      </w:r>
      <w:r w:rsidRPr="00392359">
        <w:rPr>
          <w:b/>
          <w:bCs/>
          <w:szCs w:val="22"/>
          <w:u w:val="single"/>
        </w:rPr>
        <w:t>given their relatively modest economies</w:t>
      </w:r>
      <w:r w:rsidRPr="00392359">
        <w:rPr>
          <w:b/>
          <w:bCs/>
          <w:szCs w:val="22"/>
        </w:rPr>
        <w:t xml:space="preserve">. </w:t>
      </w:r>
      <w:r w:rsidRPr="00392359">
        <w:rPr>
          <w:b/>
          <w:bCs/>
          <w:szCs w:val="22"/>
          <w:u w:val="single"/>
        </w:rPr>
        <w:t xml:space="preserve">An “assured destruction” capability in </w:t>
      </w:r>
      <w:r w:rsidRPr="00392359">
        <w:rPr>
          <w:b/>
          <w:bCs/>
          <w:szCs w:val="22"/>
          <w:highlight w:val="green"/>
          <w:u w:val="single"/>
        </w:rPr>
        <w:t xml:space="preserve">an n-state competition would require that each state have weapons sufficient to survive an initial attack by all potential rivals and still be able to devastate </w:t>
      </w:r>
      <w:r w:rsidRPr="00392359">
        <w:rPr>
          <w:b/>
          <w:bCs/>
          <w:szCs w:val="22"/>
          <w:u w:val="single"/>
        </w:rPr>
        <w:t xml:space="preserve">the countries of all </w:t>
      </w:r>
      <w:r w:rsidRPr="00392359">
        <w:rPr>
          <w:b/>
          <w:bCs/>
          <w:szCs w:val="22"/>
          <w:highlight w:val="green"/>
          <w:u w:val="single"/>
        </w:rPr>
        <w:t>attackers</w:t>
      </w:r>
      <w:r w:rsidRPr="00392359">
        <w:t xml:space="preserve">. It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command and control systems survive the attack sufficiently intact to execute a retaliatory strike? </w:t>
      </w:r>
      <w:r w:rsidRPr="00392359">
        <w:rPr>
          <w:b/>
          <w:bCs/>
          <w:szCs w:val="22"/>
          <w:u w:val="single"/>
        </w:rPr>
        <w:t>A decapitation strike could preclude an “assured destruction” retaliatory strike even if sufficient weapons survive to execute one</w:t>
      </w:r>
      <w:r w:rsidRPr="00392359">
        <w:rPr>
          <w:b/>
          <w:bCs/>
          <w:szCs w:val="22"/>
        </w:rPr>
        <w:t xml:space="preserve">. </w:t>
      </w:r>
    </w:p>
    <w:p w14:paraId="461D6F5D" w14:textId="77777777" w:rsidR="00D17795" w:rsidRPr="00392359" w:rsidRDefault="00D17795" w:rsidP="00D17795">
      <w:pPr>
        <w:rPr>
          <w:b/>
          <w:bCs/>
          <w:szCs w:val="22"/>
        </w:rPr>
      </w:pPr>
      <w:r w:rsidRPr="00392359">
        <w:rPr>
          <w:b/>
          <w:bCs/>
          <w:szCs w:val="22"/>
          <w:highlight w:val="green"/>
          <w:u w:val="single"/>
        </w:rPr>
        <w:t>This</w:t>
      </w:r>
      <w:r w:rsidRPr="00392359">
        <w:rPr>
          <w:b/>
          <w:bCs/>
          <w:szCs w:val="22"/>
          <w:highlight w:val="green"/>
        </w:rPr>
        <w:t>,</w:t>
      </w:r>
      <w:r w:rsidRPr="00392359">
        <w:rPr>
          <w:b/>
          <w:bCs/>
          <w:szCs w:val="22"/>
        </w:rPr>
        <w:t xml:space="preserve"> </w:t>
      </w:r>
      <w:r w:rsidRPr="00392359">
        <w:rPr>
          <w:b/>
          <w:bCs/>
          <w:szCs w:val="22"/>
          <w:u w:val="single"/>
        </w:rPr>
        <w:t>in turn</w:t>
      </w:r>
      <w:r w:rsidRPr="00392359">
        <w:rPr>
          <w:b/>
          <w:bCs/>
          <w:szCs w:val="22"/>
        </w:rPr>
        <w:t xml:space="preserve">, </w:t>
      </w:r>
      <w:r w:rsidRPr="00392359">
        <w:rPr>
          <w:rStyle w:val="Emphasis"/>
          <w:highlight w:val="green"/>
        </w:rPr>
        <w:t>raises the possibility of a “catalytic” war</w:t>
      </w:r>
      <w:r w:rsidRPr="00392359">
        <w:rPr>
          <w:b/>
          <w:bCs/>
          <w:szCs w:val="22"/>
        </w:rPr>
        <w:t>—</w:t>
      </w:r>
      <w:r w:rsidRPr="00392359">
        <w:rPr>
          <w:b/>
          <w:bCs/>
          <w:szCs w:val="22"/>
          <w:u w:val="single"/>
        </w:rPr>
        <w:t xml:space="preserve">one that is </w:t>
      </w:r>
      <w:r w:rsidRPr="00392359">
        <w:rPr>
          <w:b/>
          <w:bCs/>
          <w:szCs w:val="22"/>
          <w:highlight w:val="green"/>
          <w:u w:val="single"/>
        </w:rPr>
        <w:t>initiated</w:t>
      </w:r>
      <w:r w:rsidRPr="00392359">
        <w:rPr>
          <w:b/>
          <w:bCs/>
          <w:szCs w:val="22"/>
          <w:u w:val="single"/>
        </w:rPr>
        <w:t xml:space="preserve"> between two states </w:t>
      </w:r>
      <w:r w:rsidRPr="00392359">
        <w:rPr>
          <w:b/>
          <w:bCs/>
          <w:szCs w:val="22"/>
          <w:highlight w:val="green"/>
          <w:u w:val="single"/>
        </w:rPr>
        <w:t>by a third party</w:t>
      </w:r>
      <w:r w:rsidRPr="00392359">
        <w:rPr>
          <w:b/>
          <w:bCs/>
          <w:szCs w:val="22"/>
          <w:highlight w:val="green"/>
        </w:rPr>
        <w:t>.</w:t>
      </w:r>
      <w:r w:rsidRPr="00392359">
        <w:rPr>
          <w:b/>
          <w:bCs/>
          <w:szCs w:val="22"/>
        </w:rPr>
        <w:t xml:space="preserve"> </w:t>
      </w:r>
      <w:r w:rsidRPr="00392359">
        <w:rPr>
          <w:b/>
          <w:bCs/>
          <w:szCs w:val="22"/>
          <w:u w:val="single"/>
        </w:rPr>
        <w:t>Given a proliferated Middle East as described above</w:t>
      </w:r>
      <w:r w:rsidRPr="00392359">
        <w:rPr>
          <w:b/>
          <w:bCs/>
          <w:szCs w:val="22"/>
        </w:rPr>
        <w:t xml:space="preserve">, </w:t>
      </w:r>
      <w:r w:rsidRPr="00392359">
        <w:rPr>
          <w:b/>
          <w:bCs/>
          <w:szCs w:val="22"/>
          <w:u w:val="single"/>
        </w:rPr>
        <w:t xml:space="preserve">the chances that </w:t>
      </w:r>
      <w:r w:rsidRPr="00392359">
        <w:rPr>
          <w:b/>
          <w:bCs/>
          <w:szCs w:val="22"/>
          <w:highlight w:val="green"/>
          <w:u w:val="single"/>
        </w:rPr>
        <w:t>a regime would incorrectly attribute the source of an attack</w:t>
      </w:r>
      <w:r w:rsidRPr="00392359">
        <w:rPr>
          <w:b/>
          <w:bCs/>
          <w:szCs w:val="22"/>
          <w:u w:val="single"/>
        </w:rPr>
        <w:t xml:space="preserve"> cannot be easily dismissed</w:t>
      </w:r>
      <w:r w:rsidRPr="00392359">
        <w:rPr>
          <w:b/>
          <w:bCs/>
          <w:szCs w:val="22"/>
        </w:rPr>
        <w:t xml:space="preserve">. </w:t>
      </w:r>
      <w:r w:rsidRPr="00392359">
        <w:rPr>
          <w:b/>
          <w:bCs/>
          <w:szCs w:val="22"/>
          <w:u w:val="single"/>
        </w:rPr>
        <w:t xml:space="preserve">To the extent </w:t>
      </w:r>
      <w:r w:rsidRPr="00392359">
        <w:rPr>
          <w:rStyle w:val="Emphasis"/>
          <w:highlight w:val="green"/>
        </w:rPr>
        <w:t>cyber weapons</w:t>
      </w:r>
      <w:r w:rsidRPr="00392359">
        <w:rPr>
          <w:rStyle w:val="Emphasis"/>
        </w:rPr>
        <w:t xml:space="preserve"> can </w:t>
      </w:r>
      <w:r w:rsidRPr="00392359">
        <w:rPr>
          <w:rStyle w:val="Emphasis"/>
          <w:highlight w:val="green"/>
        </w:rPr>
        <w:t>introduce false information</w:t>
      </w:r>
      <w:r w:rsidRPr="00392359">
        <w:rPr>
          <w:highlight w:val="green"/>
          <w:u w:val="single"/>
        </w:rPr>
        <w:t xml:space="preserve"> </w:t>
      </w:r>
      <w:r w:rsidRPr="00392359">
        <w:rPr>
          <w:b/>
          <w:bCs/>
          <w:szCs w:val="22"/>
          <w:u w:val="single"/>
        </w:rPr>
        <w:t>into a state’s decision-making process</w:t>
      </w:r>
      <w:r w:rsidRPr="00392359">
        <w:rPr>
          <w:b/>
          <w:bCs/>
          <w:szCs w:val="22"/>
        </w:rPr>
        <w:t xml:space="preserve">, </w:t>
      </w:r>
      <w:r w:rsidRPr="00392359">
        <w:rPr>
          <w:b/>
          <w:bCs/>
          <w:szCs w:val="22"/>
          <w:u w:val="single"/>
        </w:rPr>
        <w:t>the risks of catalytic war only increase</w:t>
      </w:r>
      <w:r w:rsidRPr="00392359">
        <w:rPr>
          <w:b/>
          <w:bCs/>
          <w:szCs w:val="22"/>
        </w:rPr>
        <w:t xml:space="preserve">. </w:t>
      </w:r>
    </w:p>
    <w:p w14:paraId="72462F21" w14:textId="77777777" w:rsidR="00D17795" w:rsidRPr="00392359" w:rsidRDefault="00D17795" w:rsidP="00D17795">
      <w:r w:rsidRPr="00392359">
        <w:t xml:space="preserve">Further complicating matters, </w:t>
      </w:r>
      <w:r w:rsidRPr="00392359">
        <w:rPr>
          <w:b/>
          <w:bCs/>
          <w:szCs w:val="22"/>
          <w:highlight w:val="green"/>
          <w:u w:val="single"/>
        </w:rPr>
        <w:t>the early warning requiremen</w:t>
      </w:r>
      <w:r w:rsidRPr="00392359">
        <w:rPr>
          <w:b/>
          <w:bCs/>
          <w:szCs w:val="22"/>
          <w:u w:val="single"/>
        </w:rPr>
        <w:t>t following a proliferation cascade could be multidirectional</w:t>
      </w:r>
      <w:r w:rsidRPr="00392359">
        <w:rPr>
          <w:b/>
          <w:bCs/>
          <w:szCs w:val="22"/>
        </w:rPr>
        <w:t xml:space="preserve">, </w:t>
      </w:r>
      <w:r w:rsidRPr="00392359">
        <w:rPr>
          <w:b/>
          <w:bCs/>
          <w:szCs w:val="22"/>
          <w:u w:val="single"/>
        </w:rPr>
        <w:t xml:space="preserve">and at some </w:t>
      </w:r>
      <w:proofErr w:type="gramStart"/>
      <w:r w:rsidRPr="00392359">
        <w:rPr>
          <w:b/>
          <w:bCs/>
          <w:szCs w:val="22"/>
          <w:u w:val="single"/>
        </w:rPr>
        <w:t>point</w:t>
      </w:r>
      <w:proofErr w:type="gramEnd"/>
      <w:r w:rsidRPr="00392359">
        <w:rPr>
          <w:b/>
          <w:bCs/>
          <w:szCs w:val="22"/>
          <w:u w:val="single"/>
        </w:rPr>
        <w:t xml:space="preserve"> perhaps 360 degrees</w:t>
      </w:r>
      <w:r w:rsidRPr="00392359">
        <w:t xml:space="preserve">, especially if nuclear rivals begin deploying a portion of their nuclear forces at sea. </w:t>
      </w:r>
      <w:r w:rsidRPr="00392359">
        <w:rPr>
          <w:b/>
          <w:bCs/>
          <w:szCs w:val="22"/>
          <w:u w:val="single"/>
        </w:rPr>
        <w:t xml:space="preserve">Early warning requirements </w:t>
      </w:r>
      <w:r w:rsidRPr="00392359">
        <w:rPr>
          <w:b/>
          <w:bCs/>
          <w:szCs w:val="22"/>
          <w:highlight w:val="green"/>
          <w:u w:val="single"/>
        </w:rPr>
        <w:t>would be stressed</w:t>
      </w:r>
      <w:r w:rsidRPr="00392359">
        <w:rPr>
          <w:b/>
          <w:bCs/>
          <w:szCs w:val="22"/>
          <w:u w:val="single"/>
        </w:rPr>
        <w:t xml:space="preserve"> even further</w:t>
      </w:r>
      <w:r w:rsidRPr="00392359">
        <w:rPr>
          <w:b/>
          <w:bCs/>
          <w:szCs w:val="22"/>
        </w:rPr>
        <w:t xml:space="preserve"> </w:t>
      </w:r>
      <w:r w:rsidRPr="00392359">
        <w:t xml:space="preserve">(and the costs of such a system increase correspondingly) </w:t>
      </w:r>
      <w:r w:rsidRPr="00392359">
        <w:rPr>
          <w:b/>
          <w:bCs/>
          <w:szCs w:val="22"/>
          <w:u w:val="single"/>
        </w:rPr>
        <w:t>if a neighboring state</w:t>
      </w:r>
      <w:r w:rsidRPr="00392359">
        <w:rPr>
          <w:b/>
          <w:bCs/>
          <w:szCs w:val="22"/>
        </w:rPr>
        <w:t xml:space="preserve"> </w:t>
      </w:r>
      <w:r w:rsidRPr="00392359">
        <w:t xml:space="preserve">(e.g., Iran in the case of Turkey or Iraq; Turkey in the case of Israel; etc.) </w:t>
      </w:r>
      <w:r w:rsidRPr="00392359">
        <w:rPr>
          <w:b/>
          <w:bCs/>
          <w:szCs w:val="22"/>
          <w:u w:val="single"/>
        </w:rPr>
        <w:t>were to acquire nuclear weapons</w:t>
      </w:r>
      <w:r w:rsidRPr="00392359">
        <w:t xml:space="preserve">. In this case warning times would be even more compressed than in an </w:t>
      </w:r>
      <w:proofErr w:type="gramStart"/>
      <w:r w:rsidRPr="00392359">
        <w:t>Israeli-Iranian</w:t>
      </w:r>
      <w:proofErr w:type="gramEnd"/>
      <w:r w:rsidRPr="00392359">
        <w:t xml:space="preserve"> competition. Owing to its proximity to Iran, </w:t>
      </w:r>
      <w:r w:rsidRPr="00392359">
        <w:rPr>
          <w:b/>
          <w:bCs/>
          <w:szCs w:val="22"/>
          <w:highlight w:val="green"/>
          <w:u w:val="single"/>
        </w:rPr>
        <w:t>Saudi Arabia</w:t>
      </w:r>
      <w:r w:rsidRPr="00392359">
        <w:t xml:space="preserve">, for example, </w:t>
      </w:r>
      <w:r w:rsidRPr="00392359">
        <w:rPr>
          <w:b/>
          <w:bCs/>
          <w:szCs w:val="22"/>
          <w:highlight w:val="green"/>
          <w:u w:val="single"/>
        </w:rPr>
        <w:t xml:space="preserve">could have less than five minutes to react to an Iranian ballistic missile attack </w:t>
      </w:r>
      <w:r w:rsidRPr="00392359">
        <w:rPr>
          <w:b/>
          <w:bCs/>
          <w:szCs w:val="22"/>
          <w:u w:val="single"/>
        </w:rPr>
        <w:t>no matter how advanced its early warning and command and control systems are</w:t>
      </w:r>
      <w:r w:rsidRPr="00392359">
        <w:rPr>
          <w:b/>
          <w:bCs/>
          <w:szCs w:val="22"/>
        </w:rPr>
        <w:t xml:space="preserve">. </w:t>
      </w:r>
    </w:p>
    <w:p w14:paraId="098AF7DB" w14:textId="77777777" w:rsidR="00D17795" w:rsidRPr="007972B4" w:rsidRDefault="00D17795" w:rsidP="00D17795">
      <w:r w:rsidRPr="00392359">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392359">
        <w:rPr>
          <w:b/>
          <w:bCs/>
          <w:szCs w:val="22"/>
          <w:highlight w:val="green"/>
          <w:u w:val="single"/>
        </w:rPr>
        <w:t>States</w:t>
      </w:r>
      <w:r w:rsidRPr="00392359">
        <w:rPr>
          <w:b/>
          <w:bCs/>
          <w:szCs w:val="22"/>
          <w:u w:val="single"/>
        </w:rPr>
        <w:t xml:space="preserve"> might be tempted to </w:t>
      </w:r>
      <w:r w:rsidRPr="00392359">
        <w:rPr>
          <w:b/>
          <w:bCs/>
          <w:szCs w:val="22"/>
          <w:highlight w:val="green"/>
          <w:u w:val="single"/>
        </w:rPr>
        <w:t>adopt a launch-on-warning posture</w:t>
      </w:r>
      <w:r w:rsidRPr="00392359">
        <w:t xml:space="preserve">, but this requires both early warning and a highly responsive command and control system. Should a state determine that it will not be able to launch-on-warning and instead attempt to “ride-out” a nuclear first strike and retaliate, it would still need its command and control system to function effectively in the wake of the nuclear attack. </w:t>
      </w:r>
      <w:r w:rsidRPr="00392359">
        <w:rPr>
          <w:b/>
          <w:bCs/>
          <w:szCs w:val="22"/>
          <w:u w:val="single"/>
        </w:rPr>
        <w:t>Absent a highly resilient command and control system</w:t>
      </w:r>
      <w:r w:rsidRPr="00392359">
        <w:rPr>
          <w:b/>
          <w:bCs/>
          <w:szCs w:val="22"/>
        </w:rPr>
        <w:t xml:space="preserve">, </w:t>
      </w:r>
      <w:r w:rsidRPr="00392359">
        <w:rPr>
          <w:rStyle w:val="StyleUnderline"/>
          <w:highlight w:val="green"/>
        </w:rPr>
        <w:t>a state’s ability to launch a retaliatory</w:t>
      </w:r>
      <w:r w:rsidRPr="00392359">
        <w:rPr>
          <w:b/>
          <w:bCs/>
          <w:szCs w:val="22"/>
          <w:u w:val="single"/>
        </w:rPr>
        <w:t xml:space="preserve"> nuclear </w:t>
      </w:r>
      <w:r w:rsidRPr="00392359">
        <w:rPr>
          <w:b/>
          <w:bCs/>
          <w:szCs w:val="22"/>
          <w:highlight w:val="green"/>
          <w:u w:val="single"/>
        </w:rPr>
        <w:t xml:space="preserve">strike </w:t>
      </w:r>
      <w:r w:rsidRPr="00392359">
        <w:rPr>
          <w:rStyle w:val="Emphasis"/>
          <w:highlight w:val="green"/>
        </w:rPr>
        <w:t>may require nuclear release authority to be diffused to lower-level commanders</w:t>
      </w:r>
      <w:r w:rsidRPr="00392359">
        <w:t xml:space="preserve">. But again, absent an effective early warning system it may not be possible to determine the attack source with confidence in a region with multiple nuclear powers. </w:t>
      </w:r>
    </w:p>
    <w:p w14:paraId="7AE8FB4C" w14:textId="77777777" w:rsidR="00C42DA4" w:rsidRDefault="00C42DA4" w:rsidP="00C42DA4"/>
    <w:p w14:paraId="56FD97E8" w14:textId="77777777" w:rsidR="00C42DA4" w:rsidRDefault="00C42DA4" w:rsidP="00C42DA4"/>
    <w:p w14:paraId="59B97E84" w14:textId="77777777" w:rsidR="00C42DA4" w:rsidRDefault="00C42DA4" w:rsidP="00C42DA4">
      <w:pPr>
        <w:pStyle w:val="Heading2"/>
      </w:pPr>
      <w:r>
        <w:t xml:space="preserve">1NC – DA </w:t>
      </w:r>
    </w:p>
    <w:p w14:paraId="3C37629F" w14:textId="77777777" w:rsidR="00C42DA4" w:rsidRDefault="00C42DA4" w:rsidP="00C42DA4">
      <w:pPr>
        <w:pStyle w:val="Heading4"/>
      </w:pPr>
      <w:r>
        <w:t>China’s capitalizing on US vulnerabilities and ramping up ASAT development now – that emboldens Xi to invade Taiwan</w:t>
      </w:r>
    </w:p>
    <w:p w14:paraId="33CF5158" w14:textId="77777777" w:rsidR="00C42DA4" w:rsidRPr="002F7CCC" w:rsidRDefault="00C42DA4" w:rsidP="00C42DA4">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r w:rsidRPr="00A029C9">
        <w:rPr>
          <w:szCs w:val="16"/>
        </w:rPr>
        <w:t>Ph.D</w:t>
      </w:r>
      <w:proofErr w:type="spell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33705FCE" w14:textId="77777777" w:rsidR="00C42DA4" w:rsidRPr="00CD6535" w:rsidRDefault="00C42DA4" w:rsidP="00C42DA4">
      <w:pPr>
        <w:rPr>
          <w:sz w:val="12"/>
        </w:rPr>
      </w:pPr>
      <w:r w:rsidRPr="00CD6535">
        <w:rPr>
          <w:sz w:val="12"/>
        </w:rPr>
        <w:t xml:space="preserve">If current trends hold, then </w:t>
      </w:r>
      <w:r w:rsidRPr="00B72F08">
        <w:rPr>
          <w:rStyle w:val="StyleUnderline"/>
          <w:highlight w:val="green"/>
        </w:rPr>
        <w:t>China</w:t>
      </w:r>
      <w:r w:rsidRPr="00CD6535">
        <w:rPr>
          <w:rStyle w:val="StyleUnderline"/>
        </w:rPr>
        <w:t>’s Strategic Support Force </w:t>
      </w:r>
      <w:r w:rsidRPr="00B72F08">
        <w:rPr>
          <w:rStyle w:val="StyleUnderline"/>
          <w:highlight w:val="green"/>
        </w:rPr>
        <w:t xml:space="preserve">will be capable by the </w:t>
      </w:r>
      <w:r w:rsidRPr="00B72F08">
        <w:rPr>
          <w:rStyle w:val="Emphasis"/>
          <w:highlight w:val="green"/>
        </w:rPr>
        <w:t>late</w:t>
      </w:r>
      <w:r w:rsidRPr="00CD6535">
        <w:rPr>
          <w:rStyle w:val="Emphasis"/>
        </w:rPr>
        <w:t xml:space="preserve"> 20</w:t>
      </w:r>
      <w:r w:rsidRPr="00B72F08">
        <w:rPr>
          <w:rStyle w:val="Emphasis"/>
          <w:highlight w:val="green"/>
        </w:rPr>
        <w:t>20s</w:t>
      </w:r>
      <w:r w:rsidRPr="00B72F08">
        <w:rPr>
          <w:rStyle w:val="StyleUnderline"/>
          <w:highlight w:val="green"/>
        </w:rPr>
        <w:t xml:space="preserve"> of </w:t>
      </w:r>
      <w:r w:rsidRPr="00B72F08">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B72F08">
        <w:rPr>
          <w:rStyle w:val="StyleUnderline"/>
          <w:highlight w:val="green"/>
        </w:rPr>
        <w:t>the U</w:t>
      </w:r>
      <w:r w:rsidRPr="00CD6535">
        <w:rPr>
          <w:rStyle w:val="StyleUnderline"/>
        </w:rPr>
        <w:t xml:space="preserve">nited </w:t>
      </w:r>
      <w:r w:rsidRPr="00B72F08">
        <w:rPr>
          <w:rStyle w:val="StyleUnderline"/>
          <w:highlight w:val="green"/>
        </w:rPr>
        <w:t>S</w:t>
      </w:r>
      <w:r w:rsidRPr="00CD6535">
        <w:rPr>
          <w:rStyle w:val="StyleUnderline"/>
        </w:rPr>
        <w:t xml:space="preserve">tates would face </w:t>
      </w:r>
      <w:r w:rsidRPr="00B72F08">
        <w:rPr>
          <w:rStyle w:val="StyleUnderline"/>
          <w:highlight w:val="green"/>
        </w:rPr>
        <w:t>a</w:t>
      </w:r>
      <w:r w:rsidRPr="00CD6535">
        <w:rPr>
          <w:rStyle w:val="StyleUnderline"/>
        </w:rPr>
        <w:t xml:space="preserve"> type of “Sophie’s </w:t>
      </w:r>
      <w:r w:rsidRPr="00B72F08">
        <w:rPr>
          <w:rStyle w:val="StyleUnderline"/>
          <w:highlight w:val="green"/>
        </w:rPr>
        <w:t>Choice”: decline to intervene</w:t>
      </w:r>
      <w:r w:rsidRPr="00CD6535">
        <w:rPr>
          <w:rStyle w:val="StyleUnderline"/>
        </w:rPr>
        <w:t xml:space="preserve">, potentially leading allies to follow suit and Taiwan to succumb without a fight, thereby </w:t>
      </w:r>
      <w:r w:rsidRPr="00B72F08">
        <w:rPr>
          <w:rStyle w:val="StyleUnderline"/>
          <w:highlight w:val="green"/>
        </w:rPr>
        <w:t>enabling Xi to</w:t>
      </w:r>
      <w:r w:rsidRPr="00CD6535">
        <w:rPr>
          <w:rStyle w:val="StyleUnderline"/>
        </w:rPr>
        <w:t xml:space="preserve"> achieve his goal of “peacefully” </w:t>
      </w:r>
      <w:r w:rsidRPr="00B72F08">
        <w:rPr>
          <w:rStyle w:val="StyleUnderline"/>
          <w:highlight w:val="green"/>
        </w:rPr>
        <w:t>snuff</w:t>
      </w:r>
      <w:r w:rsidRPr="00CD6535">
        <w:rPr>
          <w:rStyle w:val="StyleUnderline"/>
        </w:rPr>
        <w:t xml:space="preserve">ing </w:t>
      </w:r>
      <w:r w:rsidRPr="00B72F08">
        <w:rPr>
          <w:rStyle w:val="StyleUnderline"/>
          <w:highlight w:val="green"/>
        </w:rPr>
        <w:t>out Taiwan</w:t>
      </w:r>
      <w:r w:rsidRPr="00CD6535">
        <w:rPr>
          <w:rStyle w:val="StyleUnderline"/>
        </w:rPr>
        <w:t xml:space="preserve">ese independence; </w:t>
      </w:r>
      <w:r w:rsidRPr="00B72F08">
        <w:rPr>
          <w:rStyle w:val="StyleUnderline"/>
          <w:highlight w:val="green"/>
        </w:rPr>
        <w:t>or</w:t>
      </w:r>
      <w:r w:rsidRPr="00CD6535">
        <w:rPr>
          <w:rStyle w:val="StyleUnderline"/>
        </w:rPr>
        <w:t xml:space="preserve"> start a war that would at best be long and bloody and might well even </w:t>
      </w:r>
      <w:r w:rsidRPr="00B72F08">
        <w:rPr>
          <w:rStyle w:val="StyleUnderline"/>
          <w:highlight w:val="green"/>
        </w:rPr>
        <w:t>cross the nuclear threshold</w:t>
      </w:r>
      <w:r w:rsidRPr="00CD6535">
        <w:rPr>
          <w:sz w:val="12"/>
        </w:rPr>
        <w:t>. </w:t>
      </w:r>
    </w:p>
    <w:p w14:paraId="79183C92" w14:textId="77777777" w:rsidR="00C42DA4" w:rsidRPr="00CD6535" w:rsidRDefault="00C42DA4" w:rsidP="00C42DA4">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31D8ABF8" w14:textId="77777777" w:rsidR="00C42DA4" w:rsidRPr="00CD6535" w:rsidRDefault="00C42DA4" w:rsidP="00C42DA4">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B72F08">
        <w:rPr>
          <w:rStyle w:val="StyleUnderline"/>
          <w:highlight w:val="green"/>
        </w:rPr>
        <w:t>China</w:t>
      </w:r>
      <w:r w:rsidRPr="00CD6535">
        <w:rPr>
          <w:rStyle w:val="StyleUnderline"/>
        </w:rPr>
        <w:t xml:space="preserve"> by surprise, driving it to </w:t>
      </w:r>
      <w:r w:rsidRPr="00B72F08">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604A178B" w14:textId="77777777" w:rsidR="00C42DA4" w:rsidRPr="00CD6535" w:rsidRDefault="00C42DA4" w:rsidP="00C42DA4">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15761028" w14:textId="77777777" w:rsidR="00C42DA4" w:rsidRPr="00CD6535" w:rsidRDefault="00C42DA4" w:rsidP="00C42DA4">
      <w:pPr>
        <w:rPr>
          <w:sz w:val="12"/>
        </w:rPr>
      </w:pPr>
      <w:r w:rsidRPr="00CD6535">
        <w:rPr>
          <w:sz w:val="12"/>
        </w:rPr>
        <w:t>This is </w:t>
      </w:r>
      <w:r w:rsidRPr="002172E3">
        <w:rPr>
          <w:sz w:val="12"/>
        </w:rPr>
        <w:t>a serious threat</w:t>
      </w:r>
      <w:r w:rsidRPr="00CD6535">
        <w:rPr>
          <w:sz w:val="12"/>
        </w:rPr>
        <w:t xml:space="preserve">, primarily because </w:t>
      </w:r>
      <w:r w:rsidRPr="00B72F08">
        <w:rPr>
          <w:rStyle w:val="Emphasis"/>
          <w:highlight w:val="green"/>
        </w:rPr>
        <w:t>no international rules</w:t>
      </w:r>
      <w:r w:rsidRPr="00CD6535">
        <w:rPr>
          <w:rStyle w:val="Emphasis"/>
        </w:rPr>
        <w:t xml:space="preserve"> presently </w:t>
      </w:r>
      <w:r w:rsidRPr="00B72F08">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6D568E25" w14:textId="77777777" w:rsidR="00C42DA4" w:rsidRPr="00CD6535" w:rsidRDefault="00C42DA4" w:rsidP="00C42DA4">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B72F08">
        <w:rPr>
          <w:rStyle w:val="Emphasis"/>
          <w:highlight w:val="green"/>
        </w:rPr>
        <w:t>Even if</w:t>
      </w:r>
      <w:r w:rsidRPr="00CD6535">
        <w:rPr>
          <w:rStyle w:val="Emphasis"/>
        </w:rPr>
        <w:t xml:space="preserve"> it were certain that these </w:t>
      </w:r>
      <w:r w:rsidRPr="00B72F08">
        <w:rPr>
          <w:rStyle w:val="Emphasis"/>
          <w:highlight w:val="green"/>
        </w:rPr>
        <w:t>capabilities are intended</w:t>
      </w:r>
      <w:r w:rsidRPr="00CD6535">
        <w:rPr>
          <w:rStyle w:val="Emphasis"/>
        </w:rPr>
        <w:t xml:space="preserve"> purely </w:t>
      </w:r>
      <w:r w:rsidRPr="00B72F08">
        <w:rPr>
          <w:rStyle w:val="Emphasis"/>
          <w:highlight w:val="green"/>
        </w:rPr>
        <w:t>for peaceful applications</w:t>
      </w:r>
      <w:r w:rsidRPr="00CD6535">
        <w:rPr>
          <w:rStyle w:val="StyleUnderline"/>
        </w:rPr>
        <w:t>—and it is not at all clear that that is the case—</w:t>
      </w:r>
      <w:r w:rsidRPr="00B72F08">
        <w:rPr>
          <w:rStyle w:val="Emphasis"/>
          <w:highlight w:val="green"/>
        </w:rPr>
        <w:t>China</w:t>
      </w:r>
      <w:r w:rsidRPr="00CD6535">
        <w:rPr>
          <w:rStyle w:val="Emphasis"/>
        </w:rPr>
        <w:t xml:space="preserve"> (or any other country) </w:t>
      </w:r>
      <w:r w:rsidRPr="00B72F08">
        <w:rPr>
          <w:rStyle w:val="Emphasis"/>
          <w:highlight w:val="green"/>
        </w:rPr>
        <w:t>could</w:t>
      </w:r>
      <w:r w:rsidRPr="00CD6535">
        <w:rPr>
          <w:rStyle w:val="Emphasis"/>
        </w:rPr>
        <w:t xml:space="preserve"> at any time decide to </w:t>
      </w:r>
      <w:r w:rsidRPr="00B72F08">
        <w:rPr>
          <w:rStyle w:val="Emphasis"/>
          <w:highlight w:val="green"/>
        </w:rPr>
        <w:t>repurpose</w:t>
      </w:r>
      <w:r w:rsidRPr="00CD6535">
        <w:rPr>
          <w:rStyle w:val="Emphasis"/>
        </w:rPr>
        <w:t xml:space="preserve"> these capabilities for ASAT use</w:t>
      </w:r>
      <w:r w:rsidRPr="00CD6535">
        <w:rPr>
          <w:sz w:val="12"/>
        </w:rPr>
        <w:t>. </w:t>
      </w:r>
    </w:p>
    <w:p w14:paraId="2C980373" w14:textId="77777777" w:rsidR="00C42DA4" w:rsidRPr="00CD6535" w:rsidRDefault="00C42DA4" w:rsidP="00C42DA4">
      <w:pPr>
        <w:rPr>
          <w:sz w:val="12"/>
        </w:rPr>
      </w:pPr>
      <w:r w:rsidRPr="00B72F08">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5EC91CBB" w14:textId="77777777" w:rsidR="00C42DA4" w:rsidRPr="00CD6535" w:rsidRDefault="00C42DA4" w:rsidP="00C42DA4">
      <w:pPr>
        <w:rPr>
          <w:sz w:val="12"/>
        </w:rPr>
      </w:pPr>
      <w:r w:rsidRPr="00CD6535">
        <w:rPr>
          <w:sz w:val="12"/>
        </w:rPr>
        <w:t xml:space="preserve">At the same time, </w:t>
      </w:r>
      <w:r w:rsidRPr="00B72F08">
        <w:rPr>
          <w:rStyle w:val="Emphasis"/>
          <w:highlight w:val="green"/>
        </w:rPr>
        <w:t>China is expanding</w:t>
      </w:r>
      <w:r w:rsidRPr="00CD6535">
        <w:rPr>
          <w:rStyle w:val="Emphasis"/>
        </w:rPr>
        <w:t xml:space="preserve"> its capacity for rapid spacecraft </w:t>
      </w:r>
      <w:r w:rsidRPr="00B72F08">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6460167C" w14:textId="77777777" w:rsidR="00C42DA4" w:rsidRPr="00CD6535" w:rsidRDefault="00C42DA4" w:rsidP="00C42DA4">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B72F08">
        <w:rPr>
          <w:rStyle w:val="Emphasis"/>
          <w:highlight w:val="green"/>
        </w:rPr>
        <w:t>China would</w:t>
      </w:r>
      <w:r w:rsidRPr="00CD6535">
        <w:rPr>
          <w:rStyle w:val="Emphasis"/>
        </w:rPr>
        <w:t xml:space="preserve"> be able to </w:t>
      </w:r>
      <w:r w:rsidRPr="00B72F08">
        <w:rPr>
          <w:rStyle w:val="Emphasis"/>
          <w:highlight w:val="green"/>
        </w:rPr>
        <w:t>simultaneously</w:t>
      </w:r>
      <w:r w:rsidRPr="00CD6535">
        <w:rPr>
          <w:rStyle w:val="Emphasis"/>
        </w:rPr>
        <w:t xml:space="preserve"> threaten </w:t>
      </w:r>
      <w:r w:rsidRPr="00B72F08">
        <w:rPr>
          <w:rStyle w:val="Emphasis"/>
          <w:highlight w:val="green"/>
        </w:rPr>
        <w:t>disable</w:t>
      </w:r>
      <w:r w:rsidRPr="00CD6535">
        <w:rPr>
          <w:rStyle w:val="Emphasis"/>
        </w:rPr>
        <w:t xml:space="preserve">ment of the entire constellations of U.S. satellites for missile </w:t>
      </w:r>
      <w:r w:rsidRPr="00B72F08">
        <w:rPr>
          <w:rStyle w:val="Emphasis"/>
          <w:highlight w:val="green"/>
        </w:rPr>
        <w:t>early warning</w:t>
      </w:r>
      <w:r w:rsidRPr="00CD6535">
        <w:rPr>
          <w:sz w:val="12"/>
        </w:rPr>
        <w:t xml:space="preserve"> (about a dozen satellites with spares included); </w:t>
      </w:r>
      <w:r w:rsidRPr="00B72F08">
        <w:rPr>
          <w:rStyle w:val="StyleUnderline"/>
          <w:highlight w:val="green"/>
        </w:rPr>
        <w:t>communications</w:t>
      </w:r>
      <w:r w:rsidRPr="00CD6535">
        <w:rPr>
          <w:rStyle w:val="StyleUnderline"/>
        </w:rPr>
        <w:t xml:space="preserve"> in a nuclear-disrupted environment (about a dozen); </w:t>
      </w:r>
      <w:r w:rsidRPr="00B72F08">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B72F08">
        <w:rPr>
          <w:rStyle w:val="StyleUnderline"/>
          <w:highlight w:val="green"/>
        </w:rPr>
        <w:t>Losing these assets would severely degrade</w:t>
      </w:r>
      <w:r w:rsidRPr="00CD6535">
        <w:rPr>
          <w:rStyle w:val="StyleUnderline"/>
        </w:rPr>
        <w:t xml:space="preserve"> U.S. </w:t>
      </w:r>
      <w:r w:rsidRPr="00B72F08">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B72F08">
        <w:rPr>
          <w:rStyle w:val="StyleUnderline"/>
          <w:highlight w:val="green"/>
        </w:rPr>
        <w:t>such pre-positioning</w:t>
      </w:r>
      <w:r w:rsidRPr="00CD6535">
        <w:rPr>
          <w:rStyle w:val="StyleUnderline"/>
        </w:rPr>
        <w:t xml:space="preserve"> </w:t>
      </w:r>
      <w:r w:rsidRPr="00B72F08">
        <w:rPr>
          <w:rStyle w:val="StyleUnderline"/>
          <w:highlight w:val="green"/>
        </w:rPr>
        <w:t>could</w:t>
      </w:r>
      <w:r w:rsidRPr="00CD6535">
        <w:rPr>
          <w:rStyle w:val="StyleUnderline"/>
        </w:rPr>
        <w:t xml:space="preserve"> conceivably </w:t>
      </w:r>
      <w:r w:rsidRPr="00B72F08">
        <w:rPr>
          <w:rStyle w:val="StyleUnderline"/>
          <w:highlight w:val="green"/>
        </w:rPr>
        <w:t>deter the U</w:t>
      </w:r>
      <w:r w:rsidRPr="00CD6535">
        <w:rPr>
          <w:rStyle w:val="StyleUnderline"/>
        </w:rPr>
        <w:t xml:space="preserve">nited </w:t>
      </w:r>
      <w:r w:rsidRPr="00B72F08">
        <w:rPr>
          <w:rStyle w:val="StyleUnderline"/>
          <w:highlight w:val="green"/>
        </w:rPr>
        <w:t>S</w:t>
      </w:r>
      <w:r w:rsidRPr="00CD6535">
        <w:rPr>
          <w:rStyle w:val="StyleUnderline"/>
        </w:rPr>
        <w:t xml:space="preserve">tates </w:t>
      </w:r>
      <w:r w:rsidRPr="00B72F08">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554B8A1B" w14:textId="77777777" w:rsidR="00C42DA4" w:rsidRPr="0034418B" w:rsidRDefault="00C42DA4" w:rsidP="00C42DA4">
      <w:pPr>
        <w:rPr>
          <w:sz w:val="12"/>
        </w:rPr>
      </w:pPr>
      <w:r w:rsidRPr="00CD6535">
        <w:rPr>
          <w:rStyle w:val="StyleUnderline"/>
        </w:rPr>
        <w:t xml:space="preserve">Should the United States fail to intervene, the </w:t>
      </w:r>
      <w:r w:rsidRPr="00B72F08">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B72F08">
        <w:rPr>
          <w:rStyle w:val="Emphasis"/>
          <w:highlight w:val="green"/>
        </w:rPr>
        <w:t>U.S. defense commitments</w:t>
      </w:r>
      <w:r w:rsidRPr="00CD6535">
        <w:rPr>
          <w:rStyle w:val="Emphasis"/>
        </w:rPr>
        <w:t xml:space="preserve"> around the globe</w:t>
      </w:r>
      <w:r w:rsidRPr="00A029C9">
        <w:rPr>
          <w:sz w:val="12"/>
        </w:rPr>
        <w:t xml:space="preserve">. </w:t>
      </w:r>
      <w:r w:rsidRPr="00B72F08">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B72F08">
        <w:rPr>
          <w:rStyle w:val="Emphasis"/>
          <w:highlight w:val="green"/>
        </w:rPr>
        <w:t>major wars aris</w:t>
      </w:r>
      <w:r w:rsidRPr="00393FE6">
        <w:rPr>
          <w:rStyle w:val="Emphasis"/>
        </w:rPr>
        <w:t>i</w:t>
      </w:r>
      <w:r w:rsidRPr="00CD6535">
        <w:rPr>
          <w:rStyle w:val="Emphasis"/>
        </w:rPr>
        <w:t xml:space="preserve">ng </w:t>
      </w:r>
      <w:r w:rsidRPr="00B72F08">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B72F08">
        <w:rPr>
          <w:rStyle w:val="StyleUnderline"/>
          <w:highlight w:val="green"/>
        </w:rPr>
        <w:t>a situation could easily escalate</w:t>
      </w:r>
      <w:r w:rsidRPr="00A029C9">
        <w:rPr>
          <w:sz w:val="12"/>
        </w:rPr>
        <w:t xml:space="preserve"> out of control to a full-scale conventional conflict or even </w:t>
      </w:r>
      <w:r w:rsidRPr="00B72F08">
        <w:rPr>
          <w:rStyle w:val="StyleUnderline"/>
          <w:highlight w:val="green"/>
        </w:rPr>
        <w:t>to</w:t>
      </w:r>
      <w:r w:rsidRPr="00B72F08">
        <w:rPr>
          <w:sz w:val="12"/>
          <w:highlight w:val="green"/>
        </w:rPr>
        <w:t xml:space="preserve"> </w:t>
      </w:r>
      <w:r w:rsidRPr="00B72F08">
        <w:rPr>
          <w:rStyle w:val="Emphasis"/>
          <w:highlight w:val="green"/>
        </w:rPr>
        <w:t>nuclear use</w:t>
      </w:r>
      <w:r w:rsidRPr="00A029C9">
        <w:rPr>
          <w:sz w:val="12"/>
        </w:rPr>
        <w:t>.</w:t>
      </w:r>
    </w:p>
    <w:p w14:paraId="4DFE1FB3" w14:textId="77777777" w:rsidR="00C42DA4" w:rsidRPr="009366CB" w:rsidRDefault="00C42DA4" w:rsidP="00C42DA4"/>
    <w:p w14:paraId="2912F377" w14:textId="77777777" w:rsidR="00C42DA4" w:rsidRPr="00E609DE" w:rsidRDefault="00C42DA4" w:rsidP="00C42DA4">
      <w:pPr>
        <w:pStyle w:val="Heading4"/>
        <w:rPr>
          <w:u w:val="single"/>
        </w:rPr>
      </w:pPr>
      <w:proofErr w:type="spellStart"/>
      <w:r>
        <w:t>Starlink</w:t>
      </w:r>
      <w:proofErr w:type="spellEnd"/>
      <w:r>
        <w:t xml:space="preserve"> development solves – mega-constellations are </w:t>
      </w:r>
      <w:proofErr w:type="spellStart"/>
      <w:r>
        <w:rPr>
          <w:u w:val="single"/>
        </w:rPr>
        <w:t>unjammable</w:t>
      </w:r>
      <w:proofErr w:type="spellEnd"/>
      <w:r>
        <w:t xml:space="preserve"> and </w:t>
      </w:r>
      <w:r>
        <w:rPr>
          <w:u w:val="single"/>
        </w:rPr>
        <w:t>accurate</w:t>
      </w:r>
    </w:p>
    <w:p w14:paraId="5712E31D" w14:textId="77777777" w:rsidR="00C42DA4" w:rsidRPr="00F74FBB" w:rsidRDefault="00C42DA4" w:rsidP="00C42DA4">
      <w:pPr>
        <w:rPr>
          <w:rStyle w:val="Style13ptBold"/>
        </w:rPr>
      </w:pPr>
      <w:r>
        <w:rPr>
          <w:rStyle w:val="Style13ptBold"/>
        </w:rPr>
        <w:t xml:space="preserve">Harris 20 </w:t>
      </w:r>
      <w:r w:rsidRPr="00F74FBB">
        <w:rPr>
          <w:rStyle w:val="Style13ptBold"/>
          <w:b w:val="0"/>
          <w:bCs/>
          <w:sz w:val="16"/>
          <w:szCs w:val="16"/>
        </w:rPr>
        <w:t xml:space="preserve">[(Mark, </w:t>
      </w:r>
      <w:r w:rsidRPr="00F74FBB">
        <w:rPr>
          <w:szCs w:val="16"/>
        </w:rPr>
        <w:t>Knight Science Journalism Fellow at MIT in 2013, writes about technology, science, business, the environment, and travel, internally cites Todd Humphreys, Professor of Aerospace Engineering at UT Austin, and Peter Iannucci,, Postdoctoral Research Fellow in Aerospace Engineering and Engineering Mechanics at UT Austin</w:t>
      </w:r>
      <w:r w:rsidRPr="00F74FBB">
        <w:rPr>
          <w:rStyle w:val="Style13ptBold"/>
          <w:b w:val="0"/>
          <w:bCs/>
          <w:sz w:val="16"/>
          <w:szCs w:val="16"/>
        </w:rPr>
        <w:t>) “</w:t>
      </w:r>
      <w:r w:rsidRPr="00F74FBB">
        <w:rPr>
          <w:szCs w:val="16"/>
        </w:rPr>
        <w:t xml:space="preserve">SpaceX’s </w:t>
      </w:r>
      <w:proofErr w:type="spellStart"/>
      <w:r w:rsidRPr="00F74FBB">
        <w:rPr>
          <w:szCs w:val="16"/>
        </w:rPr>
        <w:t>Starlink</w:t>
      </w:r>
      <w:proofErr w:type="spellEnd"/>
      <w:r w:rsidRPr="00F74FBB">
        <w:rPr>
          <w:szCs w:val="16"/>
        </w:rPr>
        <w:t xml:space="preserve"> satellites could make US Army navigation hard to jam,” MIT Technology Review, 9/28/2020] JL</w:t>
      </w:r>
    </w:p>
    <w:p w14:paraId="0A9FA2EF" w14:textId="77777777" w:rsidR="00C42DA4" w:rsidRPr="00F74FBB" w:rsidRDefault="00C42DA4" w:rsidP="00C42DA4">
      <w:pPr>
        <w:rPr>
          <w:sz w:val="12"/>
        </w:rPr>
      </w:pPr>
      <w:r w:rsidRPr="00F74FBB">
        <w:rPr>
          <w:sz w:val="12"/>
        </w:rPr>
        <w:t xml:space="preserve">Now, </w:t>
      </w:r>
      <w:r w:rsidRPr="00F74FBB">
        <w:rPr>
          <w:rStyle w:val="StyleUnderline"/>
        </w:rPr>
        <w:t xml:space="preserve">research funded by the US Army has concluded that </w:t>
      </w:r>
      <w:r w:rsidRPr="00B72F08">
        <w:rPr>
          <w:rStyle w:val="Emphasis"/>
          <w:highlight w:val="green"/>
        </w:rPr>
        <w:t>the</w:t>
      </w:r>
      <w:r w:rsidRPr="00F74FBB">
        <w:rPr>
          <w:rStyle w:val="Emphasis"/>
        </w:rPr>
        <w:t xml:space="preserve"> growing </w:t>
      </w:r>
      <w:r w:rsidRPr="00B72F08">
        <w:rPr>
          <w:rStyle w:val="Emphasis"/>
          <w:highlight w:val="green"/>
        </w:rPr>
        <w:t>mega-constellation could</w:t>
      </w:r>
      <w:r w:rsidRPr="00F74FBB">
        <w:rPr>
          <w:rStyle w:val="Emphasis"/>
        </w:rPr>
        <w:t xml:space="preserve"> have a secondary purpose: </w:t>
      </w:r>
      <w:r w:rsidRPr="00B72F08">
        <w:rPr>
          <w:rStyle w:val="Emphasis"/>
          <w:highlight w:val="green"/>
        </w:rPr>
        <w:t>doubl</w:t>
      </w:r>
      <w:r w:rsidRPr="00F74FBB">
        <w:rPr>
          <w:rStyle w:val="Emphasis"/>
        </w:rPr>
        <w:t xml:space="preserve">ing </w:t>
      </w:r>
      <w:r w:rsidRPr="00B72F08">
        <w:rPr>
          <w:rStyle w:val="Emphasis"/>
          <w:highlight w:val="green"/>
        </w:rPr>
        <w:t>as a low-cost</w:t>
      </w:r>
      <w:r w:rsidRPr="00D97715">
        <w:rPr>
          <w:rStyle w:val="Emphasis"/>
        </w:rPr>
        <w:t xml:space="preserve">, highly </w:t>
      </w:r>
      <w:r w:rsidRPr="00B72F08">
        <w:rPr>
          <w:rStyle w:val="Emphasis"/>
          <w:highlight w:val="green"/>
        </w:rPr>
        <w:t>accurate, and</w:t>
      </w:r>
      <w:r w:rsidRPr="00F74FBB">
        <w:rPr>
          <w:rStyle w:val="Emphasis"/>
        </w:rPr>
        <w:t xml:space="preserve"> almost </w:t>
      </w:r>
      <w:proofErr w:type="spellStart"/>
      <w:r w:rsidRPr="00B72F08">
        <w:rPr>
          <w:rStyle w:val="Emphasis"/>
          <w:highlight w:val="green"/>
        </w:rPr>
        <w:t>unjammable</w:t>
      </w:r>
      <w:proofErr w:type="spellEnd"/>
      <w:r w:rsidRPr="00B72F08">
        <w:rPr>
          <w:rStyle w:val="Emphasis"/>
          <w:highlight w:val="green"/>
        </w:rPr>
        <w:t xml:space="preserve"> alternative to GPS</w:t>
      </w:r>
      <w:r w:rsidRPr="00F74FBB">
        <w:rPr>
          <w:rStyle w:val="StyleUnderline"/>
        </w:rPr>
        <w:t xml:space="preserve">. The new method would use existing </w:t>
      </w:r>
      <w:proofErr w:type="spellStart"/>
      <w:r w:rsidRPr="00F74FBB">
        <w:rPr>
          <w:rStyle w:val="StyleUnderline"/>
        </w:rPr>
        <w:t>Starlink</w:t>
      </w:r>
      <w:proofErr w:type="spellEnd"/>
      <w:r w:rsidRPr="00F74FBB">
        <w:rPr>
          <w:rStyle w:val="StyleUnderline"/>
        </w:rPr>
        <w:t xml:space="preserve"> satellites in low Earth orbit (LEO) to provide near-global navigation services</w:t>
      </w:r>
      <w:r w:rsidRPr="00F74FBB">
        <w:rPr>
          <w:sz w:val="12"/>
        </w:rPr>
        <w:t>. </w:t>
      </w:r>
    </w:p>
    <w:p w14:paraId="293A64AC" w14:textId="77777777" w:rsidR="00C42DA4" w:rsidRPr="00F74FBB" w:rsidRDefault="00C42DA4" w:rsidP="00C42DA4">
      <w:pPr>
        <w:rPr>
          <w:sz w:val="12"/>
          <w:szCs w:val="12"/>
        </w:rPr>
      </w:pPr>
      <w:r w:rsidRPr="00F74FBB">
        <w:rPr>
          <w:sz w:val="12"/>
          <w:szCs w:val="12"/>
        </w:rPr>
        <w:t>In a non-peer-reviewed paper, Todd Humphreys and Peter Iannucci of the </w:t>
      </w:r>
      <w:proofErr w:type="spellStart"/>
      <w:r w:rsidRPr="00F74FBB">
        <w:rPr>
          <w:sz w:val="12"/>
          <w:szCs w:val="12"/>
        </w:rPr>
        <w:t>Radionavigation</w:t>
      </w:r>
      <w:proofErr w:type="spellEnd"/>
      <w:r w:rsidRPr="00F74FBB">
        <w:rPr>
          <w:sz w:val="12"/>
          <w:szCs w:val="12"/>
        </w:rPr>
        <w:t xml:space="preserve"> Laboratory at the University of Texas at Austin claim to have devised a system that uses the same satellites, piggybacking on traditional GPS signals, to deliver location precision up to 10 times as good as GPS, in a system much less prone to interference. </w:t>
      </w:r>
    </w:p>
    <w:p w14:paraId="4034D6A7" w14:textId="77777777" w:rsidR="00C42DA4" w:rsidRPr="00F74FBB" w:rsidRDefault="00C42DA4" w:rsidP="00C42DA4">
      <w:pPr>
        <w:rPr>
          <w:sz w:val="12"/>
        </w:rPr>
      </w:pPr>
      <w:r w:rsidRPr="00F74FBB">
        <w:rPr>
          <w:rStyle w:val="StyleUnderline"/>
        </w:rPr>
        <w:t>The Global Positioning System consists of a constellation of around 30 satellites orbiting 20,000 kilometers above Earth</w:t>
      </w:r>
      <w:r w:rsidRPr="00F74FBB">
        <w:rPr>
          <w:sz w:val="12"/>
        </w:rPr>
        <w:t>. Each satellite continuously broadcasts a radio signal containing its position and the exact time from a very precise atomic clock on board. Receivers on the ground can then compare how long signals from multiple satellites take to arrive and calculate their position, typically to within a few meters. </w:t>
      </w:r>
    </w:p>
    <w:p w14:paraId="461B990A" w14:textId="77777777" w:rsidR="00C42DA4" w:rsidRPr="00F74FBB" w:rsidRDefault="00C42DA4" w:rsidP="00C42DA4">
      <w:pPr>
        <w:rPr>
          <w:sz w:val="12"/>
        </w:rPr>
      </w:pPr>
      <w:r w:rsidRPr="00F74FBB">
        <w:rPr>
          <w:rStyle w:val="StyleUnderline"/>
        </w:rPr>
        <w:t xml:space="preserve">The problem with </w:t>
      </w:r>
      <w:r w:rsidRPr="00B72F08">
        <w:rPr>
          <w:rStyle w:val="StyleUnderline"/>
          <w:highlight w:val="green"/>
        </w:rPr>
        <w:t>GPS</w:t>
      </w:r>
      <w:r w:rsidRPr="00F74FBB">
        <w:rPr>
          <w:rStyle w:val="StyleUnderline"/>
        </w:rPr>
        <w:t xml:space="preserve"> is that those </w:t>
      </w:r>
      <w:r w:rsidRPr="00B72F08">
        <w:rPr>
          <w:rStyle w:val="StyleUnderline"/>
          <w:highlight w:val="green"/>
        </w:rPr>
        <w:t>signals are extremely weak</w:t>
      </w:r>
      <w:r w:rsidRPr="00F74FBB">
        <w:rPr>
          <w:rStyle w:val="StyleUnderline"/>
        </w:rPr>
        <w:t xml:space="preserve"> by the time they reach </w:t>
      </w:r>
      <w:proofErr w:type="gramStart"/>
      <w:r w:rsidRPr="00F74FBB">
        <w:rPr>
          <w:rStyle w:val="StyleUnderline"/>
        </w:rPr>
        <w:t xml:space="preserve">Earth, </w:t>
      </w:r>
      <w:r w:rsidRPr="00B72F08">
        <w:rPr>
          <w:rStyle w:val="StyleUnderline"/>
          <w:highlight w:val="green"/>
        </w:rPr>
        <w:t>and</w:t>
      </w:r>
      <w:proofErr w:type="gramEnd"/>
      <w:r w:rsidRPr="00F74FBB">
        <w:rPr>
          <w:rStyle w:val="StyleUnderline"/>
        </w:rPr>
        <w:t xml:space="preserve"> are </w:t>
      </w:r>
      <w:r w:rsidRPr="00B72F08">
        <w:rPr>
          <w:rStyle w:val="Emphasis"/>
          <w:highlight w:val="green"/>
        </w:rPr>
        <w:t>easily overwhelmed by</w:t>
      </w:r>
      <w:r w:rsidRPr="00F74FBB">
        <w:rPr>
          <w:sz w:val="12"/>
        </w:rPr>
        <w:t xml:space="preserve"> either accidental interference </w:t>
      </w:r>
      <w:r w:rsidRPr="00D97715">
        <w:rPr>
          <w:sz w:val="12"/>
        </w:rPr>
        <w:t xml:space="preserve">or </w:t>
      </w:r>
      <w:r w:rsidRPr="00B72F08">
        <w:rPr>
          <w:rStyle w:val="Emphasis"/>
          <w:highlight w:val="green"/>
        </w:rPr>
        <w:t>electronic warfare</w:t>
      </w:r>
      <w:r w:rsidRPr="00F74FBB">
        <w:rPr>
          <w:sz w:val="12"/>
        </w:rPr>
        <w:t>. In China, mysterious GPS attacks have successfully “spoofed” ships in fake locations, while GPS signals are regularly jammed in the eastern Mediterranean.</w:t>
      </w:r>
    </w:p>
    <w:p w14:paraId="2BCADC57" w14:textId="77777777" w:rsidR="00C42DA4" w:rsidRPr="00F74FBB" w:rsidRDefault="00C42DA4" w:rsidP="00C42DA4">
      <w:pPr>
        <w:rPr>
          <w:sz w:val="12"/>
        </w:rPr>
      </w:pPr>
      <w:r w:rsidRPr="00F74FBB">
        <w:rPr>
          <w:rStyle w:val="StyleUnderline"/>
        </w:rPr>
        <w:t>The US military relies heavily on GPS</w:t>
      </w:r>
      <w:r w:rsidRPr="00F74FBB">
        <w:rPr>
          <w:sz w:val="12"/>
        </w:rPr>
        <w:t xml:space="preserve">. Last year, the US Army Futures Command, a new unit dedicated to modernizing its forces, visited </w:t>
      </w:r>
      <w:proofErr w:type="spellStart"/>
      <w:r w:rsidRPr="00F74FBB">
        <w:rPr>
          <w:sz w:val="12"/>
        </w:rPr>
        <w:t>Humphreys’s</w:t>
      </w:r>
      <w:proofErr w:type="spellEnd"/>
      <w:r w:rsidRPr="00F74FBB">
        <w:rPr>
          <w:sz w:val="12"/>
        </w:rPr>
        <w:t xml:space="preserve"> lab to talk about a startup called Coherent Navigation he had cofounded in 2008. Coherent, which aimed to use signals from Iridium satellites as a rough alternative to GPS, was acquired by Apple in 2015. </w:t>
      </w:r>
    </w:p>
    <w:p w14:paraId="2073C8EE" w14:textId="77777777" w:rsidR="00C42DA4" w:rsidRPr="00F74FBB" w:rsidRDefault="00C42DA4" w:rsidP="00C42DA4">
      <w:pPr>
        <w:rPr>
          <w:sz w:val="12"/>
        </w:rPr>
      </w:pPr>
      <w:r w:rsidRPr="00F74FBB">
        <w:rPr>
          <w:sz w:val="12"/>
        </w:rPr>
        <w:t xml:space="preserve">“They told me </w:t>
      </w:r>
      <w:r w:rsidRPr="00B72F08">
        <w:rPr>
          <w:rStyle w:val="StyleUnderline"/>
          <w:highlight w:val="green"/>
        </w:rPr>
        <w:t>the Army</w:t>
      </w:r>
      <w:r w:rsidRPr="00F74FBB">
        <w:rPr>
          <w:rStyle w:val="StyleUnderline"/>
        </w:rPr>
        <w:t xml:space="preserve"> has a relationship with SpaceX [it signed an </w:t>
      </w:r>
      <w:r w:rsidRPr="00B72F08">
        <w:rPr>
          <w:rStyle w:val="StyleUnderline"/>
          <w:highlight w:val="green"/>
        </w:rPr>
        <w:t xml:space="preserve">agreement to test </w:t>
      </w:r>
      <w:proofErr w:type="spellStart"/>
      <w:r w:rsidRPr="00B72F08">
        <w:rPr>
          <w:rStyle w:val="StyleUnderline"/>
          <w:highlight w:val="green"/>
        </w:rPr>
        <w:t>Starlink</w:t>
      </w:r>
      <w:proofErr w:type="spellEnd"/>
      <w:r w:rsidRPr="00F74FBB">
        <w:rPr>
          <w:rStyle w:val="StyleUnderline"/>
        </w:rPr>
        <w:t xml:space="preserve"> to move data across military networks in May</w:t>
      </w:r>
      <w:r w:rsidRPr="00F74FBB">
        <w:rPr>
          <w:sz w:val="12"/>
        </w:rPr>
        <w:t xml:space="preserve">] and would I be interested in talking to SpaceX about using their </w:t>
      </w:r>
      <w:proofErr w:type="spellStart"/>
      <w:r w:rsidRPr="00F74FBB">
        <w:rPr>
          <w:sz w:val="12"/>
        </w:rPr>
        <w:t>Starlink</w:t>
      </w:r>
      <w:proofErr w:type="spellEnd"/>
      <w:r w:rsidRPr="00F74FBB">
        <w:rPr>
          <w:sz w:val="12"/>
        </w:rPr>
        <w:t xml:space="preserve"> satellites the same way that I used these old Iridium satellites?” Humphreys says. “That got us an audience with people at SpaceX, who liked it, and the Army gave us a year to look into the problem.” Futures Command also provided several million dollars in funding. </w:t>
      </w:r>
    </w:p>
    <w:p w14:paraId="14F00557" w14:textId="77777777" w:rsidR="00C42DA4" w:rsidRPr="00F74FBB" w:rsidRDefault="00C42DA4" w:rsidP="00C42DA4">
      <w:pPr>
        <w:rPr>
          <w:sz w:val="12"/>
          <w:szCs w:val="12"/>
        </w:rPr>
      </w:pPr>
      <w:r w:rsidRPr="00F74FBB">
        <w:rPr>
          <w:sz w:val="12"/>
          <w:szCs w:val="12"/>
        </w:rPr>
        <w:t xml:space="preserve">The concept of using LEO satellites for navigation isn't new. In fact, some of the first US spacecraft launched in the 1960s were Transit satellites orbiting at 1,100 kilometers, providing location information for Navy ships and submarines. The advantage of </w:t>
      </w:r>
      <w:proofErr w:type="gramStart"/>
      <w:r w:rsidRPr="00F74FBB">
        <w:rPr>
          <w:sz w:val="12"/>
          <w:szCs w:val="12"/>
        </w:rPr>
        <w:t>an</w:t>
      </w:r>
      <w:proofErr w:type="gramEnd"/>
      <w:r w:rsidRPr="00F74FBB">
        <w:rPr>
          <w:sz w:val="12"/>
          <w:szCs w:val="12"/>
        </w:rPr>
        <w:t xml:space="preserve"> LEO constellation is that the signals can be a thousand times stronger than GPS. The disadvantage is that each satellite can serve only a small area beneath it, so that reliable global coverage requires hundreds or even thousands of satellites. </w:t>
      </w:r>
    </w:p>
    <w:p w14:paraId="57099AE5" w14:textId="77777777" w:rsidR="00C42DA4" w:rsidRPr="00F74FBB" w:rsidRDefault="00C42DA4" w:rsidP="00C42DA4">
      <w:pPr>
        <w:rPr>
          <w:sz w:val="12"/>
          <w:szCs w:val="12"/>
        </w:rPr>
      </w:pPr>
      <w:r w:rsidRPr="00F74FBB">
        <w:rPr>
          <w:sz w:val="12"/>
          <w:szCs w:val="12"/>
        </w:rPr>
        <w:t>Building a whole new network of LEO satellites with ultra-accurate clocks would be an expensive undertaking. Bay Area startup </w:t>
      </w:r>
      <w:proofErr w:type="spellStart"/>
      <w:r w:rsidRPr="00F74FBB">
        <w:rPr>
          <w:sz w:val="12"/>
          <w:szCs w:val="12"/>
        </w:rPr>
        <w:t>Xona</w:t>
      </w:r>
      <w:proofErr w:type="spellEnd"/>
      <w:r w:rsidRPr="00F74FBB">
        <w:rPr>
          <w:sz w:val="12"/>
          <w:szCs w:val="12"/>
        </w:rPr>
        <w:t xml:space="preserve"> Space Systems plans to do just that, aiming to launch a constellation of at least 300 Pulsar satellites over the next six years.</w:t>
      </w:r>
    </w:p>
    <w:p w14:paraId="26881730" w14:textId="77777777" w:rsidR="00C42DA4" w:rsidRPr="00F74FBB" w:rsidRDefault="00C42DA4" w:rsidP="00C42DA4">
      <w:r w:rsidRPr="00B72F08">
        <w:rPr>
          <w:rStyle w:val="StyleUnderline"/>
          <w:highlight w:val="green"/>
        </w:rPr>
        <w:t>Humphreys and Iannucci’s</w:t>
      </w:r>
      <w:r w:rsidRPr="00F74FBB">
        <w:rPr>
          <w:rStyle w:val="StyleUnderline"/>
        </w:rPr>
        <w:t xml:space="preserve"> idea is different: they would use a simple software upgrade to modify </w:t>
      </w:r>
      <w:proofErr w:type="spellStart"/>
      <w:r w:rsidRPr="00F74FBB">
        <w:rPr>
          <w:rStyle w:val="StyleUnderline"/>
        </w:rPr>
        <w:t>Starlink’s</w:t>
      </w:r>
      <w:proofErr w:type="spellEnd"/>
      <w:r w:rsidRPr="00F74FBB">
        <w:rPr>
          <w:rStyle w:val="StyleUnderline"/>
        </w:rPr>
        <w:t xml:space="preserve"> satellites </w:t>
      </w:r>
      <w:r w:rsidRPr="00D97715">
        <w:rPr>
          <w:rStyle w:val="StyleUnderline"/>
        </w:rPr>
        <w:t>so</w:t>
      </w:r>
      <w:r w:rsidRPr="00F74FBB">
        <w:rPr>
          <w:rStyle w:val="StyleUnderline"/>
        </w:rPr>
        <w:t xml:space="preserve"> their communications abilities and existing GPS signals could provide position and navigation </w:t>
      </w:r>
      <w:proofErr w:type="gramStart"/>
      <w:r w:rsidRPr="00F74FBB">
        <w:rPr>
          <w:rStyle w:val="StyleUnderline"/>
        </w:rPr>
        <w:t>services</w:t>
      </w:r>
      <w:r w:rsidRPr="00F74FBB">
        <w:t> .</w:t>
      </w:r>
      <w:proofErr w:type="gramEnd"/>
    </w:p>
    <w:p w14:paraId="4DEE57AA" w14:textId="77777777" w:rsidR="00C42DA4" w:rsidRPr="00F74FBB" w:rsidRDefault="00C42DA4" w:rsidP="00C42DA4">
      <w:pPr>
        <w:rPr>
          <w:sz w:val="12"/>
        </w:rPr>
      </w:pPr>
      <w:r w:rsidRPr="00F74FBB">
        <w:rPr>
          <w:sz w:val="12"/>
        </w:rPr>
        <w:t xml:space="preserve">They claim </w:t>
      </w:r>
      <w:r w:rsidRPr="00F74FBB">
        <w:rPr>
          <w:rStyle w:val="StyleUnderline"/>
        </w:rPr>
        <w:t xml:space="preserve">their new </w:t>
      </w:r>
      <w:r w:rsidRPr="00B72F08">
        <w:rPr>
          <w:rStyle w:val="StyleUnderline"/>
          <w:highlight w:val="green"/>
        </w:rPr>
        <w:t>system can</w:t>
      </w:r>
      <w:r w:rsidRPr="00F74FBB">
        <w:rPr>
          <w:rStyle w:val="StyleUnderline"/>
        </w:rPr>
        <w:t xml:space="preserve"> even, counterintuitively, </w:t>
      </w:r>
      <w:r w:rsidRPr="00B72F08">
        <w:rPr>
          <w:rStyle w:val="StyleUnderline"/>
          <w:highlight w:val="green"/>
        </w:rPr>
        <w:t>deliver better accuracy</w:t>
      </w:r>
      <w:r w:rsidRPr="00F74FBB">
        <w:rPr>
          <w:rStyle w:val="StyleUnderline"/>
        </w:rPr>
        <w:t xml:space="preserve"> for most users than the GPS technology it relies upon</w:t>
      </w:r>
      <w:r w:rsidRPr="00F74FBB">
        <w:rPr>
          <w:sz w:val="12"/>
        </w:rPr>
        <w:t xml:space="preserve">. That is because the GPS receiver on each </w:t>
      </w:r>
      <w:proofErr w:type="spellStart"/>
      <w:r w:rsidRPr="00F74FBB">
        <w:rPr>
          <w:sz w:val="12"/>
        </w:rPr>
        <w:t>Starlink</w:t>
      </w:r>
      <w:proofErr w:type="spellEnd"/>
      <w:r w:rsidRPr="00F74FBB">
        <w:rPr>
          <w:sz w:val="12"/>
        </w:rPr>
        <w:t xml:space="preserve"> satellite uses algorithms that are rarely found in consumer products, to pinpoint its location within just a few centimeters. These technologies exploit physical properties of the GPS radio signal, and its encoding, to improve the accuracy of location calculations. Essentially, </w:t>
      </w:r>
      <w:r w:rsidRPr="00F74FBB">
        <w:rPr>
          <w:rStyle w:val="StyleUnderline"/>
        </w:rPr>
        <w:t xml:space="preserve">the </w:t>
      </w:r>
      <w:proofErr w:type="spellStart"/>
      <w:r w:rsidRPr="00F74FBB">
        <w:rPr>
          <w:rStyle w:val="StyleUnderline"/>
        </w:rPr>
        <w:t>Starlink</w:t>
      </w:r>
      <w:proofErr w:type="spellEnd"/>
      <w:r w:rsidRPr="00F74FBB">
        <w:rPr>
          <w:rStyle w:val="StyleUnderline"/>
        </w:rPr>
        <w:t xml:space="preserve"> satellites can do the heavy computational lifting</w:t>
      </w:r>
      <w:r w:rsidRPr="00F74FBB">
        <w:rPr>
          <w:sz w:val="12"/>
        </w:rPr>
        <w:t xml:space="preserve"> for their users below. </w:t>
      </w:r>
    </w:p>
    <w:p w14:paraId="4BA5FCAF" w14:textId="77777777" w:rsidR="00C42DA4" w:rsidRPr="00F74FBB" w:rsidRDefault="00C42DA4" w:rsidP="00C42DA4">
      <w:pPr>
        <w:rPr>
          <w:sz w:val="12"/>
        </w:rPr>
      </w:pPr>
      <w:r w:rsidRPr="00F74FBB">
        <w:rPr>
          <w:sz w:val="12"/>
        </w:rPr>
        <w:t xml:space="preserve">The </w:t>
      </w:r>
      <w:proofErr w:type="spellStart"/>
      <w:r w:rsidRPr="00F74FBB">
        <w:rPr>
          <w:rStyle w:val="StyleUnderline"/>
        </w:rPr>
        <w:t>Starlink</w:t>
      </w:r>
      <w:proofErr w:type="spellEnd"/>
      <w:r w:rsidRPr="00F74FBB">
        <w:rPr>
          <w:rStyle w:val="StyleUnderline"/>
        </w:rPr>
        <w:t xml:space="preserve"> satellites are also essentially internet routers in space, capable of achieving 100 megabits per second. GPS satellites, on the other hand, communicate at fewer than 100 bits per second</w:t>
      </w:r>
      <w:r>
        <w:rPr>
          <w:rStyle w:val="StyleUnderline"/>
        </w:rPr>
        <w:t>.</w:t>
      </w:r>
    </w:p>
    <w:p w14:paraId="39DB9CF1" w14:textId="77777777" w:rsidR="00C42DA4" w:rsidRPr="00F74FBB" w:rsidRDefault="00C42DA4" w:rsidP="00C42DA4">
      <w:pPr>
        <w:rPr>
          <w:sz w:val="12"/>
          <w:szCs w:val="12"/>
        </w:rPr>
      </w:pPr>
      <w:r w:rsidRPr="00F74FBB">
        <w:rPr>
          <w:sz w:val="12"/>
          <w:szCs w:val="12"/>
        </w:rPr>
        <w:t>“There are so few bits per second available for GPS transmissions that they can’t afford to include fresh, highly accurate data about where the satellites actually are,” says Iannucci. “If you have a million times more opportunity to send information down from your satellite, the data can be much closer to the truth.”</w:t>
      </w:r>
    </w:p>
    <w:p w14:paraId="39209B73" w14:textId="77777777" w:rsidR="00C42DA4" w:rsidRPr="00F74FBB" w:rsidRDefault="00C42DA4" w:rsidP="00C42DA4">
      <w:pPr>
        <w:rPr>
          <w:sz w:val="12"/>
        </w:rPr>
      </w:pPr>
      <w:r w:rsidRPr="00F74FBB">
        <w:rPr>
          <w:rStyle w:val="StyleUnderline"/>
        </w:rPr>
        <w:t xml:space="preserve">The new system, which Humphreys calls </w:t>
      </w:r>
      <w:r w:rsidRPr="00B72F08">
        <w:rPr>
          <w:rStyle w:val="StyleUnderline"/>
          <w:highlight w:val="green"/>
        </w:rPr>
        <w:t>fused LEO navigation, will use instant orbit and clock calculations</w:t>
      </w:r>
      <w:r w:rsidRPr="00F74FBB">
        <w:rPr>
          <w:rStyle w:val="StyleUnderline"/>
        </w:rPr>
        <w:t xml:space="preserve"> to locate users to within 70 centimeters</w:t>
      </w:r>
      <w:r w:rsidRPr="00F74FBB">
        <w:rPr>
          <w:sz w:val="12"/>
        </w:rPr>
        <w:t xml:space="preserve">, he estimates. </w:t>
      </w:r>
      <w:r w:rsidRPr="00F74FBB">
        <w:rPr>
          <w:rStyle w:val="StyleUnderline"/>
        </w:rPr>
        <w:t>Most GPS systems in smartphones, watches, and cars, for comparison, are only accurate to a few meters</w:t>
      </w:r>
      <w:r w:rsidRPr="00F74FBB">
        <w:rPr>
          <w:sz w:val="12"/>
        </w:rPr>
        <w:t>. </w:t>
      </w:r>
    </w:p>
    <w:p w14:paraId="32F852B6" w14:textId="77777777" w:rsidR="00C42DA4" w:rsidRPr="00F74FBB" w:rsidRDefault="00C42DA4" w:rsidP="00C42DA4">
      <w:pPr>
        <w:rPr>
          <w:sz w:val="12"/>
        </w:rPr>
      </w:pPr>
      <w:r w:rsidRPr="00F74FBB">
        <w:rPr>
          <w:sz w:val="12"/>
        </w:rPr>
        <w:t xml:space="preserve">But </w:t>
      </w:r>
      <w:r w:rsidRPr="00F74FBB">
        <w:rPr>
          <w:rStyle w:val="StyleUnderline"/>
        </w:rPr>
        <w:t>the key advantage for the Pentagon is that</w:t>
      </w:r>
      <w:r w:rsidRPr="00F74FBB">
        <w:rPr>
          <w:sz w:val="12"/>
        </w:rPr>
        <w:t xml:space="preserve"> </w:t>
      </w:r>
      <w:r w:rsidRPr="00F74FBB">
        <w:rPr>
          <w:rStyle w:val="Emphasis"/>
        </w:rPr>
        <w:t xml:space="preserve">fused LEO navigation should be </w:t>
      </w:r>
      <w:r w:rsidRPr="00B72F08">
        <w:rPr>
          <w:rStyle w:val="Emphasis"/>
          <w:highlight w:val="green"/>
        </w:rPr>
        <w:t>significantly more difficult to jam or spoof</w:t>
      </w:r>
      <w:r w:rsidRPr="00F74FBB">
        <w:rPr>
          <w:sz w:val="12"/>
        </w:rPr>
        <w:t xml:space="preserve">. </w:t>
      </w:r>
      <w:r w:rsidRPr="00F74FBB">
        <w:rPr>
          <w:rStyle w:val="StyleUnderline"/>
        </w:rPr>
        <w:t>Not only are its signals much stronger at ground level, but the antennas for its microwave frequencies are about 10 times more directional than GPS antennas</w:t>
      </w:r>
      <w:r w:rsidRPr="00F74FBB">
        <w:rPr>
          <w:sz w:val="12"/>
        </w:rPr>
        <w:t xml:space="preserve">. That means </w:t>
      </w:r>
      <w:r w:rsidRPr="00F74FBB">
        <w:rPr>
          <w:rStyle w:val="StyleUnderline"/>
        </w:rPr>
        <w:t>it should be easier to pick up the true satellite signals rather than those from a jammer</w:t>
      </w:r>
      <w:r w:rsidRPr="00F74FBB">
        <w:rPr>
          <w:sz w:val="12"/>
        </w:rPr>
        <w:t>.  “At least that’s the hope,” says Humphreys.</w:t>
      </w:r>
    </w:p>
    <w:p w14:paraId="7B89D1FA" w14:textId="77777777" w:rsidR="00C42DA4" w:rsidRPr="00F74FBB" w:rsidRDefault="00C42DA4" w:rsidP="00C42DA4">
      <w:pPr>
        <w:rPr>
          <w:sz w:val="12"/>
        </w:rPr>
      </w:pPr>
      <w:r w:rsidRPr="00F74FBB">
        <w:rPr>
          <w:sz w:val="12"/>
        </w:rPr>
        <w:t xml:space="preserve">According to Humphreys and Iannucci’s calculations, </w:t>
      </w:r>
      <w:r w:rsidRPr="00F74FBB">
        <w:rPr>
          <w:rStyle w:val="StyleUnderline"/>
        </w:rPr>
        <w:t xml:space="preserve">their fused LEO navigation system could provide continuous navigation service to 99.8% of the world’s population, using less than 1% of </w:t>
      </w:r>
      <w:proofErr w:type="spellStart"/>
      <w:r w:rsidRPr="00F74FBB">
        <w:rPr>
          <w:rStyle w:val="StyleUnderline"/>
        </w:rPr>
        <w:t>Starlink’s</w:t>
      </w:r>
      <w:proofErr w:type="spellEnd"/>
      <w:r w:rsidRPr="00F74FBB">
        <w:rPr>
          <w:rStyle w:val="StyleUnderline"/>
        </w:rPr>
        <w:t xml:space="preserve"> downlink capacity and less than 0.5% of its energy capacity</w:t>
      </w:r>
      <w:r w:rsidRPr="00F74FBB">
        <w:rPr>
          <w:sz w:val="12"/>
        </w:rPr>
        <w:t>.</w:t>
      </w:r>
    </w:p>
    <w:p w14:paraId="7149570F" w14:textId="77777777" w:rsidR="00C42DA4" w:rsidRPr="00F74FBB" w:rsidRDefault="00C42DA4" w:rsidP="00C42DA4">
      <w:pPr>
        <w:rPr>
          <w:sz w:val="12"/>
        </w:rPr>
      </w:pPr>
      <w:r w:rsidRPr="00F74FBB">
        <w:rPr>
          <w:sz w:val="12"/>
        </w:rPr>
        <w:t xml:space="preserve">“I do think this could lead to </w:t>
      </w:r>
      <w:r w:rsidRPr="00B72F08">
        <w:rPr>
          <w:rStyle w:val="StyleUnderline"/>
          <w:highlight w:val="green"/>
        </w:rPr>
        <w:t>a more robust and accurate solution</w:t>
      </w:r>
      <w:r w:rsidRPr="00F74FBB">
        <w:rPr>
          <w:rStyle w:val="StyleUnderline"/>
        </w:rPr>
        <w:t xml:space="preserve"> than GPS alone</w:t>
      </w:r>
      <w:r w:rsidRPr="00F74FBB">
        <w:rPr>
          <w:sz w:val="12"/>
        </w:rPr>
        <w:t xml:space="preserve">,” says Todd Walter of Stanford University’s GPS Lab, who was not involved with the research. “And </w:t>
      </w:r>
      <w:r w:rsidRPr="00F74FBB">
        <w:rPr>
          <w:rStyle w:val="StyleUnderline"/>
        </w:rPr>
        <w:t xml:space="preserve">if you don’t have to modify </w:t>
      </w:r>
      <w:proofErr w:type="spellStart"/>
      <w:r w:rsidRPr="00F74FBB">
        <w:rPr>
          <w:rStyle w:val="StyleUnderline"/>
        </w:rPr>
        <w:t>Starlink’s</w:t>
      </w:r>
      <w:proofErr w:type="spellEnd"/>
      <w:r w:rsidRPr="00F74FBB">
        <w:rPr>
          <w:rStyle w:val="StyleUnderline"/>
        </w:rPr>
        <w:t xml:space="preserve"> satellites, it certainly is a fast, simple way to go</w:t>
      </w:r>
      <w:r w:rsidRPr="00F74FBB">
        <w:rPr>
          <w:sz w:val="12"/>
        </w:rPr>
        <w:t>.”</w:t>
      </w:r>
    </w:p>
    <w:p w14:paraId="259DC260" w14:textId="77777777" w:rsidR="00C42DA4" w:rsidRDefault="00C42DA4" w:rsidP="00C42DA4"/>
    <w:p w14:paraId="3036B451" w14:textId="77777777" w:rsidR="00C42DA4" w:rsidRDefault="00C42DA4" w:rsidP="00C42DA4">
      <w:pPr>
        <w:pStyle w:val="Heading4"/>
      </w:pPr>
      <w:r>
        <w:t>Taiwan goes nuclear – the US gets drawn in</w:t>
      </w:r>
    </w:p>
    <w:p w14:paraId="3DB0604B" w14:textId="77777777" w:rsidR="00C42DA4" w:rsidRPr="00D46A6D" w:rsidRDefault="00C42DA4" w:rsidP="00C42DA4">
      <w:pPr>
        <w:rPr>
          <w:rStyle w:val="Style13ptBold"/>
        </w:rPr>
      </w:pPr>
      <w:r>
        <w:rPr>
          <w:rStyle w:val="Style13ptBold"/>
        </w:rPr>
        <w:t xml:space="preserve">The Week 1/4 </w:t>
      </w:r>
      <w:r w:rsidRPr="00D46A6D">
        <w:rPr>
          <w:rStyle w:val="Style13ptBold"/>
          <w:b w:val="0"/>
          <w:bCs/>
          <w:sz w:val="16"/>
          <w:szCs w:val="16"/>
        </w:rPr>
        <w:t xml:space="preserve">[(The Week Staff, </w:t>
      </w:r>
      <w:r w:rsidRPr="00D46A6D">
        <w:rPr>
          <w:szCs w:val="16"/>
        </w:rPr>
        <w:t>weekly news magazine with editions in the United Kingdom and United States</w:t>
      </w:r>
      <w:r w:rsidRPr="00D46A6D">
        <w:rPr>
          <w:rStyle w:val="Style13ptBold"/>
          <w:b w:val="0"/>
          <w:bCs/>
          <w:sz w:val="16"/>
          <w:szCs w:val="16"/>
        </w:rPr>
        <w:t>) “</w:t>
      </w:r>
      <w:r w:rsidRPr="00D46A6D">
        <w:rPr>
          <w:szCs w:val="16"/>
        </w:rPr>
        <w:t>What would happen if China tried to invade Taiwan?” The Week Staff, 1/4/2022] JL</w:t>
      </w:r>
    </w:p>
    <w:p w14:paraId="326AE10F" w14:textId="77777777" w:rsidR="00C42DA4" w:rsidRPr="00581FB9" w:rsidRDefault="00C42DA4" w:rsidP="00C42DA4">
      <w:pPr>
        <w:rPr>
          <w:sz w:val="12"/>
        </w:rPr>
      </w:pPr>
      <w:r w:rsidRPr="00581FB9">
        <w:rPr>
          <w:rStyle w:val="StyleUnderline"/>
        </w:rPr>
        <w:t xml:space="preserve">If </w:t>
      </w:r>
      <w:r w:rsidRPr="00B72F08">
        <w:rPr>
          <w:rStyle w:val="StyleUnderline"/>
          <w:highlight w:val="green"/>
        </w:rPr>
        <w:t>a conflict</w:t>
      </w:r>
      <w:r w:rsidRPr="00581FB9">
        <w:rPr>
          <w:rStyle w:val="StyleUnderline"/>
        </w:rPr>
        <w:t xml:space="preserve"> were to break out between the two </w:t>
      </w:r>
      <w:proofErr w:type="spellStart"/>
      <w:r w:rsidRPr="00581FB9">
        <w:rPr>
          <w:rStyle w:val="StyleUnderline"/>
        </w:rPr>
        <w:t>neighbours</w:t>
      </w:r>
      <w:proofErr w:type="spellEnd"/>
      <w:r w:rsidRPr="00581FB9">
        <w:rPr>
          <w:rStyle w:val="StyleUnderline"/>
        </w:rPr>
        <w:t xml:space="preserve"> it </w:t>
      </w:r>
      <w:r w:rsidRPr="00B72F08">
        <w:rPr>
          <w:rStyle w:val="StyleUnderline"/>
          <w:highlight w:val="green"/>
        </w:rPr>
        <w:t>would be “a catastrophe</w:t>
      </w:r>
      <w:r w:rsidRPr="00581FB9">
        <w:rPr>
          <w:sz w:val="12"/>
        </w:rPr>
        <w:t xml:space="preserve">”, reported The Economist. This is first </w:t>
      </w:r>
      <w:r w:rsidRPr="00B72F08">
        <w:rPr>
          <w:rStyle w:val="StyleUnderline"/>
          <w:highlight w:val="green"/>
        </w:rPr>
        <w:t>because of</w:t>
      </w:r>
      <w:r w:rsidRPr="00581FB9">
        <w:rPr>
          <w:rStyle w:val="StyleUnderline"/>
        </w:rPr>
        <w:t> “the bloodshed in Taiwan” but also because of the risk of “</w:t>
      </w:r>
      <w:r w:rsidRPr="00B72F08">
        <w:rPr>
          <w:rStyle w:val="StyleUnderline"/>
          <w:highlight w:val="green"/>
        </w:rPr>
        <w:t>escalation between two nuclear powers</w:t>
      </w:r>
      <w:r w:rsidRPr="00581FB9">
        <w:rPr>
          <w:rStyle w:val="StyleUnderline"/>
        </w:rPr>
        <w:t>”, namely the US and China</w:t>
      </w:r>
      <w:r w:rsidRPr="00581FB9">
        <w:rPr>
          <w:sz w:val="12"/>
        </w:rPr>
        <w:t>.</w:t>
      </w:r>
    </w:p>
    <w:p w14:paraId="4948BEB0" w14:textId="77777777" w:rsidR="00C42DA4" w:rsidRPr="00581FB9" w:rsidRDefault="00C42DA4" w:rsidP="00C42DA4">
      <w:pPr>
        <w:rPr>
          <w:sz w:val="12"/>
        </w:rPr>
      </w:pPr>
      <w:r w:rsidRPr="00581FB9">
        <w:rPr>
          <w:sz w:val="12"/>
        </w:rPr>
        <w:t>Beijing massively outguns Taiwan, with estimates from the Stockholm International Peace Research Institute showing that China spends about 25 times more on its military. However</w:t>
      </w:r>
      <w:r w:rsidRPr="00581FB9">
        <w:rPr>
          <w:sz w:val="12"/>
          <w:szCs w:val="12"/>
        </w:rPr>
        <w:t xml:space="preserve">, </w:t>
      </w:r>
      <w:r w:rsidRPr="00581FB9">
        <w:rPr>
          <w:rStyle w:val="StyleUnderline"/>
        </w:rPr>
        <w:t xml:space="preserve">Taiwan has a </w:t>
      </w:r>
      <w:proofErr w:type="spellStart"/>
      <w:r w:rsidRPr="00581FB9">
        <w:rPr>
          <w:rStyle w:val="StyleUnderline"/>
        </w:rPr>
        <w:t>defence</w:t>
      </w:r>
      <w:proofErr w:type="spellEnd"/>
      <w:r w:rsidRPr="00581FB9">
        <w:rPr>
          <w:rStyle w:val="StyleUnderline"/>
        </w:rPr>
        <w:t xml:space="preserve"> pact with the US dating back to the 1954 Sino-American Mutual </w:t>
      </w:r>
      <w:proofErr w:type="spellStart"/>
      <w:r w:rsidRPr="00581FB9">
        <w:rPr>
          <w:rStyle w:val="StyleUnderline"/>
        </w:rPr>
        <w:t>Defence</w:t>
      </w:r>
      <w:proofErr w:type="spellEnd"/>
      <w:r w:rsidRPr="00581FB9">
        <w:rPr>
          <w:rStyle w:val="StyleUnderline"/>
        </w:rPr>
        <w:t xml:space="preserve"> Treaty</w:t>
      </w:r>
      <w:r w:rsidRPr="00581FB9">
        <w:rPr>
          <w:sz w:val="12"/>
        </w:rPr>
        <w:t>, meaning the US could, in theory, be drawn into the conflict.</w:t>
      </w:r>
    </w:p>
    <w:p w14:paraId="06C82F4C" w14:textId="77777777" w:rsidR="00C42DA4" w:rsidRPr="00581FB9" w:rsidRDefault="00C42DA4" w:rsidP="00C42DA4">
      <w:pPr>
        <w:rPr>
          <w:sz w:val="12"/>
        </w:rPr>
      </w:pPr>
      <w:r w:rsidRPr="00581FB9">
        <w:rPr>
          <w:sz w:val="12"/>
        </w:rPr>
        <w:t>“</w:t>
      </w:r>
      <w:r w:rsidRPr="00B72F08">
        <w:rPr>
          <w:rStyle w:val="StyleUnderline"/>
          <w:highlight w:val="green"/>
        </w:rPr>
        <w:t>Beijing</w:t>
      </w:r>
      <w:r w:rsidRPr="00581FB9">
        <w:rPr>
          <w:rStyle w:val="StyleUnderline"/>
        </w:rPr>
        <w:t xml:space="preserve">’s optimistic version of events” after the decision to invade </w:t>
      </w:r>
      <w:r w:rsidRPr="00B72F08">
        <w:rPr>
          <w:rStyle w:val="StyleUnderline"/>
          <w:highlight w:val="green"/>
        </w:rPr>
        <w:t>would see “</w:t>
      </w:r>
      <w:r w:rsidRPr="00B72F08">
        <w:rPr>
          <w:rStyle w:val="Emphasis"/>
          <w:highlight w:val="green"/>
        </w:rPr>
        <w:t>cyber and electronic warfare units target</w:t>
      </w:r>
      <w:r w:rsidRPr="00581FB9">
        <w:rPr>
          <w:rStyle w:val="StyleUnderline"/>
        </w:rPr>
        <w:t xml:space="preserve"> Taiwan’s financial system and key infrastructure, as well as </w:t>
      </w:r>
      <w:r w:rsidRPr="00B72F08">
        <w:rPr>
          <w:rStyle w:val="Emphasis"/>
          <w:highlight w:val="green"/>
        </w:rPr>
        <w:t>US sat</w:t>
      </w:r>
      <w:r w:rsidRPr="00581FB9">
        <w:rPr>
          <w:rStyle w:val="Emphasis"/>
        </w:rPr>
        <w:t>ellite</w:t>
      </w:r>
      <w:r w:rsidRPr="00B72F08">
        <w:rPr>
          <w:rStyle w:val="Emphasis"/>
          <w:highlight w:val="green"/>
        </w:rPr>
        <w:t>s to reduce notice of impending ballistic missiles</w:t>
      </w:r>
      <w:r w:rsidRPr="00581FB9">
        <w:rPr>
          <w:sz w:val="12"/>
        </w:rPr>
        <w:t>”, Bloomberg said.</w:t>
      </w:r>
    </w:p>
    <w:p w14:paraId="48CB236B" w14:textId="77777777" w:rsidR="00C42DA4" w:rsidRPr="00581FB9" w:rsidRDefault="00C42DA4" w:rsidP="00C42DA4">
      <w:pPr>
        <w:rPr>
          <w:sz w:val="12"/>
        </w:rPr>
      </w:pPr>
      <w:r w:rsidRPr="00581FB9">
        <w:rPr>
          <w:sz w:val="12"/>
        </w:rPr>
        <w:t>“</w:t>
      </w:r>
      <w:r w:rsidRPr="00581FB9">
        <w:rPr>
          <w:rStyle w:val="StyleUnderline"/>
        </w:rPr>
        <w:t>Chinese vessels could also harass ships around Taiwan, restricting vital supplies of fuel and food</w:t>
      </w:r>
      <w:r w:rsidRPr="00581FB9">
        <w:rPr>
          <w:sz w:val="12"/>
        </w:rPr>
        <w:t>,” the news site continued, while “</w:t>
      </w:r>
      <w:r w:rsidRPr="00581FB9">
        <w:rPr>
          <w:rStyle w:val="StyleUnderline"/>
        </w:rPr>
        <w:t xml:space="preserve">airstrikes would quickly aim to kill Taiwan’s top political and military leaders, while also </w:t>
      </w:r>
      <w:proofErr w:type="spellStart"/>
      <w:r w:rsidRPr="00581FB9">
        <w:rPr>
          <w:rStyle w:val="StyleUnderline"/>
        </w:rPr>
        <w:t>immobilising</w:t>
      </w:r>
      <w:proofErr w:type="spellEnd"/>
      <w:r w:rsidRPr="00581FB9">
        <w:rPr>
          <w:rStyle w:val="StyleUnderline"/>
        </w:rPr>
        <w:t xml:space="preserve"> local </w:t>
      </w:r>
      <w:proofErr w:type="spellStart"/>
      <w:r w:rsidRPr="00581FB9">
        <w:rPr>
          <w:rStyle w:val="StyleUnderline"/>
        </w:rPr>
        <w:t>defences</w:t>
      </w:r>
      <w:proofErr w:type="spellEnd"/>
      <w:r w:rsidRPr="00581FB9">
        <w:rPr>
          <w:sz w:val="12"/>
        </w:rPr>
        <w:t>”.</w:t>
      </w:r>
    </w:p>
    <w:p w14:paraId="341A8B2D" w14:textId="77777777" w:rsidR="00C42DA4" w:rsidRPr="00581FB9" w:rsidRDefault="00C42DA4" w:rsidP="00C42DA4">
      <w:pPr>
        <w:rPr>
          <w:sz w:val="12"/>
          <w:szCs w:val="12"/>
        </w:rPr>
      </w:pPr>
      <w:r w:rsidRPr="00581FB9">
        <w:rPr>
          <w:sz w:val="12"/>
          <w:szCs w:val="12"/>
        </w:rPr>
        <w:t xml:space="preserve">This would be followed by “warships and submarines traversing some 130 </w:t>
      </w:r>
      <w:proofErr w:type="spellStart"/>
      <w:r w:rsidRPr="00581FB9">
        <w:rPr>
          <w:sz w:val="12"/>
          <w:szCs w:val="12"/>
        </w:rPr>
        <w:t>kilometres</w:t>
      </w:r>
      <w:proofErr w:type="spellEnd"/>
      <w:r w:rsidRPr="00581FB9">
        <w:rPr>
          <w:sz w:val="12"/>
          <w:szCs w:val="12"/>
        </w:rPr>
        <w:t xml:space="preserve"> [80 miles] across the Taiwan Strait”, before “thousands of paratroopers would appear above Taiwan’s coastlines, looking to penetrate </w:t>
      </w:r>
      <w:proofErr w:type="spellStart"/>
      <w:r w:rsidRPr="00581FB9">
        <w:rPr>
          <w:sz w:val="12"/>
          <w:szCs w:val="12"/>
        </w:rPr>
        <w:t>defences</w:t>
      </w:r>
      <w:proofErr w:type="spellEnd"/>
      <w:r w:rsidRPr="00581FB9">
        <w:rPr>
          <w:sz w:val="12"/>
          <w:szCs w:val="12"/>
        </w:rPr>
        <w:t xml:space="preserve"> [and] capture strategic buildings”.</w:t>
      </w:r>
    </w:p>
    <w:p w14:paraId="795A05E0" w14:textId="77777777" w:rsidR="00C42DA4" w:rsidRPr="00581FB9" w:rsidRDefault="00C42DA4" w:rsidP="00C42DA4">
      <w:pPr>
        <w:rPr>
          <w:sz w:val="12"/>
        </w:rPr>
      </w:pPr>
      <w:r w:rsidRPr="00581FB9">
        <w:rPr>
          <w:sz w:val="12"/>
        </w:rPr>
        <w:t xml:space="preserve">According to satellite imagery seen by military news site The Drive, </w:t>
      </w:r>
      <w:r w:rsidRPr="00581FB9">
        <w:rPr>
          <w:rStyle w:val="StyleUnderline"/>
        </w:rPr>
        <w:t>China has also begun “beefing up its combat aviation infrastructure across from Taiwan as invasion fears grow</w:t>
      </w:r>
      <w:r w:rsidRPr="00581FB9">
        <w:rPr>
          <w:sz w:val="12"/>
        </w:rPr>
        <w:t>”. </w:t>
      </w:r>
    </w:p>
    <w:p w14:paraId="0DA05BFD" w14:textId="77777777" w:rsidR="00C42DA4" w:rsidRPr="00581FB9" w:rsidRDefault="00C42DA4" w:rsidP="00C42DA4">
      <w:pPr>
        <w:rPr>
          <w:sz w:val="12"/>
          <w:szCs w:val="12"/>
        </w:rPr>
      </w:pPr>
      <w:r w:rsidRPr="00581FB9">
        <w:rPr>
          <w:sz w:val="12"/>
          <w:szCs w:val="12"/>
        </w:rPr>
        <w:t>Beijing “is upgrading three air bases located opposite” the island, “boosting its air power capability in an already tense region that is flush with air combat capabilities.”</w:t>
      </w:r>
    </w:p>
    <w:p w14:paraId="5BF5A4E4" w14:textId="77777777" w:rsidR="00C42DA4" w:rsidRPr="00581FB9" w:rsidRDefault="00C42DA4" w:rsidP="00C42DA4">
      <w:pPr>
        <w:rPr>
          <w:sz w:val="12"/>
          <w:szCs w:val="12"/>
        </w:rPr>
      </w:pPr>
      <w:r w:rsidRPr="00581FB9">
        <w:rPr>
          <w:sz w:val="12"/>
          <w:szCs w:val="12"/>
        </w:rPr>
        <w:t>“Construction of the new infrastructure began in early 2020 and continued uninterrupted through the pandemic, underlining its priority,” the site added.</w:t>
      </w:r>
    </w:p>
    <w:p w14:paraId="79C3B091" w14:textId="77777777" w:rsidR="00C42DA4" w:rsidRPr="00581FB9" w:rsidRDefault="00C42DA4" w:rsidP="00C42DA4">
      <w:pPr>
        <w:rPr>
          <w:sz w:val="12"/>
          <w:szCs w:val="12"/>
        </w:rPr>
      </w:pPr>
      <w:r w:rsidRPr="00581FB9">
        <w:rPr>
          <w:sz w:val="12"/>
          <w:szCs w:val="12"/>
        </w:rPr>
        <w:t xml:space="preserve">Taiwan would be reliant on “natural </w:t>
      </w:r>
      <w:proofErr w:type="spellStart"/>
      <w:r w:rsidRPr="00581FB9">
        <w:rPr>
          <w:sz w:val="12"/>
          <w:szCs w:val="12"/>
        </w:rPr>
        <w:t>defences</w:t>
      </w:r>
      <w:proofErr w:type="spellEnd"/>
      <w:r w:rsidRPr="00581FB9">
        <w:rPr>
          <w:sz w:val="12"/>
          <w:szCs w:val="12"/>
        </w:rPr>
        <w:t>” – its rugged coastline and rough sea – with plans to “throw a thousand tanks at the beachhead” in the event of a Chinese invasion that could result in “brutal tank battles” that “decide the outcome”, according to Forbes.</w:t>
      </w:r>
    </w:p>
    <w:p w14:paraId="6359A089" w14:textId="77777777" w:rsidR="00C42DA4" w:rsidRPr="00581FB9" w:rsidRDefault="00C42DA4" w:rsidP="00C42DA4">
      <w:pPr>
        <w:rPr>
          <w:sz w:val="12"/>
          <w:szCs w:val="12"/>
        </w:rPr>
      </w:pPr>
      <w:r w:rsidRPr="00581FB9">
        <w:rPr>
          <w:sz w:val="12"/>
          <w:szCs w:val="12"/>
        </w:rPr>
        <w:t xml:space="preserve">The island’s top military leadership has also “warned China that the closer its aircraft and ships get to the island the harder Taipei will respond”, Bloomberg reported, with “a multi-pronged approach that </w:t>
      </w:r>
      <w:proofErr w:type="spellStart"/>
      <w:r w:rsidRPr="00581FB9">
        <w:rPr>
          <w:sz w:val="12"/>
          <w:szCs w:val="12"/>
        </w:rPr>
        <w:t>utilises</w:t>
      </w:r>
      <w:proofErr w:type="spellEnd"/>
      <w:r w:rsidRPr="00581FB9">
        <w:rPr>
          <w:sz w:val="12"/>
          <w:szCs w:val="12"/>
        </w:rPr>
        <w:t xml:space="preserve"> aircraft, ships and its air </w:t>
      </w:r>
      <w:proofErr w:type="spellStart"/>
      <w:r w:rsidRPr="00581FB9">
        <w:rPr>
          <w:sz w:val="12"/>
          <w:szCs w:val="12"/>
        </w:rPr>
        <w:t>defence</w:t>
      </w:r>
      <w:proofErr w:type="spellEnd"/>
      <w:r w:rsidRPr="00581FB9">
        <w:rPr>
          <w:sz w:val="12"/>
          <w:szCs w:val="12"/>
        </w:rPr>
        <w:t xml:space="preserve"> systems to counter Chinese military incursions” in the works.</w:t>
      </w:r>
    </w:p>
    <w:p w14:paraId="00709D56" w14:textId="77777777" w:rsidR="00C42DA4" w:rsidRPr="00581FB9" w:rsidRDefault="00C42DA4" w:rsidP="00C42DA4">
      <w:pPr>
        <w:rPr>
          <w:sz w:val="12"/>
        </w:rPr>
      </w:pPr>
      <w:r w:rsidRPr="00581FB9">
        <w:rPr>
          <w:sz w:val="12"/>
        </w:rPr>
        <w:t>“</w:t>
      </w:r>
      <w:r w:rsidRPr="00581FB9">
        <w:rPr>
          <w:rStyle w:val="StyleUnderline"/>
        </w:rPr>
        <w:t>Chinese state media has dismissed the idea of Taiwan retaliating</w:t>
      </w:r>
      <w:r w:rsidRPr="00581FB9">
        <w:rPr>
          <w:sz w:val="12"/>
        </w:rPr>
        <w:t xml:space="preserve">,” the news agency added. But a report by the island’s </w:t>
      </w:r>
      <w:proofErr w:type="spellStart"/>
      <w:r w:rsidRPr="00581FB9">
        <w:rPr>
          <w:sz w:val="12"/>
        </w:rPr>
        <w:t>defence</w:t>
      </w:r>
      <w:proofErr w:type="spellEnd"/>
      <w:r w:rsidRPr="00581FB9">
        <w:rPr>
          <w:sz w:val="12"/>
        </w:rPr>
        <w:t xml:space="preserve"> ministry sent to legislators shows the island is preparing to “take tougher measures” should they be necessary.</w:t>
      </w:r>
    </w:p>
    <w:p w14:paraId="7B509F7D" w14:textId="77777777" w:rsidR="00C42DA4" w:rsidRPr="00581FB9" w:rsidRDefault="00C42DA4" w:rsidP="00C42DA4">
      <w:r w:rsidRPr="00581FB9">
        <w:rPr>
          <w:rStyle w:val="StyleUnderline"/>
        </w:rPr>
        <w:t>This would all be complicated by the US pledge to defend its ally in what The Economist called a “test of America’s military might and its diplomatic and political resolve</w:t>
      </w:r>
      <w:r w:rsidRPr="00581FB9">
        <w:t>”.</w:t>
      </w:r>
    </w:p>
    <w:p w14:paraId="5F0387E7" w14:textId="77777777" w:rsidR="00C42DA4" w:rsidRPr="00581FB9" w:rsidRDefault="00C42DA4" w:rsidP="00C42DA4">
      <w:pPr>
        <w:rPr>
          <w:sz w:val="12"/>
        </w:rPr>
      </w:pPr>
      <w:r w:rsidRPr="00B72F08">
        <w:rPr>
          <w:rStyle w:val="StyleUnderline"/>
          <w:highlight w:val="green"/>
        </w:rPr>
        <w:t>Asked</w:t>
      </w:r>
      <w:r w:rsidRPr="00581FB9">
        <w:rPr>
          <w:rStyle w:val="StyleUnderline"/>
        </w:rPr>
        <w:t xml:space="preserve"> last week during a CNN town hall meeting </w:t>
      </w:r>
      <w:r w:rsidRPr="00B72F08">
        <w:rPr>
          <w:rStyle w:val="StyleUnderline"/>
          <w:highlight w:val="green"/>
        </w:rPr>
        <w:t>whether the US would mount a military response</w:t>
      </w:r>
      <w:r w:rsidRPr="00581FB9">
        <w:rPr>
          <w:rStyle w:val="StyleUnderline"/>
        </w:rPr>
        <w:t xml:space="preserve"> if Beijing attempted to take the island by force, </w:t>
      </w:r>
      <w:r w:rsidRPr="00B72F08">
        <w:rPr>
          <w:rStyle w:val="StyleUnderline"/>
          <w:highlight w:val="green"/>
        </w:rPr>
        <w:t>Biden responded: “Yes</w:t>
      </w:r>
      <w:r w:rsidRPr="00581FB9">
        <w:rPr>
          <w:rStyle w:val="StyleUnderline"/>
        </w:rPr>
        <w:t>, we have a commitment</w:t>
      </w:r>
      <w:r w:rsidRPr="00581FB9">
        <w:rPr>
          <w:sz w:val="12"/>
        </w:rPr>
        <w:t xml:space="preserve"> to do that.”</w:t>
      </w:r>
    </w:p>
    <w:p w14:paraId="25819A49" w14:textId="77777777" w:rsidR="00C42DA4" w:rsidRPr="00581FB9" w:rsidRDefault="00C42DA4" w:rsidP="00C42DA4">
      <w:pPr>
        <w:rPr>
          <w:sz w:val="12"/>
        </w:rPr>
      </w:pPr>
      <w:r w:rsidRPr="00581FB9">
        <w:rPr>
          <w:sz w:val="12"/>
        </w:rPr>
        <w:t xml:space="preserve">The Guardian said that </w:t>
      </w:r>
      <w:r w:rsidRPr="00581FB9">
        <w:rPr>
          <w:rStyle w:val="StyleUnderline"/>
        </w:rPr>
        <w:t>Biden “made a similar pledge in August</w:t>
      </w:r>
      <w:r w:rsidRPr="00581FB9">
        <w:rPr>
          <w:sz w:val="12"/>
        </w:rPr>
        <w:t xml:space="preserve">”, when he told ABC News that </w:t>
      </w:r>
      <w:r w:rsidRPr="00581FB9">
        <w:rPr>
          <w:rStyle w:val="StyleUnderline"/>
        </w:rPr>
        <w:t>the US has a “sacred commitment” to defend</w:t>
      </w:r>
      <w:r w:rsidRPr="00581FB9">
        <w:rPr>
          <w:sz w:val="12"/>
        </w:rPr>
        <w:t xml:space="preserve"> its </w:t>
      </w:r>
      <w:proofErr w:type="spellStart"/>
      <w:r w:rsidRPr="00581FB9">
        <w:rPr>
          <w:sz w:val="12"/>
        </w:rPr>
        <w:t>Nato</w:t>
      </w:r>
      <w:proofErr w:type="spellEnd"/>
      <w:r w:rsidRPr="00581FB9">
        <w:rPr>
          <w:sz w:val="12"/>
        </w:rPr>
        <w:t xml:space="preserve"> allies in Canada and Europe and it was the “same with Japan, same with South Korea, same with </w:t>
      </w:r>
      <w:r w:rsidRPr="00581FB9">
        <w:rPr>
          <w:rStyle w:val="StyleUnderline"/>
        </w:rPr>
        <w:t>Taiwan</w:t>
      </w:r>
      <w:r w:rsidRPr="00581FB9">
        <w:rPr>
          <w:sz w:val="12"/>
        </w:rPr>
        <w:t>”.</w:t>
      </w:r>
    </w:p>
    <w:p w14:paraId="7808B589" w14:textId="77777777" w:rsidR="00C42DA4" w:rsidRPr="00581FB9" w:rsidRDefault="00C42DA4" w:rsidP="00C42DA4">
      <w:pPr>
        <w:rPr>
          <w:sz w:val="12"/>
          <w:szCs w:val="12"/>
        </w:rPr>
      </w:pPr>
      <w:r w:rsidRPr="00581FB9">
        <w:rPr>
          <w:sz w:val="12"/>
          <w:szCs w:val="12"/>
        </w:rPr>
        <w:t>If the US had decided against intervention, “China would overnight become the dominant power in Asia” and “America’s allies around the world would know that they could not count on it”, the paper added. In other words, “Pax Americana would collapse”.</w:t>
      </w:r>
    </w:p>
    <w:p w14:paraId="012952DE" w14:textId="77777777" w:rsidR="00C42DA4" w:rsidRPr="00581FB9" w:rsidRDefault="00C42DA4" w:rsidP="00C42DA4">
      <w:pPr>
        <w:rPr>
          <w:sz w:val="12"/>
          <w:szCs w:val="12"/>
        </w:rPr>
      </w:pPr>
      <w:r w:rsidRPr="00581FB9">
        <w:rPr>
          <w:sz w:val="12"/>
          <w:szCs w:val="12"/>
        </w:rPr>
        <w:t>That would be unacceptable in Washington, especially as “Joe Biden pivots US foreign policy towards a focus on the Indo-Pacific as the main arena for 21st-century superpower competition”, The Guardian said.</w:t>
      </w:r>
    </w:p>
    <w:p w14:paraId="295CB922" w14:textId="77777777" w:rsidR="00C42DA4" w:rsidRPr="00581FB9" w:rsidRDefault="00C42DA4" w:rsidP="00C42DA4">
      <w:pPr>
        <w:rPr>
          <w:sz w:val="12"/>
          <w:szCs w:val="12"/>
        </w:rPr>
      </w:pPr>
      <w:r w:rsidRPr="00581FB9">
        <w:rPr>
          <w:sz w:val="12"/>
          <w:szCs w:val="12"/>
        </w:rPr>
        <w:t xml:space="preserve">Biden’s comments during the CNN event were “at odds with the long-held US policy” of “strategic ambiguity”, The Telegraph said. Historically, Washington has helped “build Taiwan’s </w:t>
      </w:r>
      <w:proofErr w:type="spellStart"/>
      <w:r w:rsidRPr="00581FB9">
        <w:rPr>
          <w:sz w:val="12"/>
          <w:szCs w:val="12"/>
        </w:rPr>
        <w:t>defences</w:t>
      </w:r>
      <w:proofErr w:type="spellEnd"/>
      <w:r w:rsidRPr="00581FB9">
        <w:rPr>
          <w:sz w:val="12"/>
          <w:szCs w:val="12"/>
        </w:rPr>
        <w:t>” but has “not explicitly promised to come to the island’s aid”.</w:t>
      </w:r>
    </w:p>
    <w:p w14:paraId="653726D1" w14:textId="77777777" w:rsidR="00C42DA4" w:rsidRPr="00581FB9" w:rsidRDefault="00C42DA4" w:rsidP="00C42DA4">
      <w:pPr>
        <w:rPr>
          <w:sz w:val="12"/>
        </w:rPr>
      </w:pPr>
      <w:r w:rsidRPr="00581FB9">
        <w:rPr>
          <w:rStyle w:val="StyleUnderline"/>
        </w:rPr>
        <w:t xml:space="preserve">US </w:t>
      </w:r>
      <w:proofErr w:type="spellStart"/>
      <w:r w:rsidRPr="00581FB9">
        <w:rPr>
          <w:rStyle w:val="StyleUnderline"/>
        </w:rPr>
        <w:t>manoeuvres</w:t>
      </w:r>
      <w:proofErr w:type="spellEnd"/>
      <w:r w:rsidRPr="00581FB9">
        <w:rPr>
          <w:rStyle w:val="StyleUnderline"/>
        </w:rPr>
        <w:t> have so far consisted of building up “large amounts of lethal military hardware</w:t>
      </w:r>
      <w:r w:rsidRPr="00581FB9">
        <w:rPr>
          <w:sz w:val="12"/>
        </w:rPr>
        <w:t>”, The Guardian added, with “the steady buildup of troops and equipment and the proliferation of war games” meaning there is “more of a chance of conflict triggered by miscalculation or accident”.</w:t>
      </w:r>
    </w:p>
    <w:p w14:paraId="0FD900A0" w14:textId="77777777" w:rsidR="00C42DA4" w:rsidRPr="00581FB9" w:rsidRDefault="00C42DA4" w:rsidP="00C42DA4">
      <w:pPr>
        <w:rPr>
          <w:sz w:val="12"/>
        </w:rPr>
      </w:pPr>
      <w:r w:rsidRPr="00581FB9">
        <w:rPr>
          <w:sz w:val="12"/>
        </w:rPr>
        <w:t xml:space="preserve">The primary danger that comes with US involvement lies in the fact that </w:t>
      </w:r>
      <w:r w:rsidRPr="00581FB9">
        <w:rPr>
          <w:rStyle w:val="Emphasis"/>
        </w:rPr>
        <w:t xml:space="preserve">both </w:t>
      </w:r>
      <w:r w:rsidRPr="00B72F08">
        <w:rPr>
          <w:rStyle w:val="Emphasis"/>
          <w:highlight w:val="green"/>
        </w:rPr>
        <w:t>Washington and Beijing possess nuc</w:t>
      </w:r>
      <w:r w:rsidRPr="00581FB9">
        <w:rPr>
          <w:rStyle w:val="Emphasis"/>
        </w:rPr>
        <w:t>lear weapon</w:t>
      </w:r>
      <w:r w:rsidRPr="00B72F08">
        <w:rPr>
          <w:rStyle w:val="Emphasis"/>
          <w:highlight w:val="green"/>
        </w:rPr>
        <w:t>s</w:t>
      </w:r>
      <w:r w:rsidRPr="00581FB9">
        <w:rPr>
          <w:sz w:val="12"/>
        </w:rPr>
        <w:t>.</w:t>
      </w:r>
    </w:p>
    <w:p w14:paraId="12F9AA15" w14:textId="77777777" w:rsidR="00C42DA4" w:rsidRPr="00581FB9" w:rsidRDefault="00C42DA4" w:rsidP="00C42DA4">
      <w:pPr>
        <w:rPr>
          <w:sz w:val="12"/>
        </w:rPr>
      </w:pPr>
      <w:r w:rsidRPr="00581FB9">
        <w:rPr>
          <w:rStyle w:val="StyleUnderline"/>
        </w:rPr>
        <w:t>Leaked documents published by The New York Times earlier this year revealed the extent of Washington’s discussions about using nuclear weapons to deter a Chinese invasion of Taiwan in the 1950s</w:t>
      </w:r>
      <w:r w:rsidRPr="00581FB9">
        <w:rPr>
          <w:sz w:val="12"/>
        </w:rPr>
        <w:t>.</w:t>
      </w:r>
    </w:p>
    <w:p w14:paraId="0EFEA4B3" w14:textId="14B48941" w:rsidR="00C42DA4" w:rsidRDefault="00C42DA4" w:rsidP="00C42DA4">
      <w:pPr>
        <w:rPr>
          <w:sz w:val="12"/>
        </w:rPr>
      </w:pPr>
      <w:r w:rsidRPr="00581FB9">
        <w:rPr>
          <w:sz w:val="12"/>
        </w:rPr>
        <w:t xml:space="preserve">Provided to the paper by Daniel Ellsberg, the whistleblower behind the 1971 Pentagon Papers, </w:t>
      </w:r>
      <w:r w:rsidRPr="00581FB9">
        <w:rPr>
          <w:rStyle w:val="StyleUnderline"/>
        </w:rPr>
        <w:t xml:space="preserve">the </w:t>
      </w:r>
      <w:r w:rsidRPr="00B72F08">
        <w:rPr>
          <w:rStyle w:val="StyleUnderline"/>
          <w:highlight w:val="green"/>
        </w:rPr>
        <w:t>documents</w:t>
      </w:r>
      <w:r w:rsidRPr="00581FB9">
        <w:rPr>
          <w:rStyle w:val="StyleUnderline"/>
        </w:rPr>
        <w:t xml:space="preserve"> appeared to </w:t>
      </w:r>
      <w:r w:rsidRPr="00B72F08">
        <w:rPr>
          <w:rStyle w:val="StyleUnderline"/>
          <w:highlight w:val="green"/>
        </w:rPr>
        <w:t>show an “acceptance by</w:t>
      </w:r>
      <w:r w:rsidRPr="00581FB9">
        <w:rPr>
          <w:rStyle w:val="StyleUnderline"/>
        </w:rPr>
        <w:t xml:space="preserve"> some </w:t>
      </w:r>
      <w:r w:rsidRPr="00B72F08">
        <w:rPr>
          <w:rStyle w:val="StyleUnderline"/>
          <w:highlight w:val="green"/>
        </w:rPr>
        <w:t>US</w:t>
      </w:r>
      <w:r w:rsidRPr="00581FB9">
        <w:rPr>
          <w:rStyle w:val="StyleUnderline"/>
        </w:rPr>
        <w:t xml:space="preserve"> military </w:t>
      </w:r>
      <w:r w:rsidRPr="00B72F08">
        <w:rPr>
          <w:rStyle w:val="StyleUnderline"/>
          <w:highlight w:val="green"/>
        </w:rPr>
        <w:t>leaders o</w:t>
      </w:r>
      <w:r w:rsidRPr="00581FB9">
        <w:rPr>
          <w:rStyle w:val="StyleUnderline"/>
        </w:rPr>
        <w:t xml:space="preserve">f possible </w:t>
      </w:r>
      <w:r w:rsidRPr="00581FB9">
        <w:rPr>
          <w:rStyle w:val="Emphasis"/>
        </w:rPr>
        <w:t>r</w:t>
      </w:r>
      <w:r w:rsidRPr="00B72F08">
        <w:rPr>
          <w:rStyle w:val="Emphasis"/>
          <w:highlight w:val="green"/>
        </w:rPr>
        <w:t>etaliatory nuclear strikes on US bases</w:t>
      </w:r>
      <w:r w:rsidRPr="00581FB9">
        <w:rPr>
          <w:rStyle w:val="StyleUnderline"/>
        </w:rPr>
        <w:t xml:space="preserve">”, CNN noted, raising the </w:t>
      </w:r>
      <w:proofErr w:type="spellStart"/>
      <w:r w:rsidRPr="00581FB9">
        <w:rPr>
          <w:rStyle w:val="StyleUnderline"/>
        </w:rPr>
        <w:t>spectre</w:t>
      </w:r>
      <w:proofErr w:type="spellEnd"/>
      <w:r w:rsidRPr="00581FB9">
        <w:rPr>
          <w:rStyle w:val="StyleUnderline"/>
        </w:rPr>
        <w:t xml:space="preserve"> of how the nuclear powers would square off in a 21st-century conflict</w:t>
      </w:r>
      <w:r w:rsidRPr="00581FB9">
        <w:rPr>
          <w:sz w:val="12"/>
        </w:rPr>
        <w:t>.</w:t>
      </w:r>
    </w:p>
    <w:p w14:paraId="6D024FA3" w14:textId="77777777" w:rsidR="004B6C74" w:rsidRPr="00581FB9" w:rsidRDefault="004B6C74" w:rsidP="00C42DA4">
      <w:pPr>
        <w:rPr>
          <w:sz w:val="12"/>
        </w:rPr>
      </w:pPr>
    </w:p>
    <w:p w14:paraId="11D2D359" w14:textId="10681D76" w:rsidR="00D17795" w:rsidRDefault="00D17795" w:rsidP="00D17795">
      <w:pPr>
        <w:pStyle w:val="Heading2"/>
      </w:pPr>
      <w:r>
        <w:t>1NC</w:t>
      </w:r>
    </w:p>
    <w:p w14:paraId="6002B753" w14:textId="77777777" w:rsidR="00D17795" w:rsidRPr="00A355C6" w:rsidRDefault="00D17795" w:rsidP="00D1779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633FDB9E" w14:textId="77777777" w:rsidR="00D17795" w:rsidRPr="00A355C6" w:rsidRDefault="00D17795" w:rsidP="00D1779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23D92EE4" w14:textId="77777777" w:rsidR="00D17795" w:rsidRPr="00A355C6" w:rsidRDefault="00D17795" w:rsidP="00D17795">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DE8A948" w14:textId="77777777" w:rsidR="00D17795" w:rsidRPr="00A355C6" w:rsidRDefault="00D17795" w:rsidP="00D17795">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1B321CC" w14:textId="77777777" w:rsidR="00D17795" w:rsidRPr="00A355C6" w:rsidRDefault="00D17795" w:rsidP="00D1779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0246581" w14:textId="77777777" w:rsidR="00D17795" w:rsidRPr="00A355C6" w:rsidRDefault="00D17795" w:rsidP="00D17795">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F56C9E6" w14:textId="77777777" w:rsidR="00D17795" w:rsidRPr="00A355C6" w:rsidRDefault="00D17795" w:rsidP="00D17795">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1F8C53B3" w14:textId="77777777" w:rsidR="00D17795" w:rsidRPr="00A355C6" w:rsidRDefault="00D17795" w:rsidP="00D17795">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6573B704" w14:textId="77777777" w:rsidR="00D17795" w:rsidRPr="00A355C6" w:rsidRDefault="00D17795" w:rsidP="00D17795">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23410F1D" w14:textId="77777777" w:rsidR="00D17795" w:rsidRPr="00F601E6" w:rsidRDefault="00D17795" w:rsidP="00D17795"/>
    <w:p w14:paraId="11ED8C47" w14:textId="77777777" w:rsidR="00D17795" w:rsidRPr="00F601E6" w:rsidRDefault="00D17795" w:rsidP="00D17795"/>
    <w:p w14:paraId="46F0B985" w14:textId="77777777" w:rsidR="00D17300" w:rsidRPr="00D17300" w:rsidRDefault="00D17300" w:rsidP="00D17300"/>
    <w:p w14:paraId="19B2E64C" w14:textId="2F1F8133" w:rsidR="001E5383" w:rsidRDefault="00D17300" w:rsidP="00D17300">
      <w:pPr>
        <w:pStyle w:val="Heading2"/>
      </w:pPr>
      <w:r>
        <w:t>Case</w:t>
      </w:r>
    </w:p>
    <w:p w14:paraId="339E00A0" w14:textId="2232424D" w:rsidR="00D17795" w:rsidRDefault="00866383" w:rsidP="00D17795">
      <w:pPr>
        <w:pStyle w:val="Heading3"/>
      </w:pPr>
      <w:r>
        <w:t>F</w:t>
      </w:r>
      <w:r w:rsidR="00D17795">
        <w:t>raming</w:t>
      </w:r>
      <w:r>
        <w:t>/ROB</w:t>
      </w:r>
    </w:p>
    <w:p w14:paraId="414364C1" w14:textId="77777777" w:rsidR="00866383" w:rsidRDefault="00866383" w:rsidP="00866383">
      <w:pPr>
        <w:pStyle w:val="Heading4"/>
      </w:pPr>
      <w:r w:rsidRPr="00866383">
        <w:t xml:space="preserve">ROB is to vote for the better debater – anything else is arbitrary, self–serving, and impact justified – they haven’t justified how debate shapes subject formation – it doesn’t – the role of individual debate rounds is white noise – can you remember what happened round () of () your senior year? </w:t>
      </w:r>
    </w:p>
    <w:p w14:paraId="04B648F2" w14:textId="42115CBC" w:rsidR="00866383" w:rsidRPr="00866383" w:rsidRDefault="00866383" w:rsidP="00866383">
      <w:pPr>
        <w:pStyle w:val="Heading4"/>
      </w:pPr>
      <w:r>
        <w:t xml:space="preserve">Their </w:t>
      </w:r>
      <w:proofErr w:type="spellStart"/>
      <w:r>
        <w:t>interp</w:t>
      </w:r>
      <w:proofErr w:type="spellEnd"/>
      <w:r>
        <w:t xml:space="preserve"> skews neg </w:t>
      </w:r>
      <w:proofErr w:type="spellStart"/>
      <w:r>
        <w:t>strat</w:t>
      </w:r>
      <w:proofErr w:type="spellEnd"/>
      <w:r>
        <w:t xml:space="preserve">— </w:t>
      </w:r>
      <w:proofErr w:type="spellStart"/>
      <w:r>
        <w:t>allows</w:t>
      </w:r>
      <w:proofErr w:type="spellEnd"/>
      <w:r>
        <w:t xml:space="preserve"> them to pick one ROB that just has </w:t>
      </w:r>
      <w:proofErr w:type="spellStart"/>
      <w:r>
        <w:t>aff</w:t>
      </w:r>
      <w:proofErr w:type="spellEnd"/>
      <w:r>
        <w:t xml:space="preserve"> ground, means we should get to weigh between impacts. </w:t>
      </w:r>
      <w:r w:rsidRPr="00866383">
        <w:t xml:space="preserve"> </w:t>
      </w:r>
    </w:p>
    <w:p w14:paraId="4BBC7515" w14:textId="56F46E1B" w:rsidR="00C42DA4" w:rsidRDefault="00C42DA4" w:rsidP="00C42DA4">
      <w:pPr>
        <w:pStyle w:val="Heading4"/>
      </w:pPr>
      <w:r>
        <w:t xml:space="preserve">No contribute to the mindset— the </w:t>
      </w:r>
      <w:proofErr w:type="spellStart"/>
      <w:r>
        <w:t>aff</w:t>
      </w:r>
      <w:proofErr w:type="spellEnd"/>
      <w:r>
        <w:t xml:space="preserve"> would just win </w:t>
      </w:r>
      <w:proofErr w:type="spellStart"/>
      <w:r>
        <w:t>everytime</w:t>
      </w:r>
      <w:proofErr w:type="spellEnd"/>
      <w:r>
        <w:t xml:space="preserve"> &amp; there’s no debate, just people saying ide</w:t>
      </w:r>
      <w:r w:rsidR="00D17795">
        <w:t>as not debating</w:t>
      </w:r>
    </w:p>
    <w:p w14:paraId="1DC5F184" w14:textId="46AA8620" w:rsidR="00D17795" w:rsidRDefault="00C42DA4" w:rsidP="00D17795">
      <w:pPr>
        <w:pStyle w:val="Heading4"/>
      </w:pPr>
      <w:r>
        <w:t xml:space="preserve">No </w:t>
      </w:r>
      <w:proofErr w:type="spellStart"/>
      <w:r>
        <w:t>prereq</w:t>
      </w:r>
      <w:proofErr w:type="spellEnd"/>
      <w:r>
        <w:t xml:space="preserve"> </w:t>
      </w:r>
      <w:proofErr w:type="spellStart"/>
      <w:r>
        <w:t>arg</w:t>
      </w:r>
      <w:proofErr w:type="spellEnd"/>
      <w:proofErr w:type="gramStart"/>
      <w:r>
        <w:t xml:space="preserve">—  </w:t>
      </w:r>
      <w:r w:rsidR="00D17795">
        <w:t>no</w:t>
      </w:r>
      <w:proofErr w:type="gramEnd"/>
      <w:r w:rsidR="00D17795">
        <w:t xml:space="preserve"> </w:t>
      </w:r>
      <w:proofErr w:type="spellStart"/>
      <w:r w:rsidR="00D17795">
        <w:t>imapct</w:t>
      </w:r>
      <w:proofErr w:type="spellEnd"/>
      <w:r w:rsidR="00D17795">
        <w:t xml:space="preserve"> outside of debates, means we can only solve for impacts within debate like fairness or education</w:t>
      </w:r>
    </w:p>
    <w:p w14:paraId="16E85677" w14:textId="4B320FD2" w:rsidR="00D17795" w:rsidRDefault="00D17795" w:rsidP="00D17795">
      <w:pPr>
        <w:pStyle w:val="Heading4"/>
      </w:pPr>
      <w:r>
        <w:t xml:space="preserve">No grassroots </w:t>
      </w:r>
      <w:proofErr w:type="spellStart"/>
      <w:r>
        <w:t>arg</w:t>
      </w:r>
      <w:proofErr w:type="spellEnd"/>
      <w:r>
        <w:t>— not a reason for why debate is key for this</w:t>
      </w:r>
    </w:p>
    <w:p w14:paraId="5A95C487" w14:textId="12D9CEDD" w:rsidR="00D17795" w:rsidRPr="00D17795" w:rsidRDefault="00D17795" w:rsidP="00D17795">
      <w:pPr>
        <w:pStyle w:val="Heading4"/>
      </w:pPr>
      <w:r>
        <w:t xml:space="preserve">Need policies to pass grassroots movements— mean that you default to a policy action and we get out DAs. </w:t>
      </w:r>
    </w:p>
    <w:p w14:paraId="6F5EC7F0" w14:textId="2BE4B85F" w:rsidR="00D17795" w:rsidRDefault="00866383" w:rsidP="00D17795">
      <w:pPr>
        <w:pStyle w:val="Heading3"/>
      </w:pPr>
      <w:r>
        <w:t>A</w:t>
      </w:r>
      <w:r w:rsidR="00D17795">
        <w:t>dvantage</w:t>
      </w:r>
    </w:p>
    <w:p w14:paraId="13C28293" w14:textId="35477629" w:rsidR="00866383" w:rsidRPr="00866383" w:rsidRDefault="00866383" w:rsidP="00866383">
      <w:pPr>
        <w:pStyle w:val="Heading4"/>
      </w:pPr>
      <w:proofErr w:type="spellStart"/>
      <w:r>
        <w:t>Semiocap</w:t>
      </w:r>
      <w:proofErr w:type="spellEnd"/>
      <w:r>
        <w:t xml:space="preserve"> and all of cap forms default to cap means we get our impact turns. </w:t>
      </w:r>
    </w:p>
    <w:p w14:paraId="77F6B8E1" w14:textId="77777777" w:rsidR="00D17300" w:rsidRDefault="00D17300" w:rsidP="00D17300">
      <w:pPr>
        <w:pStyle w:val="Heading4"/>
      </w:pPr>
      <w:r>
        <w:t>Growth is sustainable – yes absolute decoupling</w:t>
      </w:r>
    </w:p>
    <w:p w14:paraId="4F1F830D" w14:textId="77777777" w:rsidR="00D17300" w:rsidRPr="00343ADD" w:rsidRDefault="00D17300" w:rsidP="00D17300">
      <w:pPr>
        <w:rPr>
          <w:rStyle w:val="Style13ptBold"/>
        </w:rPr>
      </w:pPr>
      <w:proofErr w:type="spellStart"/>
      <w:r>
        <w:rPr>
          <w:rStyle w:val="Style13ptBold"/>
        </w:rPr>
        <w:t>Hausfather</w:t>
      </w:r>
      <w:proofErr w:type="spellEnd"/>
      <w:r>
        <w:rPr>
          <w:rStyle w:val="Style13ptBold"/>
        </w:rPr>
        <w:t xml:space="preserve">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06F3788C" w14:textId="77777777" w:rsidR="00D17300" w:rsidRPr="00343ADD" w:rsidRDefault="00D17300" w:rsidP="00D17300">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456438C6" w14:textId="77777777" w:rsidR="00D17300" w:rsidRPr="00343ADD" w:rsidRDefault="00D17300" w:rsidP="00D17300">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30E2DA53" w14:textId="77777777" w:rsidR="00D17300" w:rsidRPr="00343ADD" w:rsidRDefault="00D17300" w:rsidP="00D17300">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 xml:space="preserve">demand is </w:t>
      </w:r>
      <w:proofErr w:type="gramStart"/>
      <w:r w:rsidRPr="00343ADD">
        <w:rPr>
          <w:rStyle w:val="Emphasis"/>
          <w:highlight w:val="green"/>
        </w:rPr>
        <w:t>falling</w:t>
      </w:r>
      <w:proofErr w:type="gramEnd"/>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09DE6631" w14:textId="77777777" w:rsidR="00D17300" w:rsidRPr="00343ADD" w:rsidRDefault="00D17300" w:rsidP="00D17300">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34031695" w14:textId="77777777" w:rsidR="00D17300" w:rsidRPr="00343ADD" w:rsidRDefault="00D17300" w:rsidP="00D17300">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75860F1E" w14:textId="77777777" w:rsidR="00D17300" w:rsidRPr="00343ADD" w:rsidRDefault="00D17300" w:rsidP="00D17300">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r w:rsidRPr="00343ADD">
        <w:rPr>
          <w:rStyle w:val="Emphasis"/>
          <w:highlight w:val="green"/>
        </w:rPr>
        <w:t>absolutely decoupled</w:t>
      </w:r>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32FEEC8F" w14:textId="77777777" w:rsidR="00D17300" w:rsidRPr="00343ADD" w:rsidRDefault="00D17300" w:rsidP="00D17300">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78C5EAC2" w14:textId="77777777" w:rsidR="00D17300" w:rsidRPr="00343ADD" w:rsidRDefault="00D17300" w:rsidP="00D17300">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the amount of emissions “exported” from developed countries to developing countries has actually declined over the past 15 years</w:t>
      </w:r>
      <w:r w:rsidRPr="00343ADD">
        <w:rPr>
          <w:sz w:val="12"/>
        </w:rPr>
        <w:t>.</w:t>
      </w:r>
    </w:p>
    <w:p w14:paraId="5BCC1940" w14:textId="77777777" w:rsidR="00D17300" w:rsidRPr="00343ADD" w:rsidRDefault="00D17300" w:rsidP="00D17300">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All of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3FF180FF" w14:textId="77777777" w:rsidR="00D17300" w:rsidRPr="00343ADD" w:rsidRDefault="00D17300" w:rsidP="00D17300">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all of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43B7A9B7" w14:textId="77777777" w:rsidR="00D17300" w:rsidRPr="00D17300" w:rsidRDefault="00D17300" w:rsidP="00D17300"/>
    <w:p w14:paraId="0C23C4E6" w14:textId="77777777" w:rsidR="00D17300" w:rsidRDefault="00D17300" w:rsidP="00D17300">
      <w:pPr>
        <w:pStyle w:val="Heading4"/>
      </w:pPr>
      <w:r>
        <w:t>Capitalism solves environmental crisis - i</w:t>
      </w:r>
      <w:r w:rsidRPr="00647805">
        <w:t>ndustrial development</w:t>
      </w:r>
      <w:r>
        <w:t xml:space="preserve">, </w:t>
      </w:r>
      <w:r w:rsidRPr="00647805">
        <w:t>technological advances</w:t>
      </w:r>
      <w:r>
        <w:t>, and any alternative fails</w:t>
      </w:r>
    </w:p>
    <w:p w14:paraId="53455165" w14:textId="77777777" w:rsidR="00D17300" w:rsidRPr="00B46D49" w:rsidRDefault="00D17300" w:rsidP="00D17300">
      <w:pPr>
        <w:spacing w:after="0" w:line="240" w:lineRule="auto"/>
      </w:pPr>
      <w:proofErr w:type="spellStart"/>
      <w:r>
        <w:rPr>
          <w:rStyle w:val="Style13ptBold"/>
        </w:rPr>
        <w:t>Zitelmann</w:t>
      </w:r>
      <w:proofErr w:type="spellEnd"/>
      <w:r>
        <w:rPr>
          <w:rStyle w:val="Style13ptBold"/>
        </w:rPr>
        <w:t xml:space="preserve"> 20 </w:t>
      </w:r>
      <w:r w:rsidRPr="0046765C">
        <w:t>[(Dr.</w:t>
      </w:r>
      <w:r>
        <w:t xml:space="preserve"> </w:t>
      </w:r>
      <w:r w:rsidRPr="0046765C">
        <w:t xml:space="preserve">Rainer,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w:t>
      </w:r>
      <w:proofErr w:type="gramStart"/>
      <w:r w:rsidRPr="0046765C">
        <w:t>And</w:t>
      </w:r>
      <w:proofErr w:type="gramEnd"/>
      <w:r w:rsidRPr="0046765C">
        <w:t xml:space="preserve"> Environmental Destruction” Forbes, 7/13/2020] BC</w:t>
      </w:r>
    </w:p>
    <w:p w14:paraId="25505F1E" w14:textId="77777777" w:rsidR="00D17300" w:rsidRDefault="00D17300" w:rsidP="00D17300">
      <w:r>
        <w:t xml:space="preserve">The Price </w:t>
      </w:r>
      <w:proofErr w:type="gramStart"/>
      <w:r>
        <w:t>Of</w:t>
      </w:r>
      <w:proofErr w:type="gramEnd"/>
      <w:r>
        <w:t xml:space="preserve"> Growth—Destruction Of The Environment?</w:t>
      </w:r>
    </w:p>
    <w:p w14:paraId="175DCA0F" w14:textId="77777777" w:rsidR="00D17300" w:rsidRDefault="00D17300" w:rsidP="00D17300">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FB3ECD">
        <w:rPr>
          <w:rStyle w:val="Emphasis"/>
          <w:highlight w:val="green"/>
        </w:rPr>
        <w:t>the</w:t>
      </w:r>
      <w:r w:rsidRPr="00647805">
        <w:rPr>
          <w:rStyle w:val="Emphasis"/>
        </w:rPr>
        <w:t xml:space="preserve"> </w:t>
      </w:r>
      <w:r w:rsidRPr="00FB3ECD">
        <w:rPr>
          <w:rStyle w:val="Emphasis"/>
          <w:highlight w:val="green"/>
        </w:rPr>
        <w:t>assertion</w:t>
      </w:r>
      <w:r w:rsidRPr="00647805">
        <w:rPr>
          <w:rStyle w:val="Emphasis"/>
        </w:rPr>
        <w:t xml:space="preserve"> that </w:t>
      </w:r>
      <w:r w:rsidRPr="00FB3ECD">
        <w:rPr>
          <w:rStyle w:val="Emphasis"/>
          <w:highlight w:val="green"/>
        </w:rPr>
        <w:t>growth</w:t>
      </w:r>
      <w:r w:rsidRPr="00647805">
        <w:rPr>
          <w:rStyle w:val="Emphasis"/>
        </w:rPr>
        <w:t xml:space="preserve"> automatically </w:t>
      </w:r>
      <w:r w:rsidRPr="00FB3ECD">
        <w:rPr>
          <w:rStyle w:val="Emphasis"/>
          <w:highlight w:val="green"/>
        </w:rPr>
        <w:t>leads to</w:t>
      </w:r>
      <w:r w:rsidRPr="00647805">
        <w:rPr>
          <w:rStyle w:val="Emphasis"/>
        </w:rPr>
        <w:t xml:space="preserve"> ever accelerating </w:t>
      </w:r>
      <w:r w:rsidRPr="00FB3ECD">
        <w:rPr>
          <w:rStyle w:val="Emphasis"/>
          <w:highlight w:val="green"/>
        </w:rPr>
        <w:t>environmental degradation is</w:t>
      </w:r>
      <w:r w:rsidRPr="00647805">
        <w:rPr>
          <w:rStyle w:val="Emphasis"/>
        </w:rPr>
        <w:t xml:space="preserve"> simply </w:t>
      </w:r>
      <w:r w:rsidRPr="00FB3ECD">
        <w:rPr>
          <w:rStyle w:val="Emphasis"/>
          <w:highlight w:val="green"/>
        </w:rPr>
        <w:t>false</w:t>
      </w:r>
      <w:r w:rsidRPr="00647805">
        <w:rPr>
          <w:rStyle w:val="Emphasis"/>
        </w:rPr>
        <w:t>.</w:t>
      </w:r>
      <w:r>
        <w:t xml:space="preserve"> Yale University’s Environmental Performance Index (</w:t>
      </w:r>
      <w:r w:rsidRPr="00FB3ECD">
        <w:rPr>
          <w:rStyle w:val="StyleUnderline"/>
          <w:highlight w:val="green"/>
        </w:rPr>
        <w:t>EPI</w:t>
      </w:r>
      <w:r w:rsidRPr="00FB3ECD">
        <w:rPr>
          <w:highlight w:val="green"/>
        </w:rPr>
        <w:t xml:space="preserve">) </w:t>
      </w:r>
      <w:r w:rsidRPr="00FB3ECD">
        <w:rPr>
          <w:rStyle w:val="StyleUnderline"/>
          <w:highlight w:val="green"/>
        </w:rPr>
        <w:t>uses 16 indicators to rank countries</w:t>
      </w:r>
      <w:r w:rsidRPr="00647805">
        <w:rPr>
          <w:rStyle w:val="StyleUnderline"/>
        </w:rPr>
        <w:t xml:space="preserve"> on environmental health, air quality, water, biodiversity, natural resources and pollution</w:t>
      </w:r>
      <w:r>
        <w:t xml:space="preserve">. These indicators have been selected to reflect both the current baseline and the dynamics of national ecosystems. </w:t>
      </w:r>
      <w:r w:rsidRPr="00647805">
        <w:rPr>
          <w:rStyle w:val="Emphasis"/>
        </w:rPr>
        <w:t xml:space="preserve">One of the Index’s most striking findings is that </w:t>
      </w:r>
      <w:r w:rsidRPr="00FB3ECD">
        <w:rPr>
          <w:rStyle w:val="Emphasis"/>
          <w:highlight w:val="green"/>
        </w:rPr>
        <w:t>there is a strong</w:t>
      </w:r>
      <w:r w:rsidRPr="00647805">
        <w:rPr>
          <w:rStyle w:val="Emphasis"/>
        </w:rPr>
        <w:t xml:space="preserve"> </w:t>
      </w:r>
      <w:r w:rsidRPr="00FB3ECD">
        <w:rPr>
          <w:rStyle w:val="Emphasis"/>
          <w:highlight w:val="green"/>
        </w:rPr>
        <w:t>correlation between</w:t>
      </w:r>
      <w:r w:rsidRPr="00647805">
        <w:rPr>
          <w:rStyle w:val="Emphasis"/>
        </w:rPr>
        <w:t xml:space="preserve"> a state’s </w:t>
      </w:r>
      <w:r w:rsidRPr="00FB3ECD">
        <w:rPr>
          <w:rStyle w:val="Emphasis"/>
          <w:highlight w:val="green"/>
        </w:rPr>
        <w:t>wealth and</w:t>
      </w:r>
      <w:r w:rsidRPr="00647805">
        <w:rPr>
          <w:rStyle w:val="Emphasis"/>
        </w:rPr>
        <w:t xml:space="preserve"> its </w:t>
      </w:r>
      <w:r w:rsidRPr="00FB3ECD">
        <w:rPr>
          <w:rStyle w:val="Emphasis"/>
          <w:highlight w:val="green"/>
        </w:rPr>
        <w:t>environmental performance</w:t>
      </w:r>
      <w:r w:rsidRPr="00647805">
        <w:rPr>
          <w:rStyle w:val="Emphasis"/>
        </w:rPr>
        <w:t>.</w:t>
      </w:r>
      <w:r>
        <w:t xml:space="preserve"> Most developed </w:t>
      </w:r>
      <w:r w:rsidRPr="00FB3ECD">
        <w:rPr>
          <w:rStyle w:val="Emphasis"/>
          <w:highlight w:val="green"/>
        </w:rPr>
        <w:t>capitalist countries achieve high environmental</w:t>
      </w:r>
      <w:r w:rsidRPr="00647805">
        <w:rPr>
          <w:rStyle w:val="Emphasis"/>
        </w:rPr>
        <w:t xml:space="preserve"> </w:t>
      </w:r>
      <w:r w:rsidRPr="00FB3ECD">
        <w:rPr>
          <w:rStyle w:val="Emphasis"/>
          <w:highlight w:val="green"/>
        </w:rPr>
        <w:t>standards</w:t>
      </w:r>
      <w:r>
        <w:t xml:space="preserve">. </w:t>
      </w:r>
      <w:r w:rsidRPr="00647805">
        <w:rPr>
          <w:rStyle w:val="StyleUnderline"/>
        </w:rPr>
        <w:t>Those countries with the worst EPI scores, such as Ethiopia, Mali, Mauritania, Chad and Niger, are all poor</w:t>
      </w:r>
      <w:r>
        <w:t>. They have both low investment capacity for infrastructure, including water and sanitation, and tend to have weak environmental regulatory authorities.</w:t>
      </w:r>
    </w:p>
    <w:p w14:paraId="041D51DB" w14:textId="77777777" w:rsidR="00D17300" w:rsidRDefault="00D17300" w:rsidP="00D17300">
      <w:r>
        <w:t xml:space="preserve">Contrary to prevailing perceptions, </w:t>
      </w:r>
      <w:r w:rsidRPr="00FB3ECD">
        <w:rPr>
          <w:rStyle w:val="Emphasis"/>
          <w:highlight w:val="green"/>
        </w:rPr>
        <w:t>industrial development</w:t>
      </w:r>
      <w:r w:rsidRPr="00647805">
        <w:rPr>
          <w:rStyle w:val="Emphasis"/>
        </w:rPr>
        <w:t xml:space="preserve"> and technological advances have </w:t>
      </w:r>
      <w:r w:rsidRPr="00FB3ECD">
        <w:rPr>
          <w:rStyle w:val="Emphasis"/>
          <w:highlight w:val="green"/>
        </w:rPr>
        <w:t>contribute</w:t>
      </w:r>
      <w:r w:rsidRPr="00647805">
        <w:rPr>
          <w:rStyle w:val="Emphasis"/>
        </w:rPr>
        <w:t xml:space="preserve">d significantly </w:t>
      </w:r>
      <w:r w:rsidRPr="00FB3ECD">
        <w:rPr>
          <w:rStyle w:val="Emphasis"/>
          <w:highlight w:val="green"/>
        </w:rPr>
        <w:t>to relieving the burden on the</w:t>
      </w:r>
      <w:r w:rsidRPr="00647805">
        <w:rPr>
          <w:rStyle w:val="Emphasis"/>
        </w:rPr>
        <w:t xml:space="preserve"> </w:t>
      </w:r>
      <w:r w:rsidRPr="00FB3ECD">
        <w:rPr>
          <w:rStyle w:val="Emphasis"/>
          <w:highlight w:val="green"/>
        </w:rPr>
        <w:t>environment</w:t>
      </w:r>
      <w:r>
        <w:t xml:space="preserve">. Both </w:t>
      </w:r>
      <w:proofErr w:type="spellStart"/>
      <w:r>
        <w:t>Indur</w:t>
      </w:r>
      <w:proofErr w:type="spellEnd"/>
      <w:r>
        <w:t xml:space="preserve"> </w:t>
      </w:r>
      <w:proofErr w:type="spellStart"/>
      <w:r>
        <w:t>Goklany</w:t>
      </w:r>
      <w:proofErr w:type="spellEnd"/>
      <w:r>
        <w:t xml:space="preserve">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73D9FF12" w14:textId="77777777" w:rsidR="00D17300" w:rsidRDefault="00D17300" w:rsidP="00D17300">
      <w:r w:rsidRPr="00647805">
        <w:rPr>
          <w:rStyle w:val="Emphasis"/>
        </w:rPr>
        <w:t>Researchers have confirmed that</w:t>
      </w:r>
      <w:r>
        <w:t xml:space="preserve"> economic freedom—in other words, more </w:t>
      </w:r>
      <w:r w:rsidRPr="00FB3ECD">
        <w:rPr>
          <w:rStyle w:val="Emphasis"/>
          <w:highlight w:val="green"/>
        </w:rPr>
        <w:t>capitalism</w:t>
      </w:r>
      <w:r>
        <w:t>—</w:t>
      </w:r>
      <w:r w:rsidRPr="00FB3ECD">
        <w:rPr>
          <w:rStyle w:val="Emphasis"/>
          <w:highlight w:val="green"/>
        </w:rPr>
        <w:t>leads to higher</w:t>
      </w:r>
      <w:r w:rsidRPr="00647805">
        <w:rPr>
          <w:rStyle w:val="StyleUnderline"/>
        </w:rPr>
        <w:t>, not lower,</w:t>
      </w:r>
      <w:r w:rsidRPr="00647805">
        <w:rPr>
          <w:rStyle w:val="Emphasis"/>
        </w:rPr>
        <w:t xml:space="preserve"> </w:t>
      </w:r>
      <w:r w:rsidRPr="00FB3ECD">
        <w:rPr>
          <w:rStyle w:val="Emphasis"/>
          <w:highlight w:val="green"/>
        </w:rPr>
        <w:t>environmental quality</w:t>
      </w:r>
      <w:r w:rsidRPr="00FB3ECD">
        <w:rPr>
          <w:highlight w:val="green"/>
        </w:rPr>
        <w:t>.</w:t>
      </w:r>
    </w:p>
    <w:p w14:paraId="0D1B3E71" w14:textId="77777777" w:rsidR="00D17300" w:rsidRPr="00647805" w:rsidRDefault="00D17300" w:rsidP="00D17300">
      <w:pPr>
        <w:rPr>
          <w:rStyle w:val="Emphasis"/>
        </w:rPr>
      </w:pPr>
      <w:r>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FB3ECD">
        <w:rPr>
          <w:rStyle w:val="Emphasis"/>
          <w:highlight w:val="green"/>
        </w:rPr>
        <w:t>free countries achieve</w:t>
      </w:r>
      <w:r w:rsidRPr="00647805">
        <w:rPr>
          <w:rStyle w:val="Emphasis"/>
        </w:rPr>
        <w:t xml:space="preserve"> the </w:t>
      </w:r>
      <w:r w:rsidRPr="00FB3ECD">
        <w:rPr>
          <w:rStyle w:val="Emphasis"/>
          <w:highlight w:val="green"/>
        </w:rPr>
        <w:t>high</w:t>
      </w:r>
      <w:r w:rsidRPr="00647805">
        <w:rPr>
          <w:rStyle w:val="Emphasis"/>
        </w:rPr>
        <w:t xml:space="preserve">est </w:t>
      </w:r>
      <w:r w:rsidRPr="00FB3ECD">
        <w:rPr>
          <w:rStyle w:val="Emphasis"/>
          <w:highlight w:val="green"/>
        </w:rPr>
        <w:t>environmental performance</w:t>
      </w:r>
      <w:r w:rsidRPr="00647805">
        <w:rPr>
          <w:rStyle w:val="StyleUnderline"/>
        </w:rPr>
        <w:t xml:space="preserve"> rankings </w:t>
      </w:r>
      <w:r w:rsidRPr="00FB3ECD">
        <w:rPr>
          <w:rStyle w:val="StyleUnderline"/>
          <w:highlight w:val="green"/>
        </w:rPr>
        <w:t>with</w:t>
      </w:r>
      <w:r w:rsidRPr="00647805">
        <w:rPr>
          <w:rStyle w:val="StyleUnderline"/>
        </w:rPr>
        <w:t xml:space="preserve"> an average score of </w:t>
      </w:r>
      <w:r w:rsidRPr="00FB3ECD">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FB3ECD">
        <w:rPr>
          <w:rStyle w:val="Emphasis"/>
          <w:highlight w:val="green"/>
        </w:rPr>
        <w:t>economically</w:t>
      </w:r>
      <w:r w:rsidRPr="00647805">
        <w:rPr>
          <w:rStyle w:val="Emphasis"/>
        </w:rPr>
        <w:t xml:space="preserve"> “repressed” and “mostly </w:t>
      </w:r>
      <w:r w:rsidRPr="00FB3ECD">
        <w:rPr>
          <w:rStyle w:val="Emphasis"/>
          <w:highlight w:val="green"/>
        </w:rPr>
        <w:t>unfree” countries</w:t>
      </w:r>
      <w:r w:rsidRPr="00647805">
        <w:rPr>
          <w:rStyle w:val="Emphasis"/>
        </w:rPr>
        <w:t xml:space="preserve"> all </w:t>
      </w:r>
      <w:r w:rsidRPr="00FB3ECD">
        <w:rPr>
          <w:rStyle w:val="Emphasis"/>
          <w:highlight w:val="green"/>
        </w:rPr>
        <w:t>score</w:t>
      </w:r>
      <w:r w:rsidRPr="00647805">
        <w:rPr>
          <w:rStyle w:val="Emphasis"/>
        </w:rPr>
        <w:t xml:space="preserve"> </w:t>
      </w:r>
      <w:r w:rsidRPr="00FB3ECD">
        <w:rPr>
          <w:rStyle w:val="Emphasis"/>
          <w:highlight w:val="green"/>
        </w:rPr>
        <w:t>less than 50</w:t>
      </w:r>
      <w:r w:rsidRPr="00647805">
        <w:rPr>
          <w:rStyle w:val="Emphasis"/>
        </w:rPr>
        <w:t xml:space="preserve"> for environmental performance.</w:t>
      </w:r>
    </w:p>
    <w:p w14:paraId="693733EA" w14:textId="77777777" w:rsidR="00D17300" w:rsidRDefault="00D17300" w:rsidP="00D17300">
      <w:r>
        <w:t xml:space="preserve">Is Government </w:t>
      </w:r>
      <w:proofErr w:type="gramStart"/>
      <w:r>
        <w:t>The</w:t>
      </w:r>
      <w:proofErr w:type="gramEnd"/>
      <w:r>
        <w:t xml:space="preserve"> Best Solution To Environmental Problems?</w:t>
      </w:r>
    </w:p>
    <w:p w14:paraId="05CF8110" w14:textId="77777777" w:rsidR="00D17300" w:rsidRDefault="00D17300" w:rsidP="00D17300">
      <w:r w:rsidRPr="00647805">
        <w:rPr>
          <w:rStyle w:val="StyleUnderline"/>
        </w:rPr>
        <w:t>Anti-capitalists frequently claim that central government is the best solution to environmental problems</w:t>
      </w:r>
      <w:r>
        <w:t xml:space="preserve">. And </w:t>
      </w:r>
      <w:r w:rsidRPr="00647805">
        <w:rPr>
          <w:rStyle w:val="StyleUnderline"/>
        </w:rPr>
        <w:t>there is no doubt that state regulations to safeguard the environment are important</w:t>
      </w:r>
      <w:r>
        <w:t xml:space="preserve">. </w:t>
      </w:r>
      <w:r w:rsidRPr="00647805">
        <w:rPr>
          <w:rStyle w:val="Emphasis"/>
        </w:rPr>
        <w:t xml:space="preserve">But </w:t>
      </w:r>
      <w:r w:rsidRPr="00FB3ECD">
        <w:rPr>
          <w:rStyle w:val="Emphasis"/>
          <w:highlight w:val="green"/>
        </w:rPr>
        <w:t>state regulations</w:t>
      </w:r>
      <w:r>
        <w:t>, cited by anti-capitalists as a panacea for environmental issues, o</w:t>
      </w:r>
      <w:r w:rsidRPr="00647805">
        <w:rPr>
          <w:rStyle w:val="Emphasis"/>
        </w:rPr>
        <w:t xml:space="preserve">ften </w:t>
      </w:r>
      <w:r w:rsidRPr="00FB3ECD">
        <w:rPr>
          <w:rStyle w:val="Emphasis"/>
          <w:highlight w:val="green"/>
        </w:rPr>
        <w:t>achieve the</w:t>
      </w:r>
      <w:r w:rsidRPr="00647805">
        <w:rPr>
          <w:rStyle w:val="Emphasis"/>
        </w:rPr>
        <w:t xml:space="preserve"> </w:t>
      </w:r>
      <w:r w:rsidRPr="00FB3ECD">
        <w:rPr>
          <w:rStyle w:val="Emphasis"/>
          <w:highlight w:val="green"/>
        </w:rPr>
        <w:t>opposite of what they</w:t>
      </w:r>
      <w:r w:rsidRPr="00647805">
        <w:rPr>
          <w:rStyle w:val="Emphasis"/>
        </w:rPr>
        <w:t xml:space="preserve"> were </w:t>
      </w:r>
      <w:r w:rsidRPr="00FB3ECD">
        <w:rPr>
          <w:rStyle w:val="Emphasis"/>
          <w:highlight w:val="green"/>
        </w:rPr>
        <w:t>intended</w:t>
      </w:r>
      <w:r w:rsidRPr="00647805">
        <w:rPr>
          <w:rStyle w:val="Emphasis"/>
        </w:rPr>
        <w:t xml:space="preserve"> to do.</w:t>
      </w:r>
      <w:r>
        <w:t xml:space="preserve"> </w:t>
      </w:r>
      <w:r w:rsidRPr="00FB3ECD">
        <w:rPr>
          <w:rStyle w:val="StyleUnderline"/>
          <w:highlight w:val="green"/>
        </w:rPr>
        <w:t>Hardly any other country</w:t>
      </w:r>
      <w:r w:rsidRPr="00647805">
        <w:rPr>
          <w:rStyle w:val="StyleUnderline"/>
        </w:rPr>
        <w:t xml:space="preserve"> in the world </w:t>
      </w:r>
      <w:r w:rsidRPr="00FB3ECD">
        <w:rPr>
          <w:rStyle w:val="StyleUnderline"/>
          <w:highlight w:val="green"/>
        </w:rPr>
        <w:t>touts</w:t>
      </w:r>
      <w:r w:rsidRPr="00647805">
        <w:rPr>
          <w:rStyle w:val="StyleUnderline"/>
        </w:rPr>
        <w:t xml:space="preserve"> its green </w:t>
      </w:r>
      <w:r w:rsidRPr="00FB3ECD">
        <w:rPr>
          <w:rStyle w:val="StyleUnderline"/>
          <w:highlight w:val="green"/>
        </w:rPr>
        <w:t>credentials as much as Germany</w:t>
      </w:r>
      <w:r>
        <w:t>. According to even the most conservative estimates, Germany’s so-called “energy transition” is set to cost a total of almost €500 billion by 2025.</w:t>
      </w:r>
    </w:p>
    <w:p w14:paraId="0496E941" w14:textId="77777777" w:rsidR="00D17300" w:rsidRDefault="00D17300" w:rsidP="00D17300">
      <w:r>
        <w:t xml:space="preserve">But </w:t>
      </w:r>
      <w:r w:rsidRPr="00647805">
        <w:rPr>
          <w:rStyle w:val="StyleUnderline"/>
        </w:rPr>
        <w:t>the results of this massive investment is sobering</w:t>
      </w:r>
      <w:r>
        <w:t>, as an analysis by McKinsey reveals, “</w:t>
      </w:r>
      <w:r w:rsidRPr="0064780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t>.”</w:t>
      </w:r>
    </w:p>
    <w:p w14:paraId="2C7F1D0F" w14:textId="77777777" w:rsidR="00D17300" w:rsidRPr="00B46D49" w:rsidRDefault="00D17300" w:rsidP="00D17300">
      <w:pPr>
        <w:rPr>
          <w:rStyle w:val="Emphasis"/>
        </w:rPr>
      </w:pPr>
      <w: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FB3ECD">
        <w:rPr>
          <w:rStyle w:val="Emphasis"/>
          <w:highlight w:val="green"/>
        </w:rPr>
        <w:t>Germany’s</w:t>
      </w:r>
      <w:r w:rsidRPr="00B46D49">
        <w:rPr>
          <w:rStyle w:val="Emphasis"/>
        </w:rPr>
        <w:t xml:space="preserve"> energy </w:t>
      </w:r>
      <w:r w:rsidRPr="00FB3ECD">
        <w:rPr>
          <w:rStyle w:val="Emphasis"/>
          <w:highlight w:val="green"/>
        </w:rPr>
        <w:t>policy has been</w:t>
      </w:r>
      <w:r w:rsidRPr="00B46D49">
        <w:rPr>
          <w:rStyle w:val="Emphasis"/>
        </w:rPr>
        <w:t xml:space="preserve"> described as </w:t>
      </w:r>
      <w:r w:rsidRPr="00FB3ECD">
        <w:rPr>
          <w:rStyle w:val="Emphasis"/>
          <w:highlight w:val="green"/>
        </w:rPr>
        <w:t>the dumbest in the world.</w:t>
      </w:r>
    </w:p>
    <w:p w14:paraId="238A9601" w14:textId="77777777" w:rsidR="00D17300" w:rsidRDefault="00D17300" w:rsidP="00D17300">
      <w: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i.e. it exacerbates existing environmental problems.</w:t>
      </w:r>
    </w:p>
    <w:p w14:paraId="16A957C4" w14:textId="77777777" w:rsidR="00D17300" w:rsidRDefault="00D17300" w:rsidP="00D17300">
      <w:r w:rsidRPr="00FB3ECD">
        <w:rPr>
          <w:rStyle w:val="Emphasis"/>
          <w:highlight w:val="green"/>
        </w:rPr>
        <w:t>It is</w:t>
      </w:r>
      <w:r>
        <w:t xml:space="preserve"> also </w:t>
      </w:r>
      <w:r w:rsidRPr="00FB3ECD">
        <w:rPr>
          <w:rStyle w:val="Emphasis"/>
          <w:highlight w:val="green"/>
        </w:rPr>
        <w:t>wrong to think</w:t>
      </w:r>
      <w:r>
        <w:t xml:space="preserve"> that </w:t>
      </w:r>
      <w:r w:rsidRPr="00FB3ECD">
        <w:rPr>
          <w:rStyle w:val="Emphasis"/>
          <w:highlight w:val="green"/>
        </w:rPr>
        <w:t>capitalism</w:t>
      </w:r>
      <w:r>
        <w:t xml:space="preserve"> necessarily </w:t>
      </w:r>
      <w:r w:rsidRPr="00FB3ECD">
        <w:rPr>
          <w:rStyle w:val="Emphasis"/>
          <w:highlight w:val="green"/>
        </w:rPr>
        <w:t>leads to</w:t>
      </w:r>
      <w:r>
        <w:t xml:space="preserve"> ever greater </w:t>
      </w:r>
      <w:r w:rsidRPr="00FB3ECD">
        <w:rPr>
          <w:rStyle w:val="Emphasis"/>
          <w:highlight w:val="green"/>
        </w:rPr>
        <w:t>waste of</w:t>
      </w:r>
      <w:r w:rsidRPr="00B46D49">
        <w:rPr>
          <w:rStyle w:val="Emphasis"/>
        </w:rPr>
        <w:t xml:space="preserve"> limited natural </w:t>
      </w:r>
      <w:r w:rsidRPr="00FB3ECD">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flashlight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7998C4E7" w14:textId="77777777" w:rsidR="00D17300" w:rsidRPr="008174C1" w:rsidRDefault="00D17300" w:rsidP="00D17300">
      <w:pPr>
        <w:rPr>
          <w:b/>
          <w:u w:val="single"/>
        </w:rPr>
      </w:pPr>
      <w:r w:rsidRPr="00FB3ECD">
        <w:rPr>
          <w:rStyle w:val="Emphasis"/>
          <w:highlight w:val="green"/>
        </w:rPr>
        <w:t>Those who call for “system change</w:t>
      </w:r>
      <w:r w:rsidRPr="00B46D49">
        <w:rPr>
          <w:rStyle w:val="Emphasis"/>
        </w:rPr>
        <w:t xml:space="preserve">” instead of “climate change” </w:t>
      </w:r>
      <w:r w:rsidRPr="00FB3ECD">
        <w:rPr>
          <w:rStyle w:val="Emphasis"/>
          <w:highlight w:val="green"/>
        </w:rPr>
        <w:t>do not usually say</w:t>
      </w:r>
      <w:r w:rsidRPr="00B46D49">
        <w:rPr>
          <w:rStyle w:val="Emphasis"/>
        </w:rPr>
        <w:t xml:space="preserve"> </w:t>
      </w:r>
      <w:r w:rsidRPr="00FB3ECD">
        <w:rPr>
          <w:rStyle w:val="Emphasis"/>
          <w:highlight w:val="green"/>
        </w:rPr>
        <w:t>which system they</w:t>
      </w:r>
      <w:r w:rsidRPr="00B46D49">
        <w:rPr>
          <w:rStyle w:val="Emphasis"/>
        </w:rPr>
        <w:t xml:space="preserve"> would </w:t>
      </w:r>
      <w:r w:rsidRPr="00FB3ECD">
        <w:rPr>
          <w:rStyle w:val="Emphasis"/>
          <w:highlight w:val="green"/>
        </w:rPr>
        <w:t>prefer</w:t>
      </w:r>
      <w:r>
        <w:t xml:space="preserve">. All they are really sure of is that any new system should not be based on free market economics and that the state should play the decisive role. </w:t>
      </w:r>
      <w:r w:rsidRPr="00B46D49">
        <w:rPr>
          <w:rStyle w:val="Emphasis"/>
        </w:rPr>
        <w:t xml:space="preserve">The simple fact is </w:t>
      </w:r>
      <w:r w:rsidRPr="00FB3ECD">
        <w:rPr>
          <w:rStyle w:val="Emphasis"/>
          <w:highlight w:val="green"/>
        </w:rPr>
        <w:t>that socialism has failed</w:t>
      </w:r>
      <w:r w:rsidRPr="00B46D49">
        <w:rPr>
          <w:rStyle w:val="Emphasis"/>
        </w:rPr>
        <w:t xml:space="preserve"> in every country every time it has been tried</w:t>
      </w:r>
      <w:r>
        <w:t xml:space="preserve">—and socialism has damaged the environment more than any capitalist system. Murray </w:t>
      </w:r>
      <w:proofErr w:type="spellStart"/>
      <w:r>
        <w:t>Feshbach</w:t>
      </w:r>
      <w:proofErr w:type="spellEnd"/>
      <w:r>
        <w:t xml:space="preserve">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FB3ECD">
        <w:rPr>
          <w:rStyle w:val="Emphasis"/>
          <w:highlight w:val="green"/>
        </w:rPr>
        <w:t>non-capitalist system was responsible for</w:t>
      </w:r>
      <w:r w:rsidRPr="00B46D49">
        <w:rPr>
          <w:rStyle w:val="Emphasis"/>
        </w:rPr>
        <w:t xml:space="preserve"> the greatest </w:t>
      </w:r>
      <w:r w:rsidRPr="00FB3ECD">
        <w:rPr>
          <w:rStyle w:val="Emphasis"/>
          <w:highlight w:val="green"/>
        </w:rPr>
        <w:t>environmental destruction</w:t>
      </w:r>
      <w:r w:rsidRPr="00B46D49">
        <w:rPr>
          <w:rStyle w:val="Emphasis"/>
        </w:rPr>
        <w:t xml:space="preserve"> in history</w:t>
      </w:r>
      <w:r>
        <w:t xml:space="preserve">. Anti-capitalists may well reply that they do not want a system like the Soviet Union. And yet, </w:t>
      </w:r>
      <w:r w:rsidRPr="00FB3ECD">
        <w:rPr>
          <w:rStyle w:val="StyleUnderline"/>
          <w:highlight w:val="green"/>
        </w:rPr>
        <w:t>they cannot name a</w:t>
      </w:r>
      <w:r w:rsidRPr="00B46D49">
        <w:rPr>
          <w:rStyle w:val="StyleUnderline"/>
        </w:rPr>
        <w:t xml:space="preserve"> single real-world </w:t>
      </w:r>
      <w:r w:rsidRPr="00FB3ECD">
        <w:rPr>
          <w:rStyle w:val="StyleUnderline"/>
          <w:highlight w:val="green"/>
        </w:rPr>
        <w:t>system</w:t>
      </w:r>
      <w:r w:rsidRPr="00B46D49">
        <w:rPr>
          <w:rStyle w:val="StyleUnderline"/>
        </w:rPr>
        <w:t>—at any time in the history of mankind—</w:t>
      </w:r>
      <w:r w:rsidRPr="00FB3ECD">
        <w:rPr>
          <w:rStyle w:val="StyleUnderline"/>
          <w:highlight w:val="green"/>
        </w:rPr>
        <w:t>that provides better environmental solutions than cap</w:t>
      </w:r>
      <w:r w:rsidRPr="00FB3ECD">
        <w:rPr>
          <w:rStyle w:val="StyleUnderline"/>
        </w:rPr>
        <w:t>italism.</w:t>
      </w:r>
    </w:p>
    <w:p w14:paraId="74C6D5CA" w14:textId="77777777" w:rsidR="00D17300" w:rsidRDefault="00D17300" w:rsidP="00D17300">
      <w:pPr>
        <w:pStyle w:val="Heading4"/>
        <w:jc w:val="both"/>
      </w:pPr>
      <w:r>
        <w:t xml:space="preserve">It’s key to CCS – link-turns </w:t>
      </w:r>
      <w:r>
        <w:rPr>
          <w:u w:val="single"/>
        </w:rPr>
        <w:t>every</w:t>
      </w:r>
      <w:r>
        <w:t xml:space="preserve"> impact. </w:t>
      </w:r>
    </w:p>
    <w:p w14:paraId="0B049A9A" w14:textId="77777777" w:rsidR="00D17300" w:rsidRPr="00A92EA2" w:rsidRDefault="00D17300" w:rsidP="00D17300">
      <w:pPr>
        <w:rPr>
          <w:szCs w:val="16"/>
        </w:rPr>
      </w:pPr>
      <w:r>
        <w:rPr>
          <w:rStyle w:val="Style13ptBold"/>
        </w:rPr>
        <w:t xml:space="preserve">Graciela ‘16 </w:t>
      </w:r>
      <w:r w:rsidRPr="00F94F3F">
        <w:rPr>
          <w:szCs w:val="16"/>
        </w:rPr>
        <w:t>(/16 – Professor of Economics</w:t>
      </w:r>
      <w:r w:rsidRPr="00A92EA2">
        <w:rPr>
          <w:szCs w:val="16"/>
        </w:rPr>
        <w:t xml:space="preserve">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w:t>
      </w:r>
      <w:proofErr w:type="spellStart"/>
      <w:r w:rsidRPr="00A92EA2">
        <w:rPr>
          <w:szCs w:val="16"/>
        </w:rPr>
        <w:t>Chichilnisky</w:t>
      </w:r>
      <w:proofErr w:type="spellEnd"/>
      <w:r w:rsidRPr="00A92EA2">
        <w:rPr>
          <w:szCs w:val="16"/>
        </w:rPr>
        <w:t xml:space="preserve">,” http://www.globalpolicyjournal.com/blog/01/09/2016/reversing-climate-change-interview-graciela-chichilnisky)//cmr </w:t>
      </w:r>
    </w:p>
    <w:p w14:paraId="4AABAEEE" w14:textId="7B91C3C5" w:rsidR="00D17300" w:rsidRDefault="00D17300" w:rsidP="00D17300">
      <w:pPr>
        <w:rPr>
          <w:szCs w:val="22"/>
        </w:rPr>
      </w:pPr>
      <w:r w:rsidRPr="00A92EA2">
        <w:rPr>
          <w:szCs w:val="22"/>
        </w:rPr>
        <w:t xml:space="preserve">GC: Green capitalism is a new economic system that values the natural resources on which human survival depends. It fosters a harmonious relationship with our planet, its resources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China and India. How does this work? In a nutshell </w:t>
      </w:r>
      <w:r w:rsidRPr="00A92EA2">
        <w:rPr>
          <w:rStyle w:val="StyleUnderline"/>
          <w:szCs w:val="22"/>
        </w:rPr>
        <w:t xml:space="preserve">Green Capitalism requires the creation of </w:t>
      </w:r>
      <w:r w:rsidRPr="00A92EA2">
        <w:rPr>
          <w:szCs w:val="22"/>
        </w:rPr>
        <w:t xml:space="preserve">global limits or </w:t>
      </w:r>
      <w:r w:rsidRPr="00A92EA2">
        <w:rPr>
          <w:rStyle w:val="StyleUnderline"/>
          <w:szCs w:val="22"/>
        </w:rPr>
        <w:t xml:space="preserve">property rights nation by nation for the use of the atmosphere, </w:t>
      </w:r>
      <w:r w:rsidRPr="00A92EA2">
        <w:rPr>
          <w:szCs w:val="22"/>
        </w:rPr>
        <w:t xml:space="preserve">the bodies of water and the planet’s biodiversity, </w:t>
      </w:r>
      <w:r w:rsidRPr="00A92EA2">
        <w:rPr>
          <w:rStyle w:val="StyleUnderline"/>
          <w:szCs w:val="22"/>
        </w:rPr>
        <w:t>and the creation of new markets to trade these rights</w:t>
      </w:r>
      <w:r w:rsidRPr="00A92EA2">
        <w:rPr>
          <w:szCs w:val="22"/>
        </w:rPr>
        <w:t xml:space="preserve"> from which new economic values and a new concept of economic progress emerges updating GDP as is now generally agreed is needed. </w:t>
      </w:r>
      <w:r w:rsidRPr="00A92EA2">
        <w:rPr>
          <w:rStyle w:val="Emphasis"/>
          <w:szCs w:val="22"/>
          <w:highlight w:val="green"/>
        </w:rPr>
        <w:t>Green Capitalism is needed</w:t>
      </w:r>
      <w:r w:rsidRPr="00A92EA2">
        <w:rPr>
          <w:rStyle w:val="StyleUnderline"/>
          <w:szCs w:val="22"/>
        </w:rPr>
        <w:t xml:space="preserve"> now </w:t>
      </w:r>
      <w:r w:rsidRPr="00A92EA2">
        <w:rPr>
          <w:rStyle w:val="Emphasis"/>
          <w:szCs w:val="22"/>
          <w:highlight w:val="green"/>
        </w:rPr>
        <w:t>to</w:t>
      </w:r>
      <w:r w:rsidRPr="00A92EA2">
        <w:rPr>
          <w:rStyle w:val="StyleUnderline"/>
          <w:szCs w:val="22"/>
        </w:rPr>
        <w:t xml:space="preserve"> help </w:t>
      </w:r>
      <w:r w:rsidRPr="00A92EA2">
        <w:rPr>
          <w:rStyle w:val="Emphasis"/>
          <w:szCs w:val="22"/>
          <w:highlight w:val="green"/>
        </w:rPr>
        <w:t>avert climate change</w:t>
      </w:r>
      <w:r w:rsidRPr="00A92EA2">
        <w:rPr>
          <w:rStyle w:val="StyleUnderline"/>
          <w:szCs w:val="22"/>
        </w:rPr>
        <w:t xml:space="preserve"> </w:t>
      </w:r>
      <w:r w:rsidRPr="00A92EA2">
        <w:rPr>
          <w:szCs w:val="22"/>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A92EA2">
        <w:rPr>
          <w:rStyle w:val="StyleUnderline"/>
          <w:szCs w:val="22"/>
        </w:rPr>
        <w:t xml:space="preserve">the </w:t>
      </w:r>
      <w:r w:rsidRPr="00A92EA2">
        <w:rPr>
          <w:rStyle w:val="Emphasis"/>
          <w:szCs w:val="22"/>
        </w:rPr>
        <w:t>building blocks</w:t>
      </w:r>
      <w:r w:rsidRPr="00A92EA2">
        <w:rPr>
          <w:rStyle w:val="StyleUnderline"/>
          <w:szCs w:val="22"/>
        </w:rPr>
        <w:t xml:space="preserve"> for Green Capitalism are</w:t>
      </w:r>
      <w:r w:rsidRPr="00A92EA2">
        <w:rPr>
          <w:szCs w:val="22"/>
        </w:rPr>
        <w:t xml:space="preserve"> then as follows; (1) </w:t>
      </w:r>
      <w:r w:rsidRPr="00A92EA2">
        <w:rPr>
          <w:rStyle w:val="StyleUnderline"/>
          <w:szCs w:val="22"/>
        </w:rPr>
        <w:t>Global limits nation by nation</w:t>
      </w:r>
      <w:r w:rsidRPr="00A92EA2">
        <w:rPr>
          <w:szCs w:val="22"/>
        </w:rPr>
        <w:t xml:space="preserve"> in the use of the planet’s atmosphere, its water bodies and biodiversity - these are global public goods. (2) </w:t>
      </w:r>
      <w:r w:rsidRPr="00A92EA2">
        <w:rPr>
          <w:rStyle w:val="StyleUnderline"/>
          <w:szCs w:val="22"/>
        </w:rPr>
        <w:t>New global markets to trade these limits</w:t>
      </w:r>
      <w:r w:rsidRPr="00A92EA2">
        <w:rPr>
          <w:szCs w:val="22"/>
        </w:rPr>
        <w:t xml:space="preserve">, based on equity and efficiency. These markets are relatives of the Carbon Market and the SO2 market. </w:t>
      </w:r>
      <w:r w:rsidRPr="00A92EA2">
        <w:rPr>
          <w:rStyle w:val="StyleUnderline"/>
          <w:szCs w:val="22"/>
        </w:rPr>
        <w:t xml:space="preserve">The new market </w:t>
      </w:r>
      <w:proofErr w:type="gramStart"/>
      <w:r w:rsidRPr="00A92EA2">
        <w:rPr>
          <w:rStyle w:val="StyleUnderline"/>
          <w:szCs w:val="22"/>
        </w:rPr>
        <w:t>create</w:t>
      </w:r>
      <w:proofErr w:type="gramEnd"/>
      <w:r w:rsidRPr="00A92EA2">
        <w:rPr>
          <w:rStyle w:val="StyleUnderline"/>
          <w:szCs w:val="22"/>
        </w:rPr>
        <w:t xml:space="preserve"> new measures of economic values and update the concept of GDP. </w:t>
      </w:r>
      <w:r w:rsidRPr="00A92EA2">
        <w:rPr>
          <w:szCs w:val="22"/>
        </w:rPr>
        <w:t xml:space="preserve">(3) </w:t>
      </w:r>
      <w:r w:rsidRPr="00A92EA2">
        <w:rPr>
          <w:rStyle w:val="StyleUnderline"/>
          <w:szCs w:val="22"/>
        </w:rPr>
        <w:t>Efficient use of Carbon Negative Tech</w:t>
      </w:r>
      <w:r w:rsidRPr="00A92EA2">
        <w:rPr>
          <w:szCs w:val="22"/>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A92EA2">
        <w:rPr>
          <w:rStyle w:val="StyleUnderline"/>
          <w:szCs w:val="22"/>
        </w:rPr>
        <w:t>new generation tech</w:t>
      </w:r>
      <w:r w:rsidRPr="00A92EA2">
        <w:rPr>
          <w:szCs w:val="22"/>
        </w:rPr>
        <w:t xml:space="preserve">nologies that </w:t>
      </w:r>
      <w:r w:rsidRPr="00A92EA2">
        <w:rPr>
          <w:rStyle w:val="StyleUnderline"/>
          <w:szCs w:val="22"/>
        </w:rPr>
        <w:t>can capture CO2 from the air</w:t>
      </w:r>
      <w:r w:rsidRPr="00A92EA2">
        <w:rPr>
          <w:szCs w:val="22"/>
        </w:rPr>
        <w:t xml:space="preserve">? GC: These technologies build carbon negative power plants, such as Global Thermostat, that clean the atmosphere of CO2 while producing electricity. Global Thermostat is a firm that is commercializing a technology that takes CO2 out of air and uses mostly </w:t>
      </w:r>
      <w:proofErr w:type="gramStart"/>
      <w:r w:rsidRPr="00A92EA2">
        <w:rPr>
          <w:szCs w:val="22"/>
        </w:rPr>
        <w:t>low cost</w:t>
      </w:r>
      <w:proofErr w:type="gramEnd"/>
      <w:r w:rsidRPr="00A92EA2">
        <w:rPr>
          <w:szCs w:val="22"/>
        </w:rPr>
        <w:t xml:space="preserve">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A92EA2">
        <w:rPr>
          <w:rStyle w:val="StyleUnderline"/>
          <w:szCs w:val="22"/>
        </w:rPr>
        <w:t xml:space="preserve">a 400 MW </w:t>
      </w:r>
      <w:r w:rsidRPr="00A92EA2">
        <w:rPr>
          <w:rStyle w:val="StyleUnderline"/>
          <w:szCs w:val="22"/>
          <w:highlight w:val="green"/>
        </w:rPr>
        <w:t xml:space="preserve">coal plant </w:t>
      </w:r>
      <w:r w:rsidRPr="00A92EA2">
        <w:rPr>
          <w:rStyle w:val="StyleUnderline"/>
          <w:szCs w:val="22"/>
        </w:rPr>
        <w:t xml:space="preserve">that emits 1 million tons of CO2 per year </w:t>
      </w:r>
      <w:r w:rsidRPr="00A92EA2">
        <w:rPr>
          <w:rStyle w:val="StyleUnderline"/>
          <w:szCs w:val="22"/>
          <w:highlight w:val="green"/>
        </w:rPr>
        <w:t>can</w:t>
      </w:r>
      <w:r w:rsidRPr="00A92EA2">
        <w:rPr>
          <w:rStyle w:val="StyleUnderline"/>
          <w:szCs w:val="22"/>
        </w:rPr>
        <w:t xml:space="preserve"> become a carbon sink </w:t>
      </w:r>
      <w:r w:rsidRPr="00A92EA2">
        <w:rPr>
          <w:rStyle w:val="StyleUnderline"/>
          <w:szCs w:val="22"/>
          <w:highlight w:val="green"/>
        </w:rPr>
        <w:t>absorb</w:t>
      </w:r>
      <w:r w:rsidRPr="00A92EA2">
        <w:rPr>
          <w:rStyle w:val="StyleUnderline"/>
          <w:szCs w:val="22"/>
        </w:rPr>
        <w:t xml:space="preserve">ing a net amount of </w:t>
      </w:r>
      <w:r w:rsidRPr="00A92EA2">
        <w:rPr>
          <w:rStyle w:val="StyleUnderline"/>
          <w:szCs w:val="22"/>
          <w:highlight w:val="green"/>
        </w:rPr>
        <w:t>1 million tons</w:t>
      </w:r>
      <w:r w:rsidRPr="00A92EA2">
        <w:rPr>
          <w:rStyle w:val="StyleUnderline"/>
          <w:szCs w:val="22"/>
        </w:rPr>
        <w:t xml:space="preserve"> of CO2 instead</w:t>
      </w:r>
      <w:r w:rsidRPr="00A92EA2">
        <w:rPr>
          <w:szCs w:val="22"/>
        </w:rPr>
        <w:t xml:space="preserve">. </w:t>
      </w:r>
      <w:r w:rsidRPr="00A92EA2">
        <w:rPr>
          <w:rStyle w:val="StyleUnderline"/>
          <w:szCs w:val="22"/>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A92EA2">
        <w:rPr>
          <w:szCs w:val="22"/>
        </w:rPr>
        <w:t xml:space="preserve">, all examples of large global markets and profitable opportunities. Carbon capture is powered mostly by low (85°C) residual heat that is inexpensive, and any source will do. In particular, renewable (solar) technology can power the process of carbon capture. This can help advance solar technology and make it more cost-efficient. </w:t>
      </w:r>
      <w:r w:rsidRPr="00A92EA2">
        <w:rPr>
          <w:rStyle w:val="StyleUnderline"/>
          <w:szCs w:val="22"/>
        </w:rPr>
        <w:t>This means more energy, more jobs, and it also means economic growth in developing nations, all of this while cleaning the CO2 in the atmosphere. Carbon negative tech</w:t>
      </w:r>
      <w:r w:rsidRPr="00A92EA2">
        <w:rPr>
          <w:szCs w:val="22"/>
        </w:rPr>
        <w:t xml:space="preserve">nologies </w:t>
      </w:r>
      <w:r w:rsidRPr="00A92EA2">
        <w:rPr>
          <w:rStyle w:val="StyleUnderline"/>
          <w:szCs w:val="22"/>
        </w:rPr>
        <w:t>can literally transform the world economy</w:t>
      </w:r>
      <w:r w:rsidRPr="00A92EA2">
        <w:rPr>
          <w:szCs w:val="22"/>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A92EA2">
        <w:rPr>
          <w:rStyle w:val="Emphasis"/>
          <w:szCs w:val="22"/>
          <w:highlight w:val="green"/>
        </w:rPr>
        <w:t xml:space="preserve">long-run strategies do not work </w:t>
      </w:r>
      <w:r w:rsidRPr="00A92EA2">
        <w:rPr>
          <w:rStyle w:val="Emphasis"/>
          <w:szCs w:val="22"/>
        </w:rPr>
        <w:t>in the short run</w:t>
      </w:r>
      <w:r w:rsidRPr="00A92EA2">
        <w:rPr>
          <w:szCs w:val="22"/>
        </w:rPr>
        <w:t xml:space="preserve"> and different policies and </w:t>
      </w:r>
      <w:r w:rsidRPr="00A92EA2">
        <w:rPr>
          <w:rStyle w:val="Emphasis"/>
          <w:szCs w:val="22"/>
          <w:highlight w:val="green"/>
        </w:rPr>
        <w:t>economic incentives are needed</w:t>
      </w:r>
      <w:r w:rsidRPr="00A92EA2">
        <w:rPr>
          <w:rStyle w:val="Emphasis"/>
          <w:szCs w:val="22"/>
        </w:rPr>
        <w:t>.</w:t>
      </w:r>
      <w:r w:rsidRPr="00A92EA2">
        <w:rPr>
          <w:szCs w:val="22"/>
        </w:rPr>
        <w:t xml:space="preserve"> In the long run the best climate change policy is to replace fossil fuel sources of energy that by themselves cause 45% of the global emissions, and to plant trees to restore if </w:t>
      </w:r>
      <w:proofErr w:type="gramStart"/>
      <w:r w:rsidRPr="00A92EA2">
        <w:rPr>
          <w:szCs w:val="22"/>
        </w:rPr>
        <w:t>possible</w:t>
      </w:r>
      <w:proofErr w:type="gramEnd"/>
      <w:r w:rsidRPr="00A92EA2">
        <w:rPr>
          <w:szCs w:val="22"/>
        </w:rPr>
        <w:t xml:space="preserve"> the natural sources and sinks of CO2. But </w:t>
      </w:r>
      <w:r w:rsidRPr="00A92EA2">
        <w:rPr>
          <w:rStyle w:val="StyleUnderline"/>
          <w:szCs w:val="22"/>
        </w:rPr>
        <w:t xml:space="preserve">the </w:t>
      </w:r>
      <w:r w:rsidRPr="00A92EA2">
        <w:rPr>
          <w:rStyle w:val="StyleUnderline"/>
          <w:szCs w:val="22"/>
          <w:highlight w:val="green"/>
        </w:rPr>
        <w:t>fossil fuel</w:t>
      </w:r>
      <w:r w:rsidRPr="00A92EA2">
        <w:rPr>
          <w:rStyle w:val="StyleUnderline"/>
          <w:szCs w:val="22"/>
        </w:rPr>
        <w:t xml:space="preserve"> power plant </w:t>
      </w:r>
      <w:r w:rsidRPr="00A92EA2">
        <w:rPr>
          <w:rStyle w:val="StyleUnderline"/>
          <w:szCs w:val="22"/>
          <w:highlight w:val="green"/>
        </w:rPr>
        <w:t>infrastructure is</w:t>
      </w:r>
      <w:r w:rsidRPr="00A92EA2">
        <w:rPr>
          <w:szCs w:val="22"/>
        </w:rPr>
        <w:t xml:space="preserve"> about </w:t>
      </w:r>
      <w:r w:rsidRPr="00A92EA2">
        <w:rPr>
          <w:rStyle w:val="Emphasis"/>
          <w:szCs w:val="22"/>
          <w:highlight w:val="green"/>
        </w:rPr>
        <w:t>87%</w:t>
      </w:r>
      <w:r w:rsidRPr="00A92EA2">
        <w:rPr>
          <w:szCs w:val="22"/>
        </w:rPr>
        <w:t xml:space="preserve"> </w:t>
      </w:r>
      <w:r w:rsidRPr="00A92EA2">
        <w:rPr>
          <w:rStyle w:val="StyleUnderline"/>
          <w:szCs w:val="22"/>
        </w:rPr>
        <w:t xml:space="preserve">of the power plant infrastructure and about $45-55 trillion </w:t>
      </w:r>
      <w:r w:rsidRPr="00A92EA2">
        <w:rPr>
          <w:rStyle w:val="StyleUnderline"/>
          <w:szCs w:val="22"/>
          <w:highlight w:val="green"/>
        </w:rPr>
        <w:t>globally.</w:t>
      </w:r>
      <w:r w:rsidRPr="00A92EA2">
        <w:rPr>
          <w:szCs w:val="22"/>
          <w:highlight w:val="green"/>
        </w:rPr>
        <w:t xml:space="preserve"> </w:t>
      </w:r>
      <w:r w:rsidRPr="00A92EA2">
        <w:rPr>
          <w:rStyle w:val="StyleUnderline"/>
          <w:szCs w:val="22"/>
          <w:highlight w:val="green"/>
        </w:rPr>
        <w:t>This</w:t>
      </w:r>
      <w:r w:rsidRPr="00A92EA2">
        <w:rPr>
          <w:rStyle w:val="StyleUnderline"/>
          <w:szCs w:val="22"/>
        </w:rPr>
        <w:t xml:space="preserve"> infrastructure </w:t>
      </w:r>
      <w:r w:rsidRPr="00A92EA2">
        <w:rPr>
          <w:rStyle w:val="StyleUnderline"/>
          <w:szCs w:val="22"/>
          <w:highlight w:val="green"/>
        </w:rPr>
        <w:t>cannot be replaced</w:t>
      </w:r>
      <w:r w:rsidRPr="00A92EA2">
        <w:rPr>
          <w:rStyle w:val="StyleUnderline"/>
          <w:szCs w:val="22"/>
        </w:rPr>
        <w:t xml:space="preserve"> quickly, </w:t>
      </w:r>
      <w:r w:rsidRPr="00A92EA2">
        <w:rPr>
          <w:rStyle w:val="Emphasis"/>
          <w:szCs w:val="22"/>
        </w:rPr>
        <w:t xml:space="preserve">certainly not </w:t>
      </w:r>
      <w:r w:rsidRPr="00A92EA2">
        <w:rPr>
          <w:rStyle w:val="Emphasis"/>
          <w:szCs w:val="22"/>
          <w:highlight w:val="green"/>
        </w:rPr>
        <w:t xml:space="preserve">in </w:t>
      </w:r>
      <w:r w:rsidRPr="00A92EA2">
        <w:rPr>
          <w:rStyle w:val="Emphasis"/>
          <w:szCs w:val="22"/>
        </w:rPr>
        <w:t xml:space="preserve">the short </w:t>
      </w:r>
      <w:r w:rsidRPr="00A92EA2">
        <w:rPr>
          <w:rStyle w:val="Emphasis"/>
          <w:szCs w:val="22"/>
          <w:highlight w:val="green"/>
        </w:rPr>
        <w:t>time</w:t>
      </w:r>
      <w:r w:rsidRPr="00A92EA2">
        <w:rPr>
          <w:rStyle w:val="Emphasis"/>
          <w:szCs w:val="22"/>
        </w:rPr>
        <w:t xml:space="preserve"> period in which we need </w:t>
      </w:r>
      <w:r w:rsidRPr="00A92EA2">
        <w:rPr>
          <w:rStyle w:val="Emphasis"/>
          <w:szCs w:val="22"/>
          <w:highlight w:val="green"/>
        </w:rPr>
        <w:t>to</w:t>
      </w:r>
      <w:r w:rsidRPr="00A92EA2">
        <w:rPr>
          <w:rStyle w:val="Emphasis"/>
          <w:szCs w:val="22"/>
        </w:rPr>
        <w:t xml:space="preserve"> take action to </w:t>
      </w:r>
      <w:r w:rsidRPr="00A92EA2">
        <w:rPr>
          <w:rStyle w:val="Emphasis"/>
          <w:szCs w:val="22"/>
          <w:highlight w:val="green"/>
        </w:rPr>
        <w:t>avert</w:t>
      </w:r>
      <w:r w:rsidRPr="00A92EA2">
        <w:rPr>
          <w:rStyle w:val="Emphasis"/>
          <w:szCs w:val="22"/>
        </w:rPr>
        <w:t xml:space="preserve"> catastrophic </w:t>
      </w:r>
      <w:r w:rsidRPr="00A92EA2">
        <w:rPr>
          <w:rStyle w:val="Emphasis"/>
          <w:szCs w:val="22"/>
          <w:highlight w:val="green"/>
        </w:rPr>
        <w:t>climate change</w:t>
      </w:r>
      <w:r w:rsidRPr="00A92EA2">
        <w:rPr>
          <w:rStyle w:val="StyleUnderline"/>
          <w:szCs w:val="22"/>
        </w:rPr>
        <w:t>.</w:t>
      </w:r>
      <w:r w:rsidRPr="00A92EA2">
        <w:rPr>
          <w:szCs w:val="22"/>
        </w:rPr>
        <w:t xml:space="preserve"> The issue is that </w:t>
      </w:r>
      <w:r w:rsidRPr="00A92EA2">
        <w:rPr>
          <w:rStyle w:val="StyleUnderline"/>
          <w:szCs w:val="22"/>
        </w:rPr>
        <w:t xml:space="preserve">CO2 once emitted remains hundreds of years in the atmosphere and we have emitted so much that unless we actually </w:t>
      </w:r>
      <w:r w:rsidRPr="00A92EA2">
        <w:rPr>
          <w:rStyle w:val="Emphasis"/>
          <w:szCs w:val="22"/>
        </w:rPr>
        <w:t>remove the CO2</w:t>
      </w:r>
      <w:r w:rsidRPr="00A92EA2">
        <w:rPr>
          <w:rStyle w:val="StyleUnderline"/>
          <w:szCs w:val="22"/>
        </w:rPr>
        <w:t xml:space="preserve"> that is already there, </w:t>
      </w:r>
      <w:r w:rsidRPr="00A92EA2">
        <w:rPr>
          <w:rStyle w:val="Emphasis"/>
          <w:szCs w:val="22"/>
        </w:rPr>
        <w:t>we cannot remain</w:t>
      </w:r>
      <w:r w:rsidRPr="00A92EA2">
        <w:rPr>
          <w:szCs w:val="22"/>
        </w:rPr>
        <w:t xml:space="preserve"> long </w:t>
      </w:r>
      <w:r w:rsidRPr="00A92EA2">
        <w:rPr>
          <w:rStyle w:val="Emphasis"/>
          <w:szCs w:val="22"/>
        </w:rPr>
        <w:t>within the carbon budget</w:t>
      </w:r>
      <w:r w:rsidRPr="00A92EA2">
        <w:rPr>
          <w:szCs w:val="22"/>
        </w:rPr>
        <w:t xml:space="preserve">, which is the concentration of CO2 beyond which we fear catastrophic climate change. In the short run, therefore, </w:t>
      </w:r>
      <w:r w:rsidRPr="00A92EA2">
        <w:rPr>
          <w:rStyle w:val="Emphasis"/>
          <w:szCs w:val="22"/>
        </w:rPr>
        <w:t>we face significant time pressure</w:t>
      </w:r>
      <w:r w:rsidRPr="00A92EA2">
        <w:rPr>
          <w:szCs w:val="22"/>
        </w:rPr>
        <w:t xml:space="preserve">. The </w:t>
      </w:r>
      <w:r w:rsidRPr="00A92EA2">
        <w:rPr>
          <w:rStyle w:val="Emphasis"/>
          <w:szCs w:val="22"/>
        </w:rPr>
        <w:t>IPCC indicates</w:t>
      </w:r>
      <w:r w:rsidRPr="00A92EA2">
        <w:rPr>
          <w:szCs w:val="22"/>
        </w:rPr>
        <w:t xml:space="preserve"> in its 2014 5th Assessment Report that </w:t>
      </w:r>
      <w:r w:rsidRPr="00A92EA2">
        <w:rPr>
          <w:rStyle w:val="StyleUnderline"/>
          <w:szCs w:val="22"/>
          <w:highlight w:val="green"/>
        </w:rPr>
        <w:t>we must</w:t>
      </w:r>
      <w:r w:rsidRPr="00A92EA2">
        <w:rPr>
          <w:rStyle w:val="StyleUnderline"/>
          <w:szCs w:val="22"/>
        </w:rPr>
        <w:t xml:space="preserve"> actually </w:t>
      </w:r>
      <w:r w:rsidRPr="00A92EA2">
        <w:rPr>
          <w:rStyle w:val="Emphasis"/>
          <w:szCs w:val="22"/>
          <w:highlight w:val="green"/>
        </w:rPr>
        <w:t>remove</w:t>
      </w:r>
      <w:r w:rsidRPr="00A92EA2">
        <w:rPr>
          <w:rStyle w:val="Emphasis"/>
          <w:szCs w:val="22"/>
        </w:rPr>
        <w:t xml:space="preserve"> the </w:t>
      </w:r>
      <w:r w:rsidRPr="00A92EA2">
        <w:rPr>
          <w:rStyle w:val="Emphasis"/>
          <w:szCs w:val="22"/>
          <w:highlight w:val="green"/>
        </w:rPr>
        <w:t>carbon</w:t>
      </w:r>
      <w:r w:rsidRPr="00A92EA2">
        <w:rPr>
          <w:rStyle w:val="Emphasis"/>
          <w:szCs w:val="22"/>
        </w:rPr>
        <w:t xml:space="preserve"> that is already in the atmosphere</w:t>
      </w:r>
      <w:r w:rsidRPr="00A92EA2">
        <w:rPr>
          <w:szCs w:val="22"/>
        </w:rPr>
        <w:t xml:space="preserve"> and do so </w:t>
      </w:r>
      <w:r w:rsidRPr="00A92EA2">
        <w:rPr>
          <w:rStyle w:val="Emphasis"/>
          <w:szCs w:val="22"/>
        </w:rPr>
        <w:t>in massive quantities</w:t>
      </w:r>
      <w:r w:rsidRPr="00A92EA2">
        <w:rPr>
          <w:szCs w:val="22"/>
        </w:rPr>
        <w:t xml:space="preserve">, this century (p. 191 of 5th Assessment Report). </w:t>
      </w:r>
      <w:r w:rsidRPr="00A92EA2">
        <w:rPr>
          <w:rStyle w:val="StyleUnderline"/>
          <w:szCs w:val="22"/>
        </w:rPr>
        <w:t>This is what I called a carbon negative approach,</w:t>
      </w:r>
      <w:r w:rsidRPr="00A92EA2">
        <w:rPr>
          <w:szCs w:val="22"/>
        </w:rPr>
        <w:t xml:space="preserve"> which works for the short run. Renewable energy is the long run solution. </w:t>
      </w:r>
      <w:r w:rsidRPr="00A92EA2">
        <w:rPr>
          <w:rStyle w:val="StyleUnderline"/>
          <w:szCs w:val="22"/>
        </w:rPr>
        <w:t xml:space="preserve">Renewable energy is too slow for a short run resolution since replacing a $45-55 trillion power plant infrastructure with renewable plants could take </w:t>
      </w:r>
      <w:r w:rsidRPr="00A92EA2">
        <w:rPr>
          <w:rStyle w:val="Emphasis"/>
          <w:szCs w:val="22"/>
        </w:rPr>
        <w:t>decades</w:t>
      </w:r>
      <w:r w:rsidRPr="00A92EA2">
        <w:rPr>
          <w:rStyle w:val="StyleUnderline"/>
          <w:szCs w:val="22"/>
        </w:rPr>
        <w:t>.</w:t>
      </w:r>
      <w:r w:rsidRPr="00A92EA2">
        <w:rPr>
          <w:szCs w:val="22"/>
        </w:rPr>
        <w:t xml:space="preserve"> </w:t>
      </w:r>
      <w:r w:rsidRPr="00A92EA2">
        <w:rPr>
          <w:rStyle w:val="StyleUnderline"/>
          <w:szCs w:val="22"/>
        </w:rPr>
        <w:t>We need action sooner than that.</w:t>
      </w:r>
      <w:r w:rsidRPr="00A92EA2">
        <w:rPr>
          <w:szCs w:val="22"/>
        </w:rPr>
        <w:t xml:space="preserve"> For the short run we need carbon negative technologies that capture more carbon than what is emitted. Trees do that and they must be conserved to help preserve biodiversity. Biochar does that. But </w:t>
      </w:r>
      <w:r w:rsidRPr="00A92EA2">
        <w:rPr>
          <w:rStyle w:val="StyleUnderline"/>
          <w:szCs w:val="22"/>
        </w:rPr>
        <w:t>trees and other natural sinks are too slow for what we need today.</w:t>
      </w:r>
      <w:r w:rsidRPr="00A92EA2">
        <w:rPr>
          <w:szCs w:val="22"/>
        </w:rPr>
        <w:t xml:space="preserve"> Therefore, negative carbon is needed now as part of a blueprint for transformation. It </w:t>
      </w:r>
      <w:r w:rsidRPr="00A92EA2">
        <w:rPr>
          <w:rStyle w:val="StyleUnderline"/>
          <w:szCs w:val="22"/>
        </w:rPr>
        <w:t>must be part of the blueprint for</w:t>
      </w:r>
      <w:r w:rsidRPr="00A92EA2">
        <w:rPr>
          <w:szCs w:val="22"/>
        </w:rPr>
        <w:t xml:space="preserve"> Sustainable Development and its </w:t>
      </w:r>
      <w:proofErr w:type="gramStart"/>
      <w:r w:rsidRPr="00A92EA2">
        <w:rPr>
          <w:szCs w:val="22"/>
        </w:rPr>
        <w:t>short term</w:t>
      </w:r>
      <w:proofErr w:type="gramEnd"/>
      <w:r w:rsidRPr="00A92EA2">
        <w:rPr>
          <w:szCs w:val="22"/>
        </w:rPr>
        <w:t xml:space="preserve"> manifestation that I call </w:t>
      </w:r>
      <w:r w:rsidRPr="00A92EA2">
        <w:rPr>
          <w:rStyle w:val="Emphasis"/>
          <w:szCs w:val="22"/>
        </w:rPr>
        <w:t>Green Capitalism</w:t>
      </w:r>
      <w:r w:rsidRPr="00A92EA2">
        <w:rPr>
          <w:szCs w:val="22"/>
        </w:rPr>
        <w:t xml:space="preserve">, </w:t>
      </w:r>
      <w:r w:rsidRPr="00A92EA2">
        <w:rPr>
          <w:rStyle w:val="StyleUnderline"/>
          <w:szCs w:val="22"/>
        </w:rPr>
        <w:t>while in the long run renewable sources of energy suffice</w:t>
      </w:r>
      <w:r w:rsidRPr="00A92EA2">
        <w:rPr>
          <w:szCs w:val="22"/>
        </w:rPr>
        <w:t xml:space="preserve">, including Wind, Biofuels, Nuclear, Geothermal, and Hydroelectric energy. </w:t>
      </w:r>
      <w:r w:rsidRPr="00A92EA2">
        <w:rPr>
          <w:rStyle w:val="StyleUnderline"/>
          <w:szCs w:val="22"/>
        </w:rPr>
        <w:t>These are in limited supply and cannot replace fossil fuels</w:t>
      </w:r>
      <w:r w:rsidRPr="00A92EA2">
        <w:rPr>
          <w:szCs w:val="22"/>
        </w:rPr>
        <w:t xml:space="preserve">. </w:t>
      </w:r>
      <w:r w:rsidRPr="00A92EA2">
        <w:rPr>
          <w:rStyle w:val="StyleUnderline"/>
          <w:szCs w:val="22"/>
        </w:rPr>
        <w:t>Global energy today is</w:t>
      </w:r>
      <w:r w:rsidRPr="00A92EA2">
        <w:rPr>
          <w:szCs w:val="22"/>
        </w:rPr>
        <w:t xml:space="preserve"> roughly divided as follows: </w:t>
      </w:r>
      <w:r w:rsidRPr="00A92EA2">
        <w:rPr>
          <w:rStyle w:val="StyleUnderline"/>
          <w:szCs w:val="22"/>
        </w:rPr>
        <w:t>87%</w:t>
      </w:r>
      <w:r w:rsidRPr="00A92EA2">
        <w:rPr>
          <w:szCs w:val="22"/>
        </w:rPr>
        <w:t xml:space="preserve"> is </w:t>
      </w:r>
      <w:r w:rsidRPr="00A92EA2">
        <w:rPr>
          <w:rStyle w:val="StyleUnderline"/>
          <w:szCs w:val="22"/>
        </w:rPr>
        <w:t>fossil</w:t>
      </w:r>
      <w:r w:rsidRPr="00A92EA2">
        <w:rPr>
          <w:szCs w:val="22"/>
        </w:rPr>
        <w:t xml:space="preserve">, namely natural gas, coal, oil; </w:t>
      </w:r>
      <w:r w:rsidRPr="00A92EA2">
        <w:rPr>
          <w:rStyle w:val="StyleUnderline"/>
          <w:szCs w:val="22"/>
        </w:rPr>
        <w:t>10%</w:t>
      </w:r>
      <w:r w:rsidRPr="00A92EA2">
        <w:rPr>
          <w:szCs w:val="22"/>
        </w:rPr>
        <w:t xml:space="preserve"> is </w:t>
      </w:r>
      <w:r w:rsidRPr="00A92EA2">
        <w:rPr>
          <w:rStyle w:val="StyleUnderline"/>
          <w:szCs w:val="22"/>
        </w:rPr>
        <w:t xml:space="preserve">nuclear, geothermal, and hydroelectric, and less than 1% is solar </w:t>
      </w:r>
      <w:r w:rsidRPr="00A92EA2">
        <w:rPr>
          <w:szCs w:val="22"/>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w:t>
      </w:r>
      <w:proofErr w:type="gramStart"/>
      <w:r w:rsidRPr="00A92EA2">
        <w:rPr>
          <w:szCs w:val="22"/>
        </w:rPr>
        <w:t>long term</w:t>
      </w:r>
      <w:proofErr w:type="gramEnd"/>
      <w:r w:rsidRPr="00A92EA2">
        <w:rPr>
          <w:szCs w:val="22"/>
        </w:rPr>
        <w:t xml:space="preserve"> solution: Less than 1% of the solar energy we receive on earth can be transformed into 10 times the fossil fuel energy used in the world today. Yet </w:t>
      </w:r>
      <w:r w:rsidRPr="00A92EA2">
        <w:rPr>
          <w:rStyle w:val="Emphasis"/>
          <w:szCs w:val="22"/>
        </w:rPr>
        <w:t>we need a short-term strategy that accelerates long run renewable energy</w:t>
      </w:r>
      <w:r w:rsidRPr="00A92EA2">
        <w:rPr>
          <w:szCs w:val="22"/>
        </w:rPr>
        <w:t xml:space="preserve">, or we will defeat long-term goals. </w:t>
      </w:r>
      <w:r w:rsidRPr="00A92EA2">
        <w:rPr>
          <w:rStyle w:val="StyleUnderline"/>
          <w:szCs w:val="22"/>
        </w:rPr>
        <w:t>In the short term as the IPCC validates, we need carbon negative tech</w:t>
      </w:r>
      <w:r w:rsidRPr="00A92EA2">
        <w:rPr>
          <w:szCs w:val="22"/>
        </w:rPr>
        <w:t xml:space="preserve">nology, carbon removals. </w:t>
      </w:r>
      <w:r w:rsidRPr="00A92EA2">
        <w:rPr>
          <w:rStyle w:val="StyleUnderline"/>
          <w:szCs w:val="22"/>
        </w:rPr>
        <w:t>The short run is the next 20 or 30 years</w:t>
      </w:r>
      <w:r w:rsidRPr="00A92EA2">
        <w:rPr>
          <w:szCs w:val="22"/>
        </w:rPr>
        <w:t xml:space="preserve">. </w:t>
      </w:r>
      <w:r w:rsidRPr="00A92EA2">
        <w:rPr>
          <w:rStyle w:val="Emphasis"/>
          <w:szCs w:val="22"/>
        </w:rPr>
        <w:t>There is no time in this period of time to transform the entire fossil infrastructure</w:t>
      </w:r>
      <w:r w:rsidRPr="00A92EA2">
        <w:rPr>
          <w:szCs w:val="22"/>
        </w:rPr>
        <w:t xml:space="preserve"> — it costs $45-55 trillion (IEA) to replace and it is slow to build. We need to directly reduce carbon in the atmosphere now. We cannot use traditional methods to remove CO2 from smokestacks (called often Carbon Capture and Sequestration, CSS) because they are not carbon negative as is required. CSS works but does not suffice because it only captures what power plants currently emit. Any level of emissions adds to the stable and high concentration we have </w:t>
      </w:r>
      <w:proofErr w:type="gramStart"/>
      <w:r w:rsidRPr="00A92EA2">
        <w:rPr>
          <w:szCs w:val="22"/>
        </w:rPr>
        <w:t>today</w:t>
      </w:r>
      <w:proofErr w:type="gramEnd"/>
      <w:r w:rsidRPr="00A92EA2">
        <w:rPr>
          <w:szCs w:val="22"/>
        </w:rPr>
        <w:t xml:space="preserve"> and CO2 remains in the atmosphere for years. We need to remove the CO2 that is already in the atmosphere, namely air capture of CO2 also called carbon removals. </w:t>
      </w:r>
      <w:r w:rsidRPr="00A92EA2">
        <w:rPr>
          <w:rStyle w:val="StyleUnderline"/>
          <w:szCs w:val="22"/>
        </w:rPr>
        <w:t xml:space="preserve">The </w:t>
      </w:r>
      <w:r w:rsidRPr="00A92EA2">
        <w:rPr>
          <w:rStyle w:val="StyleUnderline"/>
          <w:szCs w:val="22"/>
          <w:highlight w:val="green"/>
        </w:rPr>
        <w:t>solution is to</w:t>
      </w:r>
      <w:r w:rsidRPr="00A92EA2">
        <w:rPr>
          <w:rStyle w:val="StyleUnderline"/>
          <w:szCs w:val="22"/>
        </w:rPr>
        <w:t xml:space="preserve"> combine </w:t>
      </w:r>
      <w:r w:rsidRPr="00A92EA2">
        <w:rPr>
          <w:rStyle w:val="StyleUnderline"/>
          <w:szCs w:val="22"/>
          <w:highlight w:val="green"/>
        </w:rPr>
        <w:t>air capture of CO2</w:t>
      </w:r>
      <w:r w:rsidRPr="00A92EA2">
        <w:rPr>
          <w:rStyle w:val="StyleUnderline"/>
          <w:szCs w:val="22"/>
        </w:rPr>
        <w:t xml:space="preserve"> </w:t>
      </w:r>
      <w:r w:rsidRPr="00A92EA2">
        <w:rPr>
          <w:rStyle w:val="StyleUnderline"/>
          <w:szCs w:val="22"/>
          <w:highlight w:val="green"/>
        </w:rPr>
        <w:t>with storage</w:t>
      </w:r>
      <w:r w:rsidRPr="00A92EA2">
        <w:rPr>
          <w:rStyle w:val="StyleUnderline"/>
          <w:szCs w:val="22"/>
        </w:rPr>
        <w:t xml:space="preserve"> of CO2 into stable materials</w:t>
      </w:r>
      <w:r w:rsidRPr="00A92EA2">
        <w:rPr>
          <w:szCs w:val="22"/>
        </w:rPr>
        <w:t xml:space="preserve"> such as biochar, cement, polymers, and carbon fibers </w:t>
      </w:r>
      <w:r w:rsidRPr="00A92EA2">
        <w:rPr>
          <w:rStyle w:val="StyleUnderline"/>
          <w:szCs w:val="22"/>
        </w:rPr>
        <w:t>that replace</w:t>
      </w:r>
      <w:r w:rsidRPr="00A92EA2">
        <w:rPr>
          <w:szCs w:val="22"/>
        </w:rPr>
        <w:t xml:space="preserve"> a number of </w:t>
      </w:r>
      <w:r w:rsidRPr="00A92EA2">
        <w:rPr>
          <w:rStyle w:val="StyleUnderline"/>
          <w:szCs w:val="22"/>
        </w:rPr>
        <w:t>other</w:t>
      </w:r>
      <w:r w:rsidRPr="00A92EA2">
        <w:rPr>
          <w:szCs w:val="22"/>
        </w:rPr>
        <w:t xml:space="preserve"> construction </w:t>
      </w:r>
      <w:r w:rsidRPr="00A92EA2">
        <w:rPr>
          <w:rStyle w:val="StyleUnderline"/>
          <w:szCs w:val="22"/>
        </w:rPr>
        <w:t>materials</w:t>
      </w:r>
      <w:r w:rsidRPr="00A92EA2">
        <w:rPr>
          <w:szCs w:val="22"/>
        </w:rPr>
        <w:t xml:space="preserve"> such as metals. The most recent BMW automobile model uses only carbon fibers rather than metals. </w:t>
      </w:r>
      <w:r w:rsidRPr="00A92EA2">
        <w:rPr>
          <w:rStyle w:val="StyleUnderline"/>
          <w:szCs w:val="22"/>
        </w:rPr>
        <w:t>It is</w:t>
      </w:r>
      <w:r w:rsidRPr="00A92EA2">
        <w:rPr>
          <w:szCs w:val="22"/>
        </w:rPr>
        <w:t xml:space="preserve"> also </w:t>
      </w:r>
      <w:r w:rsidRPr="00A92EA2">
        <w:rPr>
          <w:rStyle w:val="StyleUnderline"/>
          <w:szCs w:val="22"/>
        </w:rPr>
        <w:t xml:space="preserve">possible </w:t>
      </w:r>
      <w:r w:rsidRPr="00A92EA2">
        <w:rPr>
          <w:rStyle w:val="StyleUnderline"/>
          <w:szCs w:val="22"/>
          <w:highlight w:val="green"/>
        </w:rPr>
        <w:t>to combine CO2 to produce renewable gasoline</w:t>
      </w:r>
      <w:r w:rsidRPr="00A92EA2">
        <w:rPr>
          <w:rStyle w:val="StyleUnderline"/>
          <w:szCs w:val="22"/>
        </w:rPr>
        <w:t>,</w:t>
      </w:r>
      <w:r w:rsidRPr="00A92EA2">
        <w:rPr>
          <w:szCs w:val="22"/>
        </w:rPr>
        <w:t xml:space="preserve"> namely gasoline produced from air and water. CO2 can be separated from air and hydrogen separated from water, and their combination is a well-known industrial process to produce gasoline. Is this therefore too expensive? There are </w:t>
      </w:r>
      <w:r w:rsidRPr="00A92EA2">
        <w:rPr>
          <w:rStyle w:val="StyleUnderline"/>
          <w:szCs w:val="22"/>
        </w:rPr>
        <w:t>new tech</w:t>
      </w:r>
      <w:r w:rsidRPr="00A92EA2">
        <w:rPr>
          <w:szCs w:val="22"/>
        </w:rPr>
        <w:t xml:space="preserve">nologies </w:t>
      </w:r>
      <w:r w:rsidRPr="00A92EA2">
        <w:rPr>
          <w:rStyle w:val="StyleUnderline"/>
          <w:szCs w:val="22"/>
        </w:rPr>
        <w:t>using algae</w:t>
      </w:r>
      <w:r w:rsidRPr="00A92EA2">
        <w:rPr>
          <w:szCs w:val="22"/>
        </w:rPr>
        <w:t xml:space="preserve"> that </w:t>
      </w:r>
      <w:r w:rsidRPr="00A92EA2">
        <w:rPr>
          <w:rStyle w:val="StyleUnderline"/>
          <w:szCs w:val="22"/>
          <w:highlight w:val="green"/>
        </w:rPr>
        <w:t>make synthetic fuel commercially feasible</w:t>
      </w:r>
      <w:r w:rsidRPr="00A92EA2">
        <w:rPr>
          <w:rStyle w:val="StyleUnderline"/>
          <w:szCs w:val="22"/>
        </w:rPr>
        <w:t xml:space="preserve"> at competitive rates</w:t>
      </w:r>
      <w:r w:rsidRPr="00A92EA2">
        <w:rPr>
          <w:szCs w:val="22"/>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A92EA2">
        <w:rPr>
          <w:rStyle w:val="StyleUnderline"/>
          <w:szCs w:val="22"/>
        </w:rPr>
        <w:t xml:space="preserve">the </w:t>
      </w:r>
      <w:r w:rsidRPr="00A92EA2">
        <w:rPr>
          <w:rStyle w:val="StyleUnderline"/>
          <w:szCs w:val="22"/>
          <w:highlight w:val="green"/>
        </w:rPr>
        <w:t xml:space="preserve">blueprint </w:t>
      </w:r>
      <w:r w:rsidRPr="00A92EA2">
        <w:rPr>
          <w:rStyle w:val="StyleUnderline"/>
          <w:szCs w:val="22"/>
        </w:rPr>
        <w:t xml:space="preserve">offered here </w:t>
      </w:r>
      <w:r w:rsidRPr="00A92EA2">
        <w:rPr>
          <w:rStyle w:val="StyleUnderline"/>
          <w:szCs w:val="22"/>
          <w:highlight w:val="green"/>
        </w:rPr>
        <w:t xml:space="preserve">is a </w:t>
      </w:r>
      <w:r w:rsidRPr="00A92EA2">
        <w:rPr>
          <w:rStyle w:val="Emphasis"/>
          <w:szCs w:val="22"/>
          <w:highlight w:val="green"/>
        </w:rPr>
        <w:t>private/public approach</w:t>
      </w:r>
      <w:r w:rsidRPr="00A92EA2">
        <w:rPr>
          <w:szCs w:val="22"/>
          <w:highlight w:val="green"/>
        </w:rPr>
        <w:t xml:space="preserve">, </w:t>
      </w:r>
      <w:r w:rsidRPr="00A92EA2">
        <w:rPr>
          <w:rStyle w:val="StyleUnderline"/>
          <w:szCs w:val="22"/>
          <w:highlight w:val="green"/>
        </w:rPr>
        <w:t xml:space="preserve">based on </w:t>
      </w:r>
      <w:r w:rsidRPr="00A92EA2">
        <w:rPr>
          <w:rStyle w:val="Emphasis"/>
          <w:szCs w:val="22"/>
          <w:highlight w:val="green"/>
        </w:rPr>
        <w:t>new industrial tech</w:t>
      </w:r>
      <w:r w:rsidRPr="00A92EA2">
        <w:rPr>
          <w:szCs w:val="22"/>
        </w:rPr>
        <w:t xml:space="preserve">nology and </w:t>
      </w:r>
      <w:r w:rsidRPr="00A92EA2">
        <w:rPr>
          <w:rStyle w:val="Emphasis"/>
          <w:szCs w:val="22"/>
          <w:highlight w:val="green"/>
        </w:rPr>
        <w:t>financial markets</w:t>
      </w:r>
      <w:r w:rsidRPr="00A92EA2">
        <w:rPr>
          <w:szCs w:val="22"/>
          <w:highlight w:val="green"/>
        </w:rPr>
        <w:t xml:space="preserve">, </w:t>
      </w:r>
      <w:r w:rsidRPr="00A92EA2">
        <w:rPr>
          <w:rStyle w:val="Emphasis"/>
          <w:szCs w:val="22"/>
        </w:rPr>
        <w:t>self-funded</w:t>
      </w:r>
      <w:r w:rsidRPr="00A92EA2">
        <w:rPr>
          <w:szCs w:val="22"/>
        </w:rPr>
        <w:t xml:space="preserve"> </w:t>
      </w:r>
      <w:r w:rsidRPr="00A92EA2">
        <w:rPr>
          <w:rStyle w:val="StyleUnderline"/>
          <w:szCs w:val="22"/>
          <w:highlight w:val="green"/>
        </w:rPr>
        <w:t xml:space="preserve">and using </w:t>
      </w:r>
      <w:r w:rsidRPr="00A92EA2">
        <w:rPr>
          <w:rStyle w:val="Emphasis"/>
          <w:szCs w:val="22"/>
          <w:highlight w:val="green"/>
        </w:rPr>
        <w:t>profitable greenmarkets</w:t>
      </w:r>
      <w:r w:rsidRPr="00A92EA2">
        <w:rPr>
          <w:szCs w:val="22"/>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equity and efficiency, and can assign a critical role for women as stewards for human survival and sustainable development. My vision is </w:t>
      </w:r>
      <w:r w:rsidRPr="00A92EA2">
        <w:rPr>
          <w:rStyle w:val="Emphasis"/>
          <w:szCs w:val="22"/>
        </w:rPr>
        <w:t>a carbon negative economy</w:t>
      </w:r>
      <w:r w:rsidRPr="00A92EA2">
        <w:rPr>
          <w:szCs w:val="22"/>
        </w:rPr>
        <w:t xml:space="preserve"> that </w:t>
      </w:r>
      <w:r w:rsidRPr="00A92EA2">
        <w:rPr>
          <w:rStyle w:val="Emphasis"/>
          <w:szCs w:val="22"/>
        </w:rPr>
        <w:t>represents green capitalism</w:t>
      </w:r>
      <w:r w:rsidRPr="00A92EA2">
        <w:rPr>
          <w:szCs w:val="22"/>
        </w:rPr>
        <w:t xml:space="preserve"> in </w:t>
      </w:r>
      <w:r w:rsidRPr="00A92EA2">
        <w:rPr>
          <w:rStyle w:val="Emphasis"/>
          <w:szCs w:val="22"/>
        </w:rPr>
        <w:t>resolving</w:t>
      </w:r>
      <w:r w:rsidRPr="00A92EA2">
        <w:rPr>
          <w:szCs w:val="22"/>
        </w:rPr>
        <w:t xml:space="preserve"> the Global Climate negotiations and </w:t>
      </w:r>
      <w:r w:rsidRPr="00A92EA2">
        <w:rPr>
          <w:rStyle w:val="Emphasis"/>
          <w:szCs w:val="22"/>
        </w:rPr>
        <w:t>the North–South Divide</w:t>
      </w:r>
      <w:r w:rsidRPr="00A92EA2">
        <w:rPr>
          <w:szCs w:val="22"/>
        </w:rPr>
        <w:t xml:space="preserve">. Carbon negative power plants and capture of CO2 from air and ensure a clean atmosphere together innovation and more jobs and exports: the more you produce and create jobs the cleaner becomes the atmosphere. In practice, </w:t>
      </w:r>
      <w:r w:rsidRPr="00A92EA2">
        <w:rPr>
          <w:rStyle w:val="StyleUnderline"/>
          <w:szCs w:val="22"/>
        </w:rPr>
        <w:t>Green Capitalism means economic growth that is harmonious with the Earth resources</w:t>
      </w:r>
      <w:r w:rsidRPr="00A92EA2">
        <w:rPr>
          <w:szCs w:val="22"/>
        </w:rPr>
        <w:t xml:space="preserve">. </w:t>
      </w:r>
    </w:p>
    <w:p w14:paraId="694ADD4F" w14:textId="77777777" w:rsidR="00D17795" w:rsidRPr="00AC4611" w:rsidRDefault="00D17795" w:rsidP="00D17795">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14:paraId="78190526" w14:textId="77777777" w:rsidR="00D17795" w:rsidRPr="00AC4611" w:rsidRDefault="00D17795" w:rsidP="00D17795">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72E780C2" w14:textId="77777777" w:rsidR="00D17795" w:rsidRPr="00360D1B" w:rsidRDefault="00D17795" w:rsidP="00D17795">
      <w:pPr>
        <w:spacing w:line="276" w:lineRule="auto"/>
        <w:rPr>
          <w:sz w:val="14"/>
        </w:rPr>
      </w:pPr>
      <w:r w:rsidRPr="009A63B1">
        <w:rPr>
          <w:b/>
          <w:bCs/>
          <w:szCs w:val="22"/>
          <w:highlight w:val="green"/>
          <w:u w:val="single"/>
        </w:rPr>
        <w:t>Climate change is</w:t>
      </w:r>
      <w:r w:rsidRPr="00D73DBA">
        <w:rPr>
          <w:b/>
          <w:bCs/>
          <w:szCs w:val="22"/>
          <w:u w:val="single"/>
        </w:rPr>
        <w:t xml:space="preserve"> becoming </w:t>
      </w:r>
      <w:r w:rsidRPr="009A63B1">
        <w:rPr>
          <w:b/>
          <w:bCs/>
          <w:szCs w:val="22"/>
          <w:highlight w:val="green"/>
          <w:u w:val="single"/>
        </w:rPr>
        <w:t>an existential threat</w:t>
      </w:r>
      <w:r w:rsidRPr="00D73DBA">
        <w:rPr>
          <w:b/>
          <w:bCs/>
          <w:szCs w:val="22"/>
          <w:u w:val="single"/>
        </w:rPr>
        <w:t xml:space="preserve"> </w:t>
      </w:r>
      <w:r w:rsidRPr="009A63B1">
        <w:rPr>
          <w:b/>
          <w:bCs/>
          <w:szCs w:val="22"/>
          <w:highlight w:val="green"/>
          <w:u w:val="single"/>
        </w:rPr>
        <w:t>with warming in excess of 2°C within the next three decades</w:t>
      </w:r>
      <w:r w:rsidRPr="00D73DBA">
        <w:rPr>
          <w:b/>
          <w:bCs/>
          <w:szCs w:val="22"/>
          <w:u w:val="single"/>
        </w:rPr>
        <w:t xml:space="preserve"> </w:t>
      </w:r>
      <w:r w:rsidRPr="009A63B1">
        <w:rPr>
          <w:b/>
          <w:bCs/>
          <w:szCs w:val="22"/>
          <w:highlight w:val="green"/>
          <w:u w:val="single"/>
        </w:rPr>
        <w:t>and 4</w:t>
      </w:r>
      <w:r w:rsidRPr="00D73DBA">
        <w:rPr>
          <w:b/>
          <w:bCs/>
          <w:szCs w:val="22"/>
          <w:u w:val="single"/>
        </w:rPr>
        <w:t xml:space="preserve">°C </w:t>
      </w:r>
      <w:r w:rsidRPr="009A63B1">
        <w:rPr>
          <w:b/>
          <w:bCs/>
          <w:szCs w:val="22"/>
          <w:highlight w:val="green"/>
          <w:u w:val="single"/>
        </w:rPr>
        <w:t>to 6</w:t>
      </w:r>
      <w:r w:rsidRPr="00D73DBA">
        <w:rPr>
          <w:b/>
          <w:bCs/>
          <w:szCs w:val="22"/>
          <w:u w:val="single"/>
        </w:rPr>
        <w:t>°C with</w:t>
      </w:r>
      <w:r w:rsidRPr="009A63B1">
        <w:rPr>
          <w:b/>
          <w:bCs/>
          <w:szCs w:val="22"/>
          <w:highlight w:val="green"/>
          <w:u w:val="single"/>
        </w:rPr>
        <w:t>in the next several</w:t>
      </w:r>
      <w:r w:rsidRPr="00D73DBA">
        <w:rPr>
          <w:b/>
          <w:bCs/>
          <w:szCs w:val="22"/>
          <w:u w:val="single"/>
        </w:rPr>
        <w:t xml:space="preserve"> decades. </w:t>
      </w:r>
      <w:r w:rsidRPr="009A63B1">
        <w:rPr>
          <w:b/>
          <w:bCs/>
          <w:szCs w:val="22"/>
          <w:highlight w:val="green"/>
          <w:u w:val="single"/>
        </w:rPr>
        <w:t>Warming of such magnitude</w:t>
      </w:r>
      <w:r w:rsidRPr="00D73DBA">
        <w:rPr>
          <w:b/>
          <w:bCs/>
          <w:szCs w:val="22"/>
          <w:u w:val="single"/>
        </w:rPr>
        <w:t xml:space="preserve">s will </w:t>
      </w:r>
      <w:r w:rsidRPr="009A63B1">
        <w:rPr>
          <w:b/>
          <w:bCs/>
          <w:szCs w:val="22"/>
          <w:highlight w:val="green"/>
          <w:u w:val="single"/>
        </w:rPr>
        <w:t>expose</w:t>
      </w:r>
      <w:r w:rsidRPr="00D73DBA">
        <w:rPr>
          <w:b/>
          <w:bCs/>
          <w:szCs w:val="22"/>
          <w:u w:val="single"/>
        </w:rPr>
        <w:t xml:space="preserve"> as many as </w:t>
      </w:r>
      <w:r w:rsidRPr="009A63B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3643795B" w14:textId="77777777" w:rsidR="00D17795" w:rsidRPr="00360D1B" w:rsidRDefault="00D17795" w:rsidP="00D17795">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9A63B1">
        <w:rPr>
          <w:b/>
          <w:bCs/>
          <w:szCs w:val="22"/>
          <w:highlight w:val="green"/>
          <w:u w:val="single"/>
        </w:rPr>
        <w:t>emissions</w:t>
      </w:r>
      <w:r w:rsidRPr="00D73DBA">
        <w:rPr>
          <w:b/>
          <w:bCs/>
          <w:szCs w:val="22"/>
          <w:u w:val="single"/>
        </w:rPr>
        <w:t xml:space="preserve"> of greenhouse gases and air pollutants </w:t>
      </w:r>
      <w:r w:rsidRPr="009A63B1">
        <w:rPr>
          <w:b/>
          <w:bCs/>
          <w:szCs w:val="22"/>
          <w:highlight w:val="green"/>
          <w:u w:val="single"/>
        </w:rPr>
        <w:t>can be decoupled from economic growth</w:t>
      </w:r>
      <w:r w:rsidRPr="00360D1B">
        <w:rPr>
          <w:sz w:val="14"/>
        </w:rPr>
        <w:t xml:space="preserve">. Another favorable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55935AAB" w14:textId="77777777" w:rsidR="00D17795" w:rsidRPr="00360D1B" w:rsidRDefault="00D17795" w:rsidP="00D17795">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110A3E52" w14:textId="77777777" w:rsidR="00D17795" w:rsidRPr="00360D1B" w:rsidRDefault="00D17795" w:rsidP="00D17795">
      <w:pPr>
        <w:spacing w:line="276" w:lineRule="auto"/>
        <w:rPr>
          <w:sz w:val="14"/>
        </w:rPr>
      </w:pPr>
      <w:r w:rsidRPr="009A63B1">
        <w:rPr>
          <w:b/>
          <w:bCs/>
          <w:szCs w:val="22"/>
          <w:highlight w:val="green"/>
          <w:u w:val="single"/>
        </w:rPr>
        <w:t>The climate has already warmed by 1°C.</w:t>
      </w:r>
      <w:r w:rsidRPr="00D73DBA">
        <w:rPr>
          <w:b/>
          <w:bCs/>
          <w:szCs w:val="22"/>
          <w:u w:val="single"/>
        </w:rPr>
        <w:t xml:space="preserve"> The problem is running ahead of us, </w:t>
      </w:r>
      <w:r w:rsidRPr="009A63B1">
        <w:rPr>
          <w:b/>
          <w:bCs/>
          <w:szCs w:val="22"/>
          <w:highlight w:val="green"/>
          <w:u w:val="single"/>
        </w:rPr>
        <w:t>and under current trends we</w:t>
      </w:r>
      <w:r w:rsidRPr="00D73DBA">
        <w:rPr>
          <w:b/>
          <w:bCs/>
          <w:szCs w:val="22"/>
          <w:u w:val="single"/>
        </w:rPr>
        <w:t xml:space="preserve"> </w:t>
      </w:r>
      <w:r w:rsidRPr="009A63B1">
        <w:rPr>
          <w:b/>
          <w:bCs/>
          <w:szCs w:val="22"/>
          <w:highlight w:val="green"/>
          <w:u w:val="single"/>
        </w:rPr>
        <w:t>will</w:t>
      </w:r>
      <w:r w:rsidRPr="00D73DBA">
        <w:rPr>
          <w:b/>
          <w:bCs/>
          <w:szCs w:val="22"/>
          <w:u w:val="single"/>
        </w:rPr>
        <w:t xml:space="preserve"> likely reach 1.5°C in the next fifteen years and </w:t>
      </w:r>
      <w:r w:rsidRPr="009A63B1">
        <w:rPr>
          <w:b/>
          <w:bCs/>
          <w:szCs w:val="22"/>
          <w:highlight w:val="green"/>
          <w:u w:val="single"/>
        </w:rPr>
        <w:t xml:space="preserve">surpass </w:t>
      </w:r>
      <w:r w:rsidRPr="00D73DBA">
        <w:rPr>
          <w:b/>
          <w:bCs/>
          <w:szCs w:val="22"/>
          <w:u w:val="single"/>
        </w:rPr>
        <w:t xml:space="preserve">the </w:t>
      </w:r>
      <w:r w:rsidRPr="009A63B1">
        <w:rPr>
          <w:b/>
          <w:bCs/>
          <w:szCs w:val="22"/>
          <w:highlight w:val="green"/>
          <w:u w:val="single"/>
        </w:rPr>
        <w:t>2°C</w:t>
      </w:r>
      <w:r w:rsidRPr="00D73DBA">
        <w:rPr>
          <w:b/>
          <w:bCs/>
          <w:szCs w:val="22"/>
          <w:u w:val="single"/>
        </w:rPr>
        <w:t xml:space="preserve"> guardrail </w:t>
      </w:r>
      <w:r w:rsidRPr="009A63B1">
        <w:rPr>
          <w:b/>
          <w:bCs/>
          <w:szCs w:val="22"/>
          <w:highlight w:val="green"/>
          <w:u w:val="single"/>
        </w:rPr>
        <w:t>by mid-century</w:t>
      </w:r>
      <w:r w:rsidRPr="00D73DBA">
        <w:rPr>
          <w:b/>
          <w:bCs/>
          <w:szCs w:val="22"/>
          <w:u w:val="single"/>
        </w:rPr>
        <w:t xml:space="preserve"> </w:t>
      </w:r>
      <w:r w:rsidRPr="009A63B1">
        <w:rPr>
          <w:b/>
          <w:bCs/>
          <w:szCs w:val="22"/>
          <w:highlight w:val="green"/>
          <w:u w:val="single"/>
        </w:rPr>
        <w:t>with a 50% probability of reaching 4°C by end of century</w:t>
      </w:r>
      <w:r w:rsidRPr="00360D1B">
        <w:rPr>
          <w:sz w:val="14"/>
        </w:rPr>
        <w:t>. Warming in excess of 3°C is likely to be a global catastrophe for three major reasons:</w:t>
      </w:r>
    </w:p>
    <w:p w14:paraId="51058E5A" w14:textId="77777777" w:rsidR="00D17795" w:rsidRPr="00D73DBA" w:rsidRDefault="00D17795" w:rsidP="00D17795">
      <w:pPr>
        <w:spacing w:line="276" w:lineRule="auto"/>
        <w:rPr>
          <w:b/>
          <w:bCs/>
          <w:szCs w:val="22"/>
        </w:rPr>
      </w:pPr>
      <w:r w:rsidRPr="00360D1B">
        <w:rPr>
          <w:sz w:val="14"/>
        </w:rPr>
        <w:t xml:space="preserve">• </w:t>
      </w:r>
      <w:r w:rsidRPr="009A63B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9A63B1">
        <w:rPr>
          <w:b/>
          <w:bCs/>
          <w:szCs w:val="22"/>
          <w:highlight w:val="green"/>
          <w:u w:val="single"/>
        </w:rPr>
        <w:t>of</w:t>
      </w:r>
      <w:r w:rsidRPr="00D73DBA">
        <w:rPr>
          <w:b/>
          <w:bCs/>
          <w:szCs w:val="22"/>
          <w:u w:val="single"/>
        </w:rPr>
        <w:t xml:space="preserve"> about </w:t>
      </w:r>
      <w:r w:rsidRPr="009A63B1">
        <w:rPr>
          <w:b/>
          <w:bCs/>
          <w:szCs w:val="22"/>
          <w:highlight w:val="green"/>
          <w:u w:val="single"/>
        </w:rPr>
        <w:t>3°C has a probability of over 40% to cross</w:t>
      </w:r>
      <w:r w:rsidRPr="00D73DBA">
        <w:rPr>
          <w:b/>
          <w:bCs/>
          <w:szCs w:val="22"/>
          <w:u w:val="single"/>
        </w:rPr>
        <w:t xml:space="preserve"> over </w:t>
      </w:r>
      <w:r w:rsidRPr="009A63B1">
        <w:rPr>
          <w:b/>
          <w:bCs/>
          <w:szCs w:val="22"/>
          <w:highlight w:val="green"/>
          <w:u w:val="single"/>
        </w:rPr>
        <w:t>multiple tipping points, while</w:t>
      </w:r>
      <w:r w:rsidRPr="00D73DBA">
        <w:rPr>
          <w:b/>
          <w:bCs/>
          <w:szCs w:val="22"/>
          <w:u w:val="single"/>
        </w:rPr>
        <w:t xml:space="preserve"> a warming close to </w:t>
      </w:r>
      <w:r w:rsidRPr="009A63B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5D33063C" w14:textId="77777777" w:rsidR="00D17795" w:rsidRPr="00360D1B" w:rsidRDefault="00D17795" w:rsidP="00D17795">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9A63B1">
        <w:rPr>
          <w:b/>
          <w:bCs/>
          <w:szCs w:val="22"/>
          <w:highlight w:val="green"/>
          <w:u w:val="single"/>
        </w:rPr>
        <w:t>4°C or more will expose</w:t>
      </w:r>
      <w:r w:rsidRPr="00D73DBA">
        <w:rPr>
          <w:b/>
          <w:bCs/>
          <w:szCs w:val="22"/>
          <w:u w:val="single"/>
        </w:rPr>
        <w:t xml:space="preserve"> </w:t>
      </w:r>
      <w:r w:rsidRPr="009A63B1">
        <w:rPr>
          <w:b/>
          <w:bCs/>
          <w:szCs w:val="22"/>
          <w:highlight w:val="green"/>
          <w:u w:val="single"/>
        </w:rPr>
        <w:t xml:space="preserve">more than </w:t>
      </w:r>
      <w:r w:rsidRPr="00D73DBA">
        <w:rPr>
          <w:b/>
          <w:bCs/>
          <w:szCs w:val="22"/>
          <w:u w:val="single"/>
        </w:rPr>
        <w:t xml:space="preserve">70% of the population, i.e. about </w:t>
      </w:r>
      <w:r w:rsidRPr="009A63B1">
        <w:rPr>
          <w:b/>
          <w:bCs/>
          <w:szCs w:val="22"/>
          <w:highlight w:val="green"/>
          <w:u w:val="single"/>
        </w:rPr>
        <w:t>7 billion</w:t>
      </w:r>
      <w:r w:rsidRPr="00D73DBA">
        <w:rPr>
          <w:b/>
          <w:bCs/>
          <w:szCs w:val="22"/>
          <w:u w:val="single"/>
        </w:rPr>
        <w:t xml:space="preserve"> by the end of the century, </w:t>
      </w:r>
      <w:r w:rsidRPr="009A63B1">
        <w:rPr>
          <w:b/>
          <w:bCs/>
          <w:szCs w:val="22"/>
          <w:highlight w:val="green"/>
          <w:u w:val="single"/>
        </w:rPr>
        <w:t>to deadly heat stress and</w:t>
      </w:r>
      <w:r w:rsidRPr="00D73DBA">
        <w:rPr>
          <w:b/>
          <w:bCs/>
          <w:szCs w:val="22"/>
          <w:u w:val="single"/>
        </w:rPr>
        <w:t xml:space="preserve"> expose about 2.4 billion to </w:t>
      </w:r>
      <w:r w:rsidRPr="009A63B1">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38F838BC" w14:textId="7924EFAB" w:rsidR="00D17795" w:rsidRPr="001A7B14" w:rsidRDefault="00D17795" w:rsidP="00784E66">
      <w:pPr>
        <w:spacing w:line="276" w:lineRule="auto"/>
        <w:rPr>
          <w:b/>
          <w:bCs/>
          <w:szCs w:val="22"/>
          <w:u w:val="single"/>
        </w:rPr>
      </w:pPr>
      <w:r w:rsidRPr="00360D1B">
        <w:rPr>
          <w:sz w:val="14"/>
        </w:rPr>
        <w:t xml:space="preserve">The good news is that </w:t>
      </w:r>
      <w:r w:rsidRPr="009A63B1">
        <w:rPr>
          <w:b/>
          <w:bCs/>
          <w:szCs w:val="22"/>
          <w:highlight w:val="green"/>
          <w:u w:val="single"/>
        </w:rPr>
        <w:t>there may still be time to avert</w:t>
      </w:r>
      <w:r w:rsidRPr="00D73DBA">
        <w:rPr>
          <w:b/>
          <w:bCs/>
          <w:szCs w:val="22"/>
          <w:u w:val="single"/>
        </w:rPr>
        <w:t xml:space="preserve"> such </w:t>
      </w:r>
      <w:r w:rsidRPr="009A63B1">
        <w:rPr>
          <w:b/>
          <w:bCs/>
          <w:szCs w:val="22"/>
          <w:highlight w:val="green"/>
          <w:u w:val="single"/>
        </w:rPr>
        <w:t>catastrophic changes</w:t>
      </w:r>
      <w:r w:rsidRPr="00360D1B">
        <w:rPr>
          <w:sz w:val="14"/>
        </w:rPr>
        <w:t xml:space="preserve">. </w:t>
      </w:r>
    </w:p>
    <w:p w14:paraId="2210604B" w14:textId="77777777" w:rsidR="00D17795" w:rsidRPr="00F94F3F" w:rsidRDefault="00D17795" w:rsidP="00D17300">
      <w:pPr>
        <w:rPr>
          <w:szCs w:val="22"/>
        </w:rPr>
      </w:pPr>
    </w:p>
    <w:p w14:paraId="639FF5FA" w14:textId="77777777" w:rsidR="00D17300" w:rsidRDefault="00D17300" w:rsidP="00D17300">
      <w:pPr>
        <w:pStyle w:val="Heading4"/>
      </w:pPr>
      <w:r>
        <w:t xml:space="preserve">Key to solve disease. </w:t>
      </w:r>
    </w:p>
    <w:p w14:paraId="0AAC5E53" w14:textId="77777777" w:rsidR="00D17300" w:rsidRPr="0077386F" w:rsidRDefault="00D17300" w:rsidP="00D17300">
      <w:pPr>
        <w:rPr>
          <w:b/>
          <w:bCs/>
          <w:sz w:val="26"/>
        </w:rPr>
      </w:pPr>
      <w:r w:rsidRPr="0077386F">
        <w:rPr>
          <w:rStyle w:val="Style13ptBold"/>
        </w:rPr>
        <w:t xml:space="preserve">Jackson ‘16 </w:t>
      </w:r>
      <w:r w:rsidRPr="0077386F">
        <w:rPr>
          <w:szCs w:val="16"/>
        </w:rPr>
        <w:t xml:space="preserve">(Kerry, Pacific Research Institute; 12/19/16; Free Market Policies Needed </w:t>
      </w:r>
      <w:proofErr w:type="gramStart"/>
      <w:r w:rsidRPr="0077386F">
        <w:rPr>
          <w:szCs w:val="16"/>
        </w:rPr>
        <w:t>To</w:t>
      </w:r>
      <w:proofErr w:type="gramEnd"/>
      <w:r w:rsidRPr="0077386F">
        <w:rPr>
          <w:szCs w:val="16"/>
        </w:rPr>
        <w:t xml:space="preserve"> Incentivize Creation Of New Life-Saving Treatments; https://www.pacificresearch.org/article/free-market-policies-needed-to-incentivize-creation-of-new-life-saving-treatments/)</w:t>
      </w:r>
    </w:p>
    <w:p w14:paraId="11AB5C37" w14:textId="77777777" w:rsidR="00D17300" w:rsidRPr="001D63EB" w:rsidRDefault="00D17300" w:rsidP="00D17300">
      <w:pPr>
        <w:rPr>
          <w:u w:val="single"/>
        </w:rPr>
      </w:pPr>
      <w:r w:rsidRPr="0077386F">
        <w:rPr>
          <w:sz w:val="14"/>
        </w:rPr>
        <w:t xml:space="preserve"> “</w:t>
      </w:r>
      <w:r w:rsidRPr="0077386F">
        <w:rPr>
          <w:rStyle w:val="StyleUnderline"/>
        </w:rPr>
        <w:t xml:space="preserve">Our strongest antibiotics don’t </w:t>
      </w:r>
      <w:proofErr w:type="gramStart"/>
      <w:r w:rsidRPr="0077386F">
        <w:rPr>
          <w:rStyle w:val="StyleUnderline"/>
        </w:rPr>
        <w:t>work</w:t>
      </w:r>
      <w:proofErr w:type="gramEnd"/>
      <w:r w:rsidRPr="0077386F">
        <w:rPr>
          <w:rStyle w:val="StyleUnderline"/>
        </w:rPr>
        <w:t xml:space="preserve"> and patients are left with potentially untreatable infections</w:t>
      </w:r>
      <w:r w:rsidRPr="0077386F">
        <w:rPr>
          <w:sz w:val="14"/>
        </w:rPr>
        <w:t>,” Director Dr. Tom Frieden said when the CDC issued its warning. He asked doctors, hospitals and public health officials to “work together” to “stop these infections from spreading.” The 2014 Report to the President expressed a similar concern: “</w:t>
      </w:r>
      <w:r w:rsidRPr="0077386F">
        <w:rPr>
          <w:rStyle w:val="StyleUnderline"/>
        </w:rPr>
        <w:t xml:space="preserve">The evolution of </w:t>
      </w:r>
      <w:r w:rsidRPr="0077386F">
        <w:rPr>
          <w:rStyle w:val="StyleUnderline"/>
          <w:highlight w:val="green"/>
        </w:rPr>
        <w:t>a</w:t>
      </w:r>
      <w:r w:rsidRPr="0077386F">
        <w:rPr>
          <w:rStyle w:val="StyleUnderline"/>
        </w:rPr>
        <w:t>nti</w:t>
      </w:r>
      <w:r w:rsidRPr="0077386F">
        <w:rPr>
          <w:rStyle w:val="StyleUnderline"/>
          <w:highlight w:val="green"/>
        </w:rPr>
        <w:t>b</w:t>
      </w:r>
      <w:r w:rsidRPr="0077386F">
        <w:rPr>
          <w:rStyle w:val="StyleUnderline"/>
        </w:rPr>
        <w:t xml:space="preserve">iotic </w:t>
      </w:r>
      <w:r w:rsidRPr="0077386F">
        <w:rPr>
          <w:rStyle w:val="StyleUnderline"/>
          <w:highlight w:val="green"/>
        </w:rPr>
        <w:t>r</w:t>
      </w:r>
      <w:r w:rsidRPr="0077386F">
        <w:rPr>
          <w:rStyle w:val="StyleUnderline"/>
        </w:rPr>
        <w:t xml:space="preserve">esistance </w:t>
      </w:r>
      <w:r w:rsidRPr="0077386F">
        <w:rPr>
          <w:rStyle w:val="StyleUnderline"/>
          <w:highlight w:val="green"/>
        </w:rPr>
        <w:t>is</w:t>
      </w:r>
      <w:r w:rsidRPr="0077386F">
        <w:rPr>
          <w:rStyle w:val="StyleUnderline"/>
        </w:rPr>
        <w:t xml:space="preserve"> now </w:t>
      </w:r>
      <w:r w:rsidRPr="0077386F">
        <w:rPr>
          <w:rStyle w:val="StyleUnderline"/>
          <w:highlight w:val="green"/>
        </w:rPr>
        <w:t xml:space="preserve">occurring at an alarming rate and </w:t>
      </w:r>
      <w:r w:rsidRPr="0077386F">
        <w:rPr>
          <w:rStyle w:val="StyleUnderline"/>
        </w:rPr>
        <w:t>is</w:t>
      </w:r>
      <w:r w:rsidRPr="0077386F">
        <w:rPr>
          <w:rStyle w:val="StyleUnderline"/>
          <w:highlight w:val="green"/>
        </w:rPr>
        <w:t xml:space="preserve"> outpacing </w:t>
      </w:r>
      <w:r w:rsidRPr="0077386F">
        <w:rPr>
          <w:rStyle w:val="StyleUnderline"/>
        </w:rPr>
        <w:t xml:space="preserve">the </w:t>
      </w:r>
      <w:r w:rsidRPr="0077386F">
        <w:rPr>
          <w:rStyle w:val="StyleUnderline"/>
          <w:highlight w:val="green"/>
        </w:rPr>
        <w:t xml:space="preserve">development of </w:t>
      </w:r>
      <w:r w:rsidRPr="0077386F">
        <w:rPr>
          <w:rStyle w:val="StyleUnderline"/>
        </w:rPr>
        <w:t xml:space="preserve">new </w:t>
      </w:r>
      <w:r w:rsidRPr="0077386F">
        <w:rPr>
          <w:rStyle w:val="StyleUnderline"/>
          <w:highlight w:val="green"/>
        </w:rPr>
        <w:t>countermeasures</w:t>
      </w:r>
      <w:r w:rsidRPr="0077386F">
        <w:rPr>
          <w:sz w:val="14"/>
        </w:rPr>
        <w:t xml:space="preserve"> capable of thwarting infections in humans. </w:t>
      </w:r>
      <w:r w:rsidRPr="0077386F">
        <w:rPr>
          <w:rStyle w:val="StyleUnderline"/>
        </w:rPr>
        <w:t xml:space="preserve">This situation threatens patient care, economic growth, public health, agriculture, economic security and national security.” </w:t>
      </w:r>
      <w:r w:rsidRPr="0077386F">
        <w:rPr>
          <w:sz w:val="14"/>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77386F">
        <w:rPr>
          <w:sz w:val="14"/>
        </w:rPr>
        <w:t>Winegarden</w:t>
      </w:r>
      <w:proofErr w:type="spellEnd"/>
      <w:r w:rsidRPr="0077386F">
        <w:rPr>
          <w:sz w:val="14"/>
        </w:rPr>
        <w:t xml:space="preserve"> writes in the Pacific Research Institute’s newly-released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r w:rsidRPr="0077386F">
        <w:rPr>
          <w:rStyle w:val="StyleUnderline"/>
        </w:rPr>
        <w:t xml:space="preserve">At the same time that there’s been an increase in AMR, </w:t>
      </w:r>
      <w:r w:rsidRPr="0077386F">
        <w:rPr>
          <w:rStyle w:val="StyleUnderline"/>
          <w:highlight w:val="green"/>
        </w:rPr>
        <w:t xml:space="preserve">there has been “a sharp decline in </w:t>
      </w:r>
      <w:r w:rsidRPr="0077386F">
        <w:rPr>
          <w:rStyle w:val="StyleUnderline"/>
        </w:rPr>
        <w:t xml:space="preserve">the </w:t>
      </w:r>
      <w:r w:rsidRPr="0077386F">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proofErr w:type="spellStart"/>
      <w:r w:rsidRPr="0077386F">
        <w:rPr>
          <w:sz w:val="14"/>
        </w:rPr>
        <w:t>Winegarden</w:t>
      </w:r>
      <w:proofErr w:type="spellEnd"/>
      <w:r w:rsidRPr="0077386F">
        <w:rPr>
          <w:sz w:val="14"/>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77386F">
        <w:rPr>
          <w:sz w:val="14"/>
        </w:rPr>
        <w:t>Winegarden’s</w:t>
      </w:r>
      <w:proofErr w:type="spellEnd"/>
      <w:r w:rsidRPr="0077386F">
        <w:rPr>
          <w:sz w:val="14"/>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77386F">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77386F">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77386F">
        <w:rPr>
          <w:sz w:val="14"/>
        </w:rPr>
        <w:t>Winegarden</w:t>
      </w:r>
      <w:proofErr w:type="spellEnd"/>
      <w:r w:rsidRPr="0077386F">
        <w:rPr>
          <w:sz w:val="14"/>
        </w:rPr>
        <w:t xml:space="preserve"> says that particular drug class is among several that “face unique impediments” that serve as disincentives for innovation. </w:t>
      </w:r>
      <w:r w:rsidRPr="0077386F">
        <w:rPr>
          <w:rStyle w:val="StyleUnderline"/>
        </w:rPr>
        <w:t xml:space="preserve">To overcome the steep hill </w:t>
      </w:r>
      <w:r w:rsidRPr="0077386F">
        <w:rPr>
          <w:rStyle w:val="StyleUnderline"/>
          <w:highlight w:val="green"/>
        </w:rPr>
        <w:t>that</w:t>
      </w:r>
      <w:r w:rsidRPr="0077386F">
        <w:rPr>
          <w:rStyle w:val="StyleUnderline"/>
        </w:rPr>
        <w:t xml:space="preserve"> </w:t>
      </w:r>
      <w:r w:rsidRPr="0077386F">
        <w:rPr>
          <w:rStyle w:val="StyleUnderline"/>
          <w:highlight w:val="green"/>
        </w:rPr>
        <w:t>impedes</w:t>
      </w:r>
      <w:r w:rsidRPr="0077386F">
        <w:rPr>
          <w:rStyle w:val="StyleUnderline"/>
        </w:rPr>
        <w:t xml:space="preserve"> the </w:t>
      </w:r>
      <w:r w:rsidRPr="0077386F">
        <w:rPr>
          <w:rStyle w:val="StyleUnderline"/>
          <w:highlight w:val="green"/>
        </w:rPr>
        <w:t>development</w:t>
      </w:r>
      <w:r w:rsidRPr="0077386F">
        <w:rPr>
          <w:rStyle w:val="StyleUnderline"/>
        </w:rPr>
        <w:t xml:space="preserve"> of new AMR drugs, lawmakers must implement policies that </w:t>
      </w:r>
      <w:r w:rsidRPr="0077386F">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77386F">
        <w:rPr>
          <w:rStyle w:val="StyleUnderline"/>
          <w:highlight w:val="green"/>
        </w:rPr>
        <w:t xml:space="preserve">let the market do what it does </w:t>
      </w:r>
      <w:r w:rsidRPr="0077386F">
        <w:rPr>
          <w:rStyle w:val="StyleUnderline"/>
        </w:rPr>
        <w:t xml:space="preserve">so well. In this case, that’s </w:t>
      </w:r>
      <w:r w:rsidRPr="0077386F">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77386F">
        <w:rPr>
          <w:rStyle w:val="StyleUnderline"/>
          <w:highlight w:val="green"/>
        </w:rPr>
        <w:t>If</w:t>
      </w:r>
      <w:r w:rsidRPr="0077386F">
        <w:rPr>
          <w:rStyle w:val="StyleUnderline"/>
        </w:rPr>
        <w:t xml:space="preserve"> the proper </w:t>
      </w:r>
      <w:r w:rsidRPr="0077386F">
        <w:rPr>
          <w:rStyle w:val="StyleUnderline"/>
          <w:highlight w:val="green"/>
        </w:rPr>
        <w:t xml:space="preserve">incentives are in place, the </w:t>
      </w:r>
      <w:r w:rsidRPr="0077386F">
        <w:rPr>
          <w:rStyle w:val="StyleUnderline"/>
        </w:rPr>
        <w:t xml:space="preserve">needed </w:t>
      </w:r>
      <w:r w:rsidRPr="0077386F">
        <w:rPr>
          <w:rStyle w:val="StyleUnderline"/>
          <w:highlight w:val="green"/>
        </w:rPr>
        <w:t xml:space="preserve">treatments </w:t>
      </w:r>
      <w:r w:rsidRPr="0077386F">
        <w:rPr>
          <w:rStyle w:val="StyleUnderline"/>
        </w:rPr>
        <w:t xml:space="preserve">will </w:t>
      </w:r>
      <w:r w:rsidRPr="0077386F">
        <w:rPr>
          <w:rStyle w:val="StyleUnderline"/>
          <w:highlight w:val="green"/>
        </w:rPr>
        <w:t>follow.</w:t>
      </w:r>
    </w:p>
    <w:p w14:paraId="1302CE2C" w14:textId="77777777" w:rsidR="00D17300" w:rsidRDefault="00D17300" w:rsidP="00D17300">
      <w:pPr>
        <w:pStyle w:val="Heading4"/>
      </w:pPr>
      <w:r>
        <w:t>Capitalism is key to economic growth – solves hunger and poverty</w:t>
      </w:r>
    </w:p>
    <w:p w14:paraId="6DAC261A" w14:textId="77777777" w:rsidR="00D17300" w:rsidRPr="0046765C" w:rsidRDefault="00D17300" w:rsidP="00D17300">
      <w:pPr>
        <w:spacing w:after="0" w:line="240" w:lineRule="auto"/>
        <w:rPr>
          <w:rStyle w:val="Style13ptBold"/>
          <w:b w:val="0"/>
          <w:sz w:val="16"/>
        </w:rPr>
      </w:pPr>
      <w:proofErr w:type="spellStart"/>
      <w:r>
        <w:rPr>
          <w:rStyle w:val="Style13ptBold"/>
        </w:rPr>
        <w:t>Zitelmann</w:t>
      </w:r>
      <w:proofErr w:type="spellEnd"/>
      <w:r>
        <w:rPr>
          <w:rStyle w:val="Style13ptBold"/>
        </w:rPr>
        <w:t xml:space="preserve"> 20 </w:t>
      </w:r>
      <w:r w:rsidRPr="0046765C">
        <w:t>[(</w:t>
      </w:r>
      <w:proofErr w:type="spellStart"/>
      <w:proofErr w:type="gramStart"/>
      <w:r w:rsidRPr="0046765C">
        <w:t>Dr.Rainer</w:t>
      </w:r>
      <w:proofErr w:type="spellEnd"/>
      <w:proofErr w:type="gramEnd"/>
      <w:r w:rsidRPr="0046765C">
        <w:t xml:space="preserve">,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w:t>
      </w:r>
      <w:proofErr w:type="gramStart"/>
      <w:r w:rsidRPr="0046765C">
        <w:t>And</w:t>
      </w:r>
      <w:proofErr w:type="gramEnd"/>
      <w:r w:rsidRPr="0046765C">
        <w:t xml:space="preserve"> Environmental Destruction” Forbes, 7/13/2020] BC</w:t>
      </w:r>
    </w:p>
    <w:p w14:paraId="003EB586" w14:textId="77777777" w:rsidR="00D17300" w:rsidRPr="006E5957" w:rsidRDefault="00D17300" w:rsidP="00D17300">
      <w:pPr>
        <w:rPr>
          <w:rStyle w:val="StyleUnderline"/>
        </w:rPr>
      </w:pPr>
      <w:r>
        <w:t xml:space="preserve">As one argument would have it, capitalism is responsible for the destruction of the environment because capitalism is based on </w:t>
      </w:r>
      <w:r w:rsidRPr="00A80A41">
        <w:t xml:space="preserve">growth. And yes, </w:t>
      </w:r>
      <w:r w:rsidRPr="00A80A41">
        <w:rPr>
          <w:rStyle w:val="StyleUnderline"/>
        </w:rPr>
        <w:t>capitalism has led to tremendous economic growth. But</w:t>
      </w:r>
      <w:r w:rsidRPr="006E5957">
        <w:rPr>
          <w:rStyle w:val="StyleUnderline"/>
        </w:rPr>
        <w:t xml:space="preserve"> </w:t>
      </w:r>
      <w:r w:rsidRPr="0046765C">
        <w:rPr>
          <w:rStyle w:val="StyleUnderline"/>
          <w:highlight w:val="green"/>
        </w:rPr>
        <w:t xml:space="preserve">without </w:t>
      </w:r>
      <w:r w:rsidRPr="00A80A41">
        <w:rPr>
          <w:rStyle w:val="StyleUnderline"/>
        </w:rPr>
        <w:t>this</w:t>
      </w:r>
      <w:r w:rsidRPr="006E5957">
        <w:rPr>
          <w:rStyle w:val="StyleUnderline"/>
        </w:rPr>
        <w:t xml:space="preserve"> </w:t>
      </w:r>
      <w:r w:rsidRPr="00A80A41">
        <w:rPr>
          <w:rStyle w:val="StyleUnderline"/>
          <w:highlight w:val="green"/>
        </w:rPr>
        <w:t>growth,</w:t>
      </w:r>
      <w:r w:rsidRPr="006E5957">
        <w:rPr>
          <w:rStyle w:val="StyleUnderline"/>
        </w:rPr>
        <w:t xml:space="preserve"> </w:t>
      </w:r>
      <w:r w:rsidRPr="0046765C">
        <w:rPr>
          <w:rStyle w:val="StyleUnderline"/>
          <w:highlight w:val="green"/>
        </w:rPr>
        <w:t>an</w:t>
      </w:r>
      <w:r w:rsidRPr="006E5957">
        <w:rPr>
          <w:rStyle w:val="StyleUnderline"/>
        </w:rPr>
        <w:t xml:space="preserve"> ever-</w:t>
      </w:r>
      <w:r w:rsidRPr="0046765C">
        <w:rPr>
          <w:rStyle w:val="StyleUnderline"/>
          <w:highlight w:val="green"/>
        </w:rPr>
        <w:t>expanding</w:t>
      </w:r>
      <w:r w:rsidRPr="006E5957">
        <w:rPr>
          <w:rStyle w:val="StyleUnderline"/>
        </w:rPr>
        <w:t xml:space="preserve"> world </w:t>
      </w:r>
      <w:r w:rsidRPr="0046765C">
        <w:rPr>
          <w:rStyle w:val="StyleUnderline"/>
          <w:highlight w:val="green"/>
        </w:rPr>
        <w:t xml:space="preserve">population would </w:t>
      </w:r>
      <w:r w:rsidRPr="0046765C">
        <w:rPr>
          <w:rStyle w:val="Emphasis"/>
          <w:highlight w:val="green"/>
        </w:rPr>
        <w:t>not have been able to provide</w:t>
      </w:r>
      <w:r w:rsidRPr="006E5957">
        <w:rPr>
          <w:rStyle w:val="Emphasis"/>
        </w:rPr>
        <w:t xml:space="preserve"> even the most </w:t>
      </w:r>
      <w:r w:rsidRPr="0046765C">
        <w:rPr>
          <w:rStyle w:val="Emphasis"/>
          <w:highlight w:val="green"/>
        </w:rPr>
        <w:t>basic</w:t>
      </w:r>
      <w:r w:rsidRPr="006E5957">
        <w:rPr>
          <w:rStyle w:val="Emphasis"/>
        </w:rPr>
        <w:t xml:space="preserve"> </w:t>
      </w:r>
      <w:r w:rsidRPr="0046765C">
        <w:rPr>
          <w:rStyle w:val="Emphasis"/>
          <w:highlight w:val="green"/>
        </w:rPr>
        <w:t>necessities</w:t>
      </w:r>
      <w:r w:rsidRPr="006E5957">
        <w:rPr>
          <w:rStyle w:val="Emphasis"/>
        </w:rPr>
        <w:t>.</w:t>
      </w:r>
      <w:r w:rsidRPr="006E5957">
        <w:rPr>
          <w:rStyle w:val="StyleUnderline"/>
        </w:rPr>
        <w:t xml:space="preserve"> After all, in 1800, there were just one billion people on the planet; today there are more than seven billion.</w:t>
      </w:r>
    </w:p>
    <w:p w14:paraId="00C695BF" w14:textId="77777777" w:rsidR="00D17300" w:rsidRDefault="00D17300" w:rsidP="00D17300">
      <w:r>
        <w:t xml:space="preserve">Economic Growth Helps </w:t>
      </w:r>
      <w:proofErr w:type="gramStart"/>
      <w:r>
        <w:t>To</w:t>
      </w:r>
      <w:proofErr w:type="gramEnd"/>
      <w:r>
        <w:t xml:space="preserve"> Combat Hunger And Poverty</w:t>
      </w:r>
    </w:p>
    <w:p w14:paraId="5D6B7F7A" w14:textId="77777777" w:rsidR="00D17300" w:rsidRPr="006E5957" w:rsidRDefault="00D17300" w:rsidP="00D17300">
      <w:pPr>
        <w:rPr>
          <w:rStyle w:val="StyleUnderline"/>
        </w:rPr>
      </w:pPr>
      <w:r>
        <w:t>It is all the more astonishing that</w:t>
      </w:r>
      <w:r w:rsidRPr="006E5957">
        <w:rPr>
          <w:rStyle w:val="StyleUnderline"/>
        </w:rPr>
        <w:t xml:space="preserve">, </w:t>
      </w:r>
      <w:r w:rsidRPr="0046765C">
        <w:rPr>
          <w:rStyle w:val="StyleUnderline"/>
          <w:highlight w:val="green"/>
        </w:rPr>
        <w:t>despite</w:t>
      </w:r>
      <w:r w:rsidRPr="006E5957">
        <w:rPr>
          <w:rStyle w:val="StyleUnderline"/>
        </w:rPr>
        <w:t xml:space="preserve"> this </w:t>
      </w:r>
      <w:r w:rsidRPr="0046765C">
        <w:rPr>
          <w:rStyle w:val="StyleUnderline"/>
          <w:highlight w:val="green"/>
        </w:rPr>
        <w:t>rapid population growth, the world has not been overcome by</w:t>
      </w:r>
      <w:r w:rsidRPr="006E5957">
        <w:rPr>
          <w:rStyle w:val="StyleUnderline"/>
        </w:rPr>
        <w:t xml:space="preserve"> rampant </w:t>
      </w:r>
      <w:r w:rsidRPr="0046765C">
        <w:rPr>
          <w:rStyle w:val="StyleUnderline"/>
          <w:highlight w:val="green"/>
        </w:rPr>
        <w:t>poverty. Looking</w:t>
      </w:r>
      <w:r w:rsidRPr="006E5957">
        <w:rPr>
          <w:rStyle w:val="StyleUnderline"/>
        </w:rPr>
        <w:t xml:space="preserve"> back </w:t>
      </w:r>
      <w:r w:rsidRPr="0046765C">
        <w:rPr>
          <w:rStyle w:val="StyleUnderline"/>
          <w:highlight w:val="green"/>
        </w:rPr>
        <w:t>to 1800,</w:t>
      </w:r>
      <w:r w:rsidRPr="006E5957">
        <w:rPr>
          <w:rStyle w:val="StyleUnderline"/>
        </w:rPr>
        <w:t xml:space="preserve"> most people in the world were extremely poor—average incomes were the same as they are in the poorest countries in Africa today and more than </w:t>
      </w:r>
      <w:r w:rsidRPr="0046765C">
        <w:rPr>
          <w:rStyle w:val="StyleUnderline"/>
          <w:highlight w:val="green"/>
        </w:rPr>
        <w:t>90% of the global population was</w:t>
      </w:r>
      <w:r w:rsidRPr="006E5957">
        <w:rPr>
          <w:rStyle w:val="StyleUnderline"/>
        </w:rPr>
        <w:t xml:space="preserve"> living </w:t>
      </w:r>
      <w:r w:rsidRPr="0046765C">
        <w:rPr>
          <w:rStyle w:val="StyleUnderline"/>
          <w:highlight w:val="green"/>
        </w:rPr>
        <w:t>in extreme poverty</w:t>
      </w:r>
      <w:r w:rsidRPr="0046765C">
        <w:rPr>
          <w:highlight w:val="green"/>
        </w:rPr>
        <w:t>.</w:t>
      </w:r>
      <w:r w:rsidRPr="0046765C">
        <w:rPr>
          <w:rStyle w:val="Emphasis"/>
          <w:highlight w:val="green"/>
        </w:rPr>
        <w:t xml:space="preserve"> </w:t>
      </w:r>
      <w:r w:rsidRPr="000F4BD8">
        <w:rPr>
          <w:rStyle w:val="Emphasis"/>
        </w:rPr>
        <w:t xml:space="preserve">The development of </w:t>
      </w:r>
      <w:r w:rsidRPr="0046765C">
        <w:rPr>
          <w:rStyle w:val="Emphasis"/>
          <w:highlight w:val="green"/>
        </w:rPr>
        <w:t>capitalism</w:t>
      </w:r>
      <w:r w:rsidRPr="006E5957">
        <w:rPr>
          <w:rStyle w:val="Emphasis"/>
        </w:rPr>
        <w:t xml:space="preserve"> and economic growth </w:t>
      </w:r>
      <w:r w:rsidRPr="0046765C">
        <w:rPr>
          <w:rStyle w:val="Emphasis"/>
          <w:highlight w:val="green"/>
        </w:rPr>
        <w:t>reduced the proportion</w:t>
      </w:r>
      <w:r w:rsidRPr="006E5957">
        <w:rPr>
          <w:rStyle w:val="Emphasis"/>
        </w:rPr>
        <w:t xml:space="preserve"> of extremely poor people in the world </w:t>
      </w:r>
      <w:r w:rsidRPr="0046765C">
        <w:rPr>
          <w:rStyle w:val="Emphasis"/>
          <w:highlight w:val="green"/>
        </w:rPr>
        <w:t>to less than 10%—despite the sevenfold increase in</w:t>
      </w:r>
      <w:r w:rsidRPr="006E5957">
        <w:rPr>
          <w:rStyle w:val="Emphasis"/>
        </w:rPr>
        <w:t xml:space="preserve"> the global </w:t>
      </w:r>
      <w:r w:rsidRPr="0046765C">
        <w:rPr>
          <w:rStyle w:val="Emphasis"/>
          <w:highlight w:val="green"/>
        </w:rPr>
        <w:t>population</w:t>
      </w:r>
      <w:r w:rsidRPr="006E5957">
        <w:rPr>
          <w:rStyle w:val="Emphasis"/>
        </w:rPr>
        <w:t xml:space="preserve"> during this same period.</w:t>
      </w:r>
      <w:r>
        <w:t xml:space="preserve"> </w:t>
      </w:r>
      <w:proofErr w:type="gramStart"/>
      <w:r>
        <w:t>So</w:t>
      </w:r>
      <w:proofErr w:type="gramEnd"/>
      <w:r>
        <w:t xml:space="preserve"> </w:t>
      </w:r>
      <w:r w:rsidRPr="006E5957">
        <w:rPr>
          <w:rStyle w:val="StyleUnderline"/>
        </w:rPr>
        <w:t xml:space="preserve">growth is not a bad thing in and of itself. In fact, </w:t>
      </w:r>
      <w:r w:rsidRPr="0046765C">
        <w:rPr>
          <w:rStyle w:val="Emphasis"/>
          <w:highlight w:val="green"/>
        </w:rPr>
        <w:t>growth</w:t>
      </w:r>
      <w:r w:rsidRPr="006E5957">
        <w:rPr>
          <w:rStyle w:val="Emphasis"/>
        </w:rPr>
        <w:t xml:space="preserve"> has </w:t>
      </w:r>
      <w:r w:rsidRPr="0046765C">
        <w:rPr>
          <w:rStyle w:val="Emphasis"/>
          <w:highlight w:val="green"/>
        </w:rPr>
        <w:t>led to a reduction in hunger and poverty.</w:t>
      </w:r>
    </w:p>
    <w:p w14:paraId="0006514A" w14:textId="77777777" w:rsidR="00D17300" w:rsidRPr="006E5957" w:rsidRDefault="00D17300" w:rsidP="00D17300">
      <w:pPr>
        <w:rPr>
          <w:rStyle w:val="StyleUnderline"/>
        </w:rPr>
      </w:pPr>
      <w:r w:rsidRPr="0046765C">
        <w:rPr>
          <w:rStyle w:val="Emphasis"/>
          <w:highlight w:val="green"/>
        </w:rPr>
        <w:t>Life expectancy</w:t>
      </w:r>
      <w:r w:rsidRPr="006E5957">
        <w:rPr>
          <w:rStyle w:val="Emphasis"/>
        </w:rPr>
        <w:t xml:space="preserve"> at birth </w:t>
      </w:r>
      <w:r w:rsidRPr="0046765C">
        <w:rPr>
          <w:rStyle w:val="Emphasis"/>
          <w:highlight w:val="green"/>
        </w:rPr>
        <w:t>has increased more than twice</w:t>
      </w:r>
      <w:r w:rsidRPr="006E5957">
        <w:rPr>
          <w:rStyle w:val="Emphasis"/>
        </w:rPr>
        <w:t xml:space="preserve"> as much in the last century as in the previous 200,000 years</w:t>
      </w:r>
      <w:r>
        <w:t xml:space="preserve">. </w:t>
      </w:r>
      <w:r w:rsidRPr="006E5957">
        <w:rPr>
          <w:rStyle w:val="StyleUnderline"/>
        </w:rPr>
        <w:t xml:space="preserve">The probability of a child born today reaching retirement age is higher than the probability of previous generations ever celebrating their fifth </w:t>
      </w:r>
      <w:r w:rsidRPr="000F4BD8">
        <w:rPr>
          <w:rStyle w:val="StyleUnderline"/>
        </w:rPr>
        <w:t>birthdays.</w:t>
      </w:r>
      <w:r w:rsidRPr="000F4BD8">
        <w:t xml:space="preserve"> </w:t>
      </w:r>
      <w:r w:rsidRPr="000F4BD8">
        <w:rPr>
          <w:rStyle w:val="StyleUnderline"/>
        </w:rPr>
        <w:t xml:space="preserve">In 1900, the average life expectancy worldwide was </w:t>
      </w:r>
      <w:r w:rsidRPr="000F4BD8">
        <w:rPr>
          <w:rStyle w:val="Emphasis"/>
        </w:rPr>
        <w:t>31 years</w:t>
      </w:r>
      <w:r w:rsidRPr="000F4BD8">
        <w:rPr>
          <w:rStyle w:val="StyleUnderline"/>
        </w:rPr>
        <w:t xml:space="preserve">; today it stands at </w:t>
      </w:r>
      <w:r w:rsidRPr="000F4BD8">
        <w:rPr>
          <w:rStyle w:val="Emphasis"/>
        </w:rPr>
        <w:t>71 years</w:t>
      </w:r>
      <w:r w:rsidRPr="000F4BD8">
        <w:rPr>
          <w:rStyle w:val="StyleUnderline"/>
        </w:rPr>
        <w:t>.</w:t>
      </w:r>
      <w:r w:rsidRPr="000F4BD8">
        <w:t xml:space="preserve"> </w:t>
      </w:r>
      <w:r w:rsidRPr="000F4BD8">
        <w:rPr>
          <w:rStyle w:val="StyleUnderline"/>
        </w:rPr>
        <w:t>Of the roughly 8,000 generations of Homo sapiens</w:t>
      </w:r>
      <w:r w:rsidRPr="000F4BD8">
        <w:t xml:space="preserve"> since our species emerged approximately 200,000 years ago, </w:t>
      </w:r>
      <w:r w:rsidRPr="000F4BD8">
        <w:rPr>
          <w:rStyle w:val="StyleUnderline"/>
        </w:rPr>
        <w:t>only the last four have experienced massive declines in mortality rates.</w:t>
      </w:r>
    </w:p>
    <w:p w14:paraId="0D693424" w14:textId="77777777" w:rsidR="00D17300" w:rsidRPr="006E5957" w:rsidRDefault="00D17300" w:rsidP="00D17300">
      <w:pPr>
        <w:rPr>
          <w:rStyle w:val="StyleUnderline"/>
        </w:rPr>
      </w:pPr>
      <w:r w:rsidRPr="006E5957">
        <w:rPr>
          <w:rStyle w:val="StyleUnderline"/>
        </w:rPr>
        <w:t xml:space="preserve">In the last 140 years there have been 106 major famines, each of which has cost more than 100,000 lives. </w:t>
      </w:r>
      <w:r w:rsidRPr="0046765C">
        <w:rPr>
          <w:rStyle w:val="Emphasis"/>
          <w:highlight w:val="green"/>
        </w:rPr>
        <w:t>The death toll has been particularly</w:t>
      </w:r>
      <w:r w:rsidRPr="006E5957">
        <w:rPr>
          <w:rStyle w:val="Emphasis"/>
        </w:rPr>
        <w:t xml:space="preserve"> </w:t>
      </w:r>
      <w:r w:rsidRPr="0046765C">
        <w:rPr>
          <w:rStyle w:val="Emphasis"/>
          <w:highlight w:val="green"/>
        </w:rPr>
        <w:t>high in socialist countries</w:t>
      </w:r>
      <w:r w:rsidRPr="006E5957">
        <w:rPr>
          <w:rStyle w:val="Emphasis"/>
        </w:rPr>
        <w:t xml:space="preserve"> such as the Soviet Union, China, Cambodia, Ethiopia and North Korea, </w:t>
      </w:r>
      <w:r w:rsidRPr="0046765C">
        <w:rPr>
          <w:rStyle w:val="Emphasis"/>
          <w:highlight w:val="green"/>
        </w:rPr>
        <w:t>killing tens of millions</w:t>
      </w:r>
      <w:r w:rsidRPr="006E5957">
        <w:rPr>
          <w:rStyle w:val="Emphasis"/>
        </w:rPr>
        <w:t xml:space="preserve"> of people </w:t>
      </w:r>
      <w:r w:rsidRPr="0046765C">
        <w:rPr>
          <w:rStyle w:val="Emphasis"/>
          <w:highlight w:val="green"/>
        </w:rPr>
        <w:t>through</w:t>
      </w:r>
      <w:r w:rsidRPr="006E5957">
        <w:rPr>
          <w:rStyle w:val="Emphasis"/>
        </w:rPr>
        <w:t xml:space="preserve"> the </w:t>
      </w:r>
      <w:r w:rsidRPr="0046765C">
        <w:rPr>
          <w:rStyle w:val="Emphasis"/>
          <w:highlight w:val="green"/>
        </w:rPr>
        <w:t xml:space="preserve">forced transfer of </w:t>
      </w:r>
      <w:r w:rsidRPr="0046765C">
        <w:rPr>
          <w:rStyle w:val="Emphasis"/>
        </w:rPr>
        <w:t>private</w:t>
      </w:r>
      <w:r w:rsidRPr="006E5957">
        <w:rPr>
          <w:rStyle w:val="Emphasis"/>
        </w:rPr>
        <w:t xml:space="preserve"> </w:t>
      </w:r>
      <w:r w:rsidRPr="0046765C">
        <w:rPr>
          <w:rStyle w:val="Emphasis"/>
          <w:highlight w:val="green"/>
        </w:rPr>
        <w:t>means of production</w:t>
      </w:r>
      <w:r w:rsidRPr="006E5957">
        <w:rPr>
          <w:rStyle w:val="Emphasis"/>
        </w:rPr>
        <w:t xml:space="preserve"> to public economies and the weaponization of hunger.</w:t>
      </w:r>
      <w:r>
        <w:t xml:space="preserve"> On its own, </w:t>
      </w:r>
      <w:r w:rsidRPr="0046765C">
        <w:rPr>
          <w:rStyle w:val="StyleUnderline"/>
          <w:highlight w:val="green"/>
        </w:rPr>
        <w:t>the biggest socialist experiment</w:t>
      </w:r>
      <w:r w:rsidRPr="006E5957">
        <w:rPr>
          <w:rStyle w:val="StyleUnderline"/>
        </w:rPr>
        <w:t xml:space="preserve"> in history, Mao’s Great Leap Forward in the late 1950s </w:t>
      </w:r>
      <w:r w:rsidRPr="0046765C">
        <w:rPr>
          <w:rStyle w:val="StyleUnderline"/>
          <w:highlight w:val="green"/>
        </w:rPr>
        <w:t xml:space="preserve">killed more than </w:t>
      </w:r>
      <w:r w:rsidRPr="0046765C">
        <w:rPr>
          <w:rStyle w:val="Emphasis"/>
          <w:highlight w:val="green"/>
        </w:rPr>
        <w:t>45 million</w:t>
      </w:r>
      <w:r w:rsidRPr="006E5957">
        <w:rPr>
          <w:rStyle w:val="StyleUnderline"/>
        </w:rPr>
        <w:t xml:space="preserve"> Chinese.</w:t>
      </w:r>
    </w:p>
    <w:p w14:paraId="1801FBA9" w14:textId="77777777" w:rsidR="00D17300" w:rsidRDefault="00D17300" w:rsidP="00D17300">
      <w:pPr>
        <w:rPr>
          <w:rStyle w:val="Emphasis"/>
        </w:rPr>
      </w:pPr>
      <w:r w:rsidRPr="0046765C">
        <w:rPr>
          <w:rStyle w:val="Emphasis"/>
          <w:highlight w:val="green"/>
        </w:rPr>
        <w:t xml:space="preserve">The number of deaths due to </w:t>
      </w:r>
      <w:r w:rsidRPr="0046765C">
        <w:rPr>
          <w:rStyle w:val="Emphasis"/>
        </w:rPr>
        <w:t xml:space="preserve">major </w:t>
      </w:r>
      <w:r w:rsidRPr="0046765C">
        <w:rPr>
          <w:rStyle w:val="Emphasis"/>
          <w:highlight w:val="green"/>
        </w:rPr>
        <w:t xml:space="preserve">famines </w:t>
      </w:r>
      <w:r w:rsidRPr="0046765C">
        <w:rPr>
          <w:rStyle w:val="Emphasis"/>
        </w:rPr>
        <w:t xml:space="preserve">fell to </w:t>
      </w:r>
      <w:r w:rsidRPr="0046765C">
        <w:rPr>
          <w:rStyle w:val="Emphasis"/>
          <w:highlight w:val="green"/>
        </w:rPr>
        <w:t>1.4 million per year in</w:t>
      </w:r>
      <w:r w:rsidRPr="006E5957">
        <w:rPr>
          <w:rStyle w:val="Emphasis"/>
        </w:rPr>
        <w:t xml:space="preserve"> the </w:t>
      </w:r>
      <w:r w:rsidRPr="0046765C">
        <w:rPr>
          <w:rStyle w:val="Emphasis"/>
          <w:highlight w:val="green"/>
        </w:rPr>
        <w:t>1990s</w:t>
      </w:r>
      <w:r>
        <w:t>—</w:t>
      </w:r>
      <w:r w:rsidRPr="006E5957">
        <w:rPr>
          <w:rStyle w:val="StyleUnderline"/>
        </w:rPr>
        <w:t xml:space="preserve">not least as a result of the collapse of socialist systems worldwide and China increasingly embracing capitalism. </w:t>
      </w:r>
      <w:r w:rsidRPr="0046765C">
        <w:rPr>
          <w:rStyle w:val="StyleUnderline"/>
          <w:highlight w:val="green"/>
        </w:rPr>
        <w:t>In the first two decades of the 21st century</w:t>
      </w:r>
      <w:r w:rsidRPr="006E5957">
        <w:rPr>
          <w:rStyle w:val="StyleUnderline"/>
        </w:rPr>
        <w:t xml:space="preserve"> approximately </w:t>
      </w:r>
      <w:r w:rsidRPr="0046765C">
        <w:rPr>
          <w:rStyle w:val="StyleUnderline"/>
          <w:highlight w:val="green"/>
        </w:rPr>
        <w:t>600,000 people perished</w:t>
      </w:r>
      <w:r w:rsidRPr="006E5957">
        <w:rPr>
          <w:rStyle w:val="StyleUnderline"/>
        </w:rPr>
        <w:t xml:space="preserve"> of hunger</w:t>
      </w:r>
      <w:r>
        <w:t xml:space="preserve">. </w:t>
      </w:r>
      <w:r w:rsidRPr="006E5957">
        <w:rPr>
          <w:rStyle w:val="Emphasis"/>
        </w:rPr>
        <w:t xml:space="preserve">That is </w:t>
      </w:r>
      <w:r w:rsidRPr="0046765C">
        <w:rPr>
          <w:rStyle w:val="Emphasis"/>
          <w:highlight w:val="green"/>
        </w:rPr>
        <w:t>equivalent to</w:t>
      </w:r>
      <w:r w:rsidRPr="006E5957">
        <w:rPr>
          <w:rStyle w:val="Emphasis"/>
        </w:rPr>
        <w:t xml:space="preserve"> </w:t>
      </w:r>
      <w:r w:rsidRPr="0046765C">
        <w:rPr>
          <w:rStyle w:val="Emphasis"/>
        </w:rPr>
        <w:t xml:space="preserve">roughly </w:t>
      </w:r>
      <w:r w:rsidRPr="0046765C">
        <w:rPr>
          <w:rStyle w:val="Emphasis"/>
          <w:highlight w:val="green"/>
        </w:rPr>
        <w:t>2% of</w:t>
      </w:r>
      <w:r w:rsidRPr="006E5957">
        <w:rPr>
          <w:rStyle w:val="Emphasis"/>
        </w:rPr>
        <w:t xml:space="preserve"> the death toll from </w:t>
      </w:r>
      <w:r w:rsidRPr="0046765C">
        <w:rPr>
          <w:rStyle w:val="Emphasis"/>
          <w:highlight w:val="green"/>
        </w:rPr>
        <w:t>the early 20th century</w:t>
      </w:r>
      <w:r>
        <w:t>—</w:t>
      </w:r>
      <w:r w:rsidRPr="0046765C">
        <w:rPr>
          <w:rStyle w:val="StyleUnderline"/>
          <w:highlight w:val="green"/>
        </w:rPr>
        <w:t>despite the fact that the</w:t>
      </w:r>
      <w:r w:rsidRPr="006E5957">
        <w:rPr>
          <w:rStyle w:val="StyleUnderline"/>
        </w:rPr>
        <w:t xml:space="preserve"> global </w:t>
      </w:r>
      <w:r w:rsidRPr="0046765C">
        <w:rPr>
          <w:rStyle w:val="StyleUnderline"/>
          <w:highlight w:val="green"/>
        </w:rPr>
        <w:t>population</w:t>
      </w:r>
      <w:r w:rsidRPr="006E5957">
        <w:rPr>
          <w:rStyle w:val="StyleUnderline"/>
        </w:rPr>
        <w:t xml:space="preserve"> </w:t>
      </w:r>
      <w:r w:rsidRPr="0046765C">
        <w:rPr>
          <w:rStyle w:val="StyleUnderline"/>
          <w:highlight w:val="green"/>
        </w:rPr>
        <w:t>is</w:t>
      </w:r>
      <w:r w:rsidRPr="0046765C">
        <w:rPr>
          <w:rStyle w:val="Emphasis"/>
          <w:highlight w:val="green"/>
        </w:rPr>
        <w:t xml:space="preserve"> four times</w:t>
      </w:r>
      <w:r w:rsidRPr="006E5957">
        <w:rPr>
          <w:rStyle w:val="Emphasis"/>
        </w:rPr>
        <w:t xml:space="preserve"> </w:t>
      </w:r>
      <w:r w:rsidRPr="0046765C">
        <w:rPr>
          <w:rStyle w:val="Emphasis"/>
          <w:highlight w:val="green"/>
        </w:rPr>
        <w:t>larger</w:t>
      </w:r>
      <w:r w:rsidRPr="006E5957">
        <w:rPr>
          <w:rStyle w:val="Emphasis"/>
        </w:rPr>
        <w:t xml:space="preserve"> today than it was back then.</w:t>
      </w:r>
    </w:p>
    <w:p w14:paraId="0A294F35" w14:textId="77777777" w:rsidR="00D17300" w:rsidRPr="00D17300" w:rsidRDefault="00D17300" w:rsidP="00D17300"/>
    <w:sectPr w:rsidR="00D17300" w:rsidRPr="00D1730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0C319C"/>
    <w:multiLevelType w:val="hybridMultilevel"/>
    <w:tmpl w:val="378ED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E53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5383"/>
    <w:rsid w:val="001E6A3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6C7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D6DEC"/>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65FE7"/>
    <w:rsid w:val="00775694"/>
    <w:rsid w:val="00784E66"/>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38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2DA4"/>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17300"/>
    <w:rsid w:val="00D17795"/>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254322"/>
  <w14:defaultImageDpi w14:val="300"/>
  <w15:docId w15:val="{0C333472-8402-7A4F-A213-D678D6CB5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1E5383"/>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1E53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53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E53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E538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rsid w:val="00D1730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1E53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5383"/>
  </w:style>
  <w:style w:type="character" w:customStyle="1" w:styleId="Heading1Char">
    <w:name w:val="Heading 1 Char"/>
    <w:aliases w:val="Pocket Char"/>
    <w:basedOn w:val="DefaultParagraphFont"/>
    <w:link w:val="Heading1"/>
    <w:uiPriority w:val="9"/>
    <w:rsid w:val="001E538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E5383"/>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1E538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1E538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E5383"/>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S"/>
    <w:basedOn w:val="DefaultParagraphFont"/>
    <w:uiPriority w:val="1"/>
    <w:qFormat/>
    <w:rsid w:val="001E5383"/>
    <w:rPr>
      <w:b/>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20"/>
    <w:qFormat/>
    <w:rsid w:val="001E5383"/>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1E538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Read,TA"/>
    <w:basedOn w:val="DefaultParagraphFont"/>
    <w:link w:val="NoSpacing"/>
    <w:uiPriority w:val="99"/>
    <w:unhideWhenUsed/>
    <w:rsid w:val="001E5383"/>
    <w:rPr>
      <w:color w:val="auto"/>
      <w:u w:val="none"/>
    </w:rPr>
  </w:style>
  <w:style w:type="paragraph" w:styleId="DocumentMap">
    <w:name w:val="Document Map"/>
    <w:basedOn w:val="Normal"/>
    <w:link w:val="DocumentMapChar"/>
    <w:uiPriority w:val="99"/>
    <w:semiHidden/>
    <w:unhideWhenUsed/>
    <w:rsid w:val="001E53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E5383"/>
    <w:rPr>
      <w:rFonts w:ascii="Lucida Grande" w:hAnsi="Lucida Grande" w:cs="Lucida Grande"/>
    </w:rPr>
  </w:style>
  <w:style w:type="paragraph" w:customStyle="1" w:styleId="textbold">
    <w:name w:val="text bold"/>
    <w:basedOn w:val="Normal"/>
    <w:link w:val="Emphasis"/>
    <w:uiPriority w:val="20"/>
    <w:qFormat/>
    <w:rsid w:val="001E5383"/>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tag"/>
    <w:basedOn w:val="Heading1"/>
    <w:link w:val="Hyperlink"/>
    <w:autoRedefine/>
    <w:uiPriority w:val="99"/>
    <w:qFormat/>
    <w:rsid w:val="001E538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Heading5Char">
    <w:name w:val="Heading 5 Char"/>
    <w:basedOn w:val="DefaultParagraphFont"/>
    <w:link w:val="Heading5"/>
    <w:uiPriority w:val="9"/>
    <w:semiHidden/>
    <w:rsid w:val="00D17300"/>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D17300"/>
    <w:rPr>
      <w:b/>
      <w:bCs/>
      <w:color w:val="404040" w:themeColor="text1" w:themeTint="BF"/>
      <w:sz w:val="26"/>
      <w:szCs w:val="26"/>
    </w:rPr>
  </w:style>
  <w:style w:type="paragraph" w:customStyle="1" w:styleId="Emphasis1">
    <w:name w:val="Emphasis1"/>
    <w:basedOn w:val="Normal"/>
    <w:autoRedefine/>
    <w:uiPriority w:val="20"/>
    <w:qFormat/>
    <w:rsid w:val="00D17300"/>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styleId="IntenseEmphasis">
    <w:name w:val="Intense Emphasis"/>
    <w:aliases w:val="cites Char Ch,9.5 pt,Intense Emphasi,Box Out,Intense Emphasis5,Heading 3 Char1 Char,Char Char Char1,Style Underli"/>
    <w:uiPriority w:val="1"/>
    <w:qFormat/>
    <w:rsid w:val="00D17795"/>
    <w:rPr>
      <w:rFonts w:ascii="Arial" w:hAnsi="Arial" w:cs="Arial" w:hint="default"/>
      <w:b w:val="0"/>
      <w:bCs w:val="0"/>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csbaonline.org/uploads/documents/Nuclear-Proliferation-in-the-Middle-East.pdf" TargetMode="External"/><Relationship Id="rId4" Type="http://schemas.openxmlformats.org/officeDocument/2006/relationships/customXml" Target="../customXml/item4.xml"/><Relationship Id="rId9" Type="http://schemas.openxmlformats.org/officeDocument/2006/relationships/hyperlink" Target="https://www.defensenews.com/opinion/commentary/2020/02/13/avoiding-a-nuclear-arms-race-in-the-middle-ea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99948D6B-A418-7E4E-91C8-89C46CB15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12723</Words>
  <Characters>72524</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85077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7</cp:revision>
  <dcterms:created xsi:type="dcterms:W3CDTF">2022-02-13T18:37:00Z</dcterms:created>
  <dcterms:modified xsi:type="dcterms:W3CDTF">2022-02-13T20:04:00Z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