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2DF294" w14:textId="77777777" w:rsidR="00590398" w:rsidRPr="000B5047" w:rsidRDefault="00590398" w:rsidP="00590398">
      <w:pPr>
        <w:pStyle w:val="Heading4"/>
        <w:rPr>
          <w:u w:val="single"/>
        </w:rPr>
      </w:pPr>
      <w:r>
        <w:t xml:space="preserve">JCPOA passes now – all parties are </w:t>
      </w:r>
      <w:r>
        <w:rPr>
          <w:u w:val="single"/>
        </w:rPr>
        <w:t>focused</w:t>
      </w:r>
      <w:r>
        <w:t xml:space="preserve"> and believe it’s </w:t>
      </w:r>
      <w:r w:rsidRPr="000B5047">
        <w:rPr>
          <w:u w:val="single"/>
        </w:rPr>
        <w:t>within reach</w:t>
      </w:r>
    </w:p>
    <w:p w14:paraId="6ABFF6B3" w14:textId="77777777" w:rsidR="00590398" w:rsidRPr="003666BF" w:rsidRDefault="00590398" w:rsidP="00590398">
      <w:pPr>
        <w:rPr>
          <w:b/>
          <w:sz w:val="26"/>
        </w:rPr>
      </w:pPr>
      <w:r>
        <w:rPr>
          <w:rStyle w:val="Style13ptBold"/>
        </w:rPr>
        <w:t xml:space="preserve">Hickey 4/5 </w:t>
      </w:r>
      <w:r w:rsidRPr="00852AAC">
        <w:rPr>
          <w:rStyle w:val="Style13ptBold"/>
          <w:b w:val="0"/>
          <w:bCs/>
          <w:sz w:val="16"/>
          <w:szCs w:val="16"/>
        </w:rPr>
        <w:t xml:space="preserve">[(Samuel M., </w:t>
      </w:r>
      <w:r w:rsidRPr="00852AAC">
        <w:rPr>
          <w:szCs w:val="16"/>
        </w:rPr>
        <w:t>Research Analyst at the Center for Arms Control and Non-Proliferation whose areas of focus include national security issues in Congress, the 2015 nuclear deal with Iran, nuclear security, and missile defense</w:t>
      </w:r>
      <w:r w:rsidRPr="00852AAC">
        <w:rPr>
          <w:rStyle w:val="Style13ptBold"/>
          <w:b w:val="0"/>
          <w:bCs/>
          <w:sz w:val="16"/>
          <w:szCs w:val="16"/>
        </w:rPr>
        <w:t>) “</w:t>
      </w:r>
      <w:r w:rsidRPr="00D36532">
        <w:rPr>
          <w:rStyle w:val="Emphasis"/>
        </w:rPr>
        <w:t xml:space="preserve">Restored </w:t>
      </w:r>
      <w:r w:rsidRPr="00D36532">
        <w:rPr>
          <w:rStyle w:val="Emphasis"/>
          <w:highlight w:val="green"/>
        </w:rPr>
        <w:t>Iran Deal May Be in Reach</w:t>
      </w:r>
      <w:r w:rsidRPr="00852AAC">
        <w:rPr>
          <w:szCs w:val="16"/>
        </w:rPr>
        <w:t>,” Arms Control Association, 4/</w:t>
      </w:r>
      <w:r>
        <w:rPr>
          <w:szCs w:val="16"/>
        </w:rPr>
        <w:t>5</w:t>
      </w:r>
      <w:r w:rsidRPr="00852AAC">
        <w:rPr>
          <w:szCs w:val="16"/>
        </w:rPr>
        <w:t>/2022] JL</w:t>
      </w:r>
    </w:p>
    <w:p w14:paraId="6168102F" w14:textId="77777777" w:rsidR="00590398" w:rsidRPr="00182EAA" w:rsidRDefault="00590398" w:rsidP="00590398">
      <w:pPr>
        <w:rPr>
          <w:sz w:val="12"/>
        </w:rPr>
      </w:pPr>
      <w:r w:rsidRPr="00182EAA">
        <w:rPr>
          <w:sz w:val="12"/>
        </w:rPr>
        <w:t xml:space="preserve">Their comments followed signs that </w:t>
      </w:r>
      <w:r w:rsidRPr="00182EAA">
        <w:rPr>
          <w:rStyle w:val="StyleUnderline"/>
          <w:highlight w:val="green"/>
        </w:rPr>
        <w:t>all parties were preparing to resume compliance</w:t>
      </w:r>
      <w:r w:rsidRPr="00182EAA">
        <w:rPr>
          <w:rStyle w:val="StyleUnderline"/>
        </w:rPr>
        <w:t xml:space="preserve"> with the deal after months of negotiations</w:t>
      </w:r>
      <w:r w:rsidRPr="00182EAA">
        <w:rPr>
          <w:sz w:val="12"/>
        </w:rPr>
        <w:t>.</w:t>
      </w:r>
    </w:p>
    <w:p w14:paraId="7041CF23" w14:textId="77777777" w:rsidR="00590398" w:rsidRPr="00182EAA" w:rsidRDefault="00590398" w:rsidP="00590398">
      <w:pPr>
        <w:rPr>
          <w:sz w:val="12"/>
        </w:rPr>
      </w:pPr>
      <w:r w:rsidRPr="00182EAA">
        <w:rPr>
          <w:rStyle w:val="StyleUnderline"/>
        </w:rPr>
        <w:t>Russia has dropped its last-minute demands for carve-outs in U.S. sanctions imposed because of the war in Ukraine</w:t>
      </w:r>
      <w:r w:rsidRPr="00182EAA">
        <w:rPr>
          <w:sz w:val="12"/>
        </w:rPr>
        <w:t xml:space="preserve">, so the </w:t>
      </w:r>
      <w:r w:rsidRPr="00182EAA">
        <w:rPr>
          <w:rStyle w:val="StyleUnderline"/>
        </w:rPr>
        <w:t>remaining hurdles to restoring the United States and Iran to mutual compliance with the deal are between Washington and Tehran</w:t>
      </w:r>
      <w:r w:rsidRPr="00182EAA">
        <w:rPr>
          <w:sz w:val="12"/>
        </w:rPr>
        <w:t>, according to negotiators and close observers of the lengthy process.</w:t>
      </w:r>
    </w:p>
    <w:p w14:paraId="27B4596B" w14:textId="77777777" w:rsidR="00590398" w:rsidRPr="00182EAA" w:rsidRDefault="00590398" w:rsidP="00590398">
      <w:r w:rsidRPr="00182EAA">
        <w:t>Restoring compliance with the deal, the Joint Comprehensive Plan of Action (JCPOA), would verifiably block Iran’s pathways to nuclear weapons development and incentivize Tehran to maintain an exclusively peaceful nuclear program. It also would restore the most rigorous monitoring regime that exists on any nuclear program.</w:t>
      </w:r>
    </w:p>
    <w:p w14:paraId="4CD72055" w14:textId="77777777" w:rsidR="00590398" w:rsidRPr="00182EAA" w:rsidRDefault="00590398" w:rsidP="00590398">
      <w:pPr>
        <w:rPr>
          <w:sz w:val="12"/>
        </w:rPr>
      </w:pPr>
      <w:r w:rsidRPr="00182EAA">
        <w:rPr>
          <w:sz w:val="12"/>
        </w:rPr>
        <w:t xml:space="preserve">Experts say that </w:t>
      </w:r>
      <w:r w:rsidRPr="00182EAA">
        <w:rPr>
          <w:rStyle w:val="Emphasis"/>
          <w:highlight w:val="green"/>
        </w:rPr>
        <w:t>it is unlikely that</w:t>
      </w:r>
      <w:r w:rsidRPr="00182EAA">
        <w:rPr>
          <w:rStyle w:val="Emphasis"/>
        </w:rPr>
        <w:t xml:space="preserve"> the war in </w:t>
      </w:r>
      <w:r w:rsidRPr="00182EAA">
        <w:rPr>
          <w:rStyle w:val="Emphasis"/>
          <w:highlight w:val="green"/>
        </w:rPr>
        <w:t>Ukraine will scuttle</w:t>
      </w:r>
      <w:r w:rsidRPr="00182EAA">
        <w:rPr>
          <w:rStyle w:val="Emphasis"/>
        </w:rPr>
        <w:t xml:space="preserve"> the </w:t>
      </w:r>
      <w:r w:rsidRPr="00182EAA">
        <w:rPr>
          <w:rStyle w:val="Emphasis"/>
          <w:highlight w:val="green"/>
        </w:rPr>
        <w:t>talks</w:t>
      </w:r>
      <w:r w:rsidRPr="00182EAA">
        <w:rPr>
          <w:rStyle w:val="Emphasis"/>
        </w:rPr>
        <w:t xml:space="preserve"> at this stage</w:t>
      </w:r>
      <w:r w:rsidRPr="00182EAA">
        <w:rPr>
          <w:rStyle w:val="StyleUnderline"/>
        </w:rPr>
        <w:t xml:space="preserve"> despite Russia’s recent efforts to slow the negotiations and delay the return of Iranian oil and natural gas to the market</w:t>
      </w:r>
      <w:r w:rsidRPr="00182EAA">
        <w:rPr>
          <w:sz w:val="12"/>
        </w:rPr>
        <w:t>.</w:t>
      </w:r>
    </w:p>
    <w:p w14:paraId="74003B23" w14:textId="77777777" w:rsidR="00590398" w:rsidRPr="00182EAA" w:rsidRDefault="00590398" w:rsidP="00590398">
      <w:pPr>
        <w:rPr>
          <w:sz w:val="12"/>
        </w:rPr>
      </w:pPr>
      <w:r w:rsidRPr="00182EAA">
        <w:rPr>
          <w:rStyle w:val="StyleUnderline"/>
        </w:rPr>
        <w:t>The Russian invasion of Ukraine and the Western response have driven the price of oil above $110 per barrel</w:t>
      </w:r>
      <w:r w:rsidRPr="00182EAA">
        <w:rPr>
          <w:sz w:val="12"/>
        </w:rPr>
        <w:t>. Iran has the fourth-largest oil reserves in the world, behind Venezuela, Saudi Arabia, and Canada, while Russia is eighth. Iran has the second-largest natural gas reserves, behind Russia. If the JCPOA is restored, the deal will be implemented over several months, and it will take at least two months for Iranian oil to hit the markets. It may be summer before Iranian oil and natural gas will impact global markets.</w:t>
      </w:r>
    </w:p>
    <w:p w14:paraId="47E99AE3" w14:textId="77777777" w:rsidR="00590398" w:rsidRPr="00182EAA" w:rsidRDefault="00590398" w:rsidP="00590398">
      <w:pPr>
        <w:rPr>
          <w:sz w:val="12"/>
        </w:rPr>
      </w:pPr>
      <w:r w:rsidRPr="00182EAA">
        <w:rPr>
          <w:rStyle w:val="StyleUnderline"/>
        </w:rPr>
        <w:t>The United States and the European Union have imposed sweeping sanctions on Russia</w:t>
      </w:r>
      <w:r w:rsidRPr="00182EAA">
        <w:rPr>
          <w:sz w:val="12"/>
        </w:rPr>
        <w:t xml:space="preserve"> for its war on Ukraine. </w:t>
      </w:r>
      <w:r w:rsidRPr="00182EAA">
        <w:rPr>
          <w:rStyle w:val="StyleUnderline"/>
        </w:rPr>
        <w:t>In putting up the 11th-hour roadblock to the Iran deal, Russian Foreign Minister Sergey Lavrov demanded on March 5 that the United States “give us written guarantees at the minimum level of the Secretary of State that the current [sanctions] process launched by the [United States] will not in any way harm our right to free, fully fledged trade and economic and investment cooperation and military-technical cooperation with Iran</w:t>
      </w:r>
      <w:r w:rsidRPr="00182EAA">
        <w:rPr>
          <w:sz w:val="12"/>
        </w:rPr>
        <w:t>.”</w:t>
      </w:r>
    </w:p>
    <w:p w14:paraId="67E7C2F7" w14:textId="77777777" w:rsidR="00590398" w:rsidRPr="00182EAA" w:rsidRDefault="00590398" w:rsidP="00590398">
      <w:pPr>
        <w:rPr>
          <w:sz w:val="12"/>
        </w:rPr>
      </w:pPr>
      <w:r w:rsidRPr="00182EAA">
        <w:rPr>
          <w:sz w:val="12"/>
        </w:rPr>
        <w:t xml:space="preserve">But </w:t>
      </w:r>
      <w:r w:rsidRPr="00182EAA">
        <w:rPr>
          <w:rStyle w:val="StyleUnderline"/>
        </w:rPr>
        <w:t>once it became clear that Russia was isolated in this demand, even by Iran, Russia appeared to soften its position</w:t>
      </w:r>
      <w:r w:rsidRPr="00182EAA">
        <w:rPr>
          <w:sz w:val="12"/>
        </w:rPr>
        <w:t xml:space="preserve">. In an apparent about-face, Lavrov said on March 15 that </w:t>
      </w:r>
      <w:r w:rsidRPr="00182EAA">
        <w:rPr>
          <w:rStyle w:val="StyleUnderline"/>
          <w:highlight w:val="green"/>
        </w:rPr>
        <w:t>Russia</w:t>
      </w:r>
      <w:r w:rsidRPr="00182EAA">
        <w:rPr>
          <w:rStyle w:val="StyleUnderline"/>
        </w:rPr>
        <w:t xml:space="preserve"> had </w:t>
      </w:r>
      <w:r w:rsidRPr="00182EAA">
        <w:rPr>
          <w:rStyle w:val="StyleUnderline"/>
          <w:highlight w:val="green"/>
        </w:rPr>
        <w:t>received “written guarantees” from the U</w:t>
      </w:r>
      <w:r w:rsidRPr="00182EAA">
        <w:rPr>
          <w:rStyle w:val="StyleUnderline"/>
        </w:rPr>
        <w:t xml:space="preserve">nited </w:t>
      </w:r>
      <w:r w:rsidRPr="00182EAA">
        <w:rPr>
          <w:rStyle w:val="StyleUnderline"/>
          <w:highlight w:val="green"/>
        </w:rPr>
        <w:t>S</w:t>
      </w:r>
      <w:r w:rsidRPr="00182EAA">
        <w:rPr>
          <w:rStyle w:val="StyleUnderline"/>
        </w:rPr>
        <w:t xml:space="preserve">tates </w:t>
      </w:r>
      <w:r w:rsidRPr="00182EAA">
        <w:rPr>
          <w:rStyle w:val="StyleUnderline"/>
          <w:highlight w:val="green"/>
        </w:rPr>
        <w:t>that</w:t>
      </w:r>
      <w:r w:rsidRPr="00182EAA">
        <w:rPr>
          <w:rStyle w:val="StyleUnderline"/>
        </w:rPr>
        <w:t xml:space="preserve"> Russian </w:t>
      </w:r>
      <w:r w:rsidRPr="00182EAA">
        <w:rPr>
          <w:rStyle w:val="StyleUnderline"/>
          <w:highlight w:val="green"/>
        </w:rPr>
        <w:t>nuclear cooperation with Iran would not be affected</w:t>
      </w:r>
      <w:r w:rsidRPr="00182EAA">
        <w:rPr>
          <w:rStyle w:val="StyleUnderline"/>
        </w:rPr>
        <w:t>. Later, U.S. State Department spokesman Ned Price confirmed that the United States will not sanction Russia for participating in nuclear projects in Iran related to the nuclear deal</w:t>
      </w:r>
      <w:r w:rsidRPr="00182EAA">
        <w:rPr>
          <w:sz w:val="12"/>
        </w:rPr>
        <w:t>.</w:t>
      </w:r>
    </w:p>
    <w:p w14:paraId="412F6907" w14:textId="77777777" w:rsidR="00590398" w:rsidRPr="00182EAA" w:rsidRDefault="00590398" w:rsidP="00590398">
      <w:pPr>
        <w:rPr>
          <w:sz w:val="12"/>
        </w:rPr>
      </w:pPr>
      <w:r w:rsidRPr="00182EAA">
        <w:rPr>
          <w:sz w:val="12"/>
        </w:rPr>
        <w:t xml:space="preserve">Under the JCPOA, Russia is mandated to take Iran’s excess uranium back to Russia where it is to be down-blended to low-enriched uranium. Russia is also obligated to redesign Iran’s nuclear facility at Fordow from an enrichment site to a research center for producing stable radioactive isotopes. Finally, Russia will provide nuclear fuel for the Tehran Research Reactor and the Bushehr nuclear power reactor and take back the spent fuel. Some </w:t>
      </w:r>
      <w:r w:rsidRPr="00182EAA">
        <w:rPr>
          <w:rStyle w:val="Emphasis"/>
          <w:highlight w:val="green"/>
        </w:rPr>
        <w:t>sanctions waivers were issued by the U</w:t>
      </w:r>
      <w:r w:rsidRPr="00182EAA">
        <w:rPr>
          <w:rStyle w:val="Emphasis"/>
        </w:rPr>
        <w:t xml:space="preserve">nited </w:t>
      </w:r>
      <w:r w:rsidRPr="00182EAA">
        <w:rPr>
          <w:rStyle w:val="Emphasis"/>
          <w:highlight w:val="green"/>
        </w:rPr>
        <w:t>S</w:t>
      </w:r>
      <w:r w:rsidRPr="00182EAA">
        <w:rPr>
          <w:rStyle w:val="Emphasis"/>
        </w:rPr>
        <w:t xml:space="preserve">tates </w:t>
      </w:r>
      <w:r w:rsidRPr="00182EAA">
        <w:rPr>
          <w:rStyle w:val="Emphasis"/>
          <w:highlight w:val="green"/>
        </w:rPr>
        <w:t>in February</w:t>
      </w:r>
      <w:r w:rsidRPr="00182EAA">
        <w:rPr>
          <w:rStyle w:val="Emphasis"/>
        </w:rPr>
        <w:t xml:space="preserve"> to facilitate technical discussions </w:t>
      </w:r>
      <w:r w:rsidRPr="00182EAA">
        <w:rPr>
          <w:rStyle w:val="Emphasis"/>
          <w:highlight w:val="green"/>
        </w:rPr>
        <w:t>in preparation for a deal</w:t>
      </w:r>
      <w:r w:rsidRPr="00182EAA">
        <w:rPr>
          <w:sz w:val="12"/>
        </w:rPr>
        <w:t>.</w:t>
      </w:r>
    </w:p>
    <w:p w14:paraId="52DD0F94" w14:textId="77777777" w:rsidR="00590398" w:rsidRPr="00182EAA" w:rsidRDefault="00590398" w:rsidP="00590398">
      <w:pPr>
        <w:rPr>
          <w:sz w:val="12"/>
        </w:rPr>
      </w:pPr>
      <w:r w:rsidRPr="00182EAA">
        <w:rPr>
          <w:rStyle w:val="StyleUnderline"/>
          <w:highlight w:val="green"/>
        </w:rPr>
        <w:t>Another encouraging sign was the release</w:t>
      </w:r>
      <w:r w:rsidRPr="00182EAA">
        <w:rPr>
          <w:rStyle w:val="StyleUnderline"/>
        </w:rPr>
        <w:t xml:space="preserve"> on March 16 </w:t>
      </w:r>
      <w:r w:rsidRPr="00182EAA">
        <w:rPr>
          <w:rStyle w:val="StyleUnderline"/>
          <w:highlight w:val="green"/>
        </w:rPr>
        <w:t>of</w:t>
      </w:r>
      <w:r w:rsidRPr="00182EAA">
        <w:rPr>
          <w:rStyle w:val="StyleUnderline"/>
        </w:rPr>
        <w:t xml:space="preserve"> Nazanin </w:t>
      </w:r>
      <w:proofErr w:type="spellStart"/>
      <w:r w:rsidRPr="00182EAA">
        <w:rPr>
          <w:rStyle w:val="StyleUnderline"/>
        </w:rPr>
        <w:t>Zaghari</w:t>
      </w:r>
      <w:proofErr w:type="spellEnd"/>
      <w:r w:rsidRPr="00182EAA">
        <w:rPr>
          <w:rStyle w:val="StyleUnderline"/>
        </w:rPr>
        <w:t xml:space="preserve">-Ratcliffe and </w:t>
      </w:r>
      <w:proofErr w:type="spellStart"/>
      <w:r w:rsidRPr="00182EAA">
        <w:rPr>
          <w:rStyle w:val="StyleUnderline"/>
        </w:rPr>
        <w:t>Anoosheh</w:t>
      </w:r>
      <w:proofErr w:type="spellEnd"/>
      <w:r w:rsidRPr="00182EAA">
        <w:rPr>
          <w:rStyle w:val="StyleUnderline"/>
        </w:rPr>
        <w:t xml:space="preserve"> </w:t>
      </w:r>
      <w:proofErr w:type="spellStart"/>
      <w:r w:rsidRPr="00182EAA">
        <w:rPr>
          <w:rStyle w:val="StyleUnderline"/>
        </w:rPr>
        <w:t>Ashoori</w:t>
      </w:r>
      <w:proofErr w:type="spellEnd"/>
      <w:r w:rsidRPr="00182EAA">
        <w:rPr>
          <w:rStyle w:val="StyleUnderline"/>
        </w:rPr>
        <w:t xml:space="preserve">, </w:t>
      </w:r>
      <w:r w:rsidRPr="00182EAA">
        <w:rPr>
          <w:rStyle w:val="StyleUnderline"/>
          <w:highlight w:val="green"/>
        </w:rPr>
        <w:t>UK nationals</w:t>
      </w:r>
      <w:r w:rsidRPr="00182EAA">
        <w:rPr>
          <w:rStyle w:val="StyleUnderline"/>
        </w:rPr>
        <w:t xml:space="preserve"> who had been </w:t>
      </w:r>
      <w:r w:rsidRPr="00182EAA">
        <w:rPr>
          <w:rStyle w:val="StyleUnderline"/>
          <w:highlight w:val="green"/>
        </w:rPr>
        <w:t>imprisoned in Iran</w:t>
      </w:r>
      <w:r w:rsidRPr="00182EAA">
        <w:rPr>
          <w:rStyle w:val="StyleUnderline"/>
        </w:rPr>
        <w:t xml:space="preserve"> for spying</w:t>
      </w:r>
      <w:r w:rsidRPr="00182EAA">
        <w:rPr>
          <w:sz w:val="12"/>
        </w:rPr>
        <w:t xml:space="preserve">. There are hopes that </w:t>
      </w:r>
      <w:r w:rsidRPr="00182EAA">
        <w:rPr>
          <w:rStyle w:val="StyleUnderline"/>
        </w:rPr>
        <w:t>if implementation of the nuclear deal is resumed,</w:t>
      </w:r>
      <w:r>
        <w:rPr>
          <w:rStyle w:val="StyleUnderline"/>
        </w:rPr>
        <w:t xml:space="preserve"> </w:t>
      </w:r>
      <w:r w:rsidRPr="00182EAA">
        <w:rPr>
          <w:rStyle w:val="StyleUnderline"/>
        </w:rPr>
        <w:t>Iran will release other Western nationals held in Iran</w:t>
      </w:r>
      <w:r w:rsidRPr="00182EAA">
        <w:rPr>
          <w:sz w:val="12"/>
        </w:rPr>
        <w:t>.</w:t>
      </w:r>
    </w:p>
    <w:p w14:paraId="05AB7909" w14:textId="77777777" w:rsidR="00590398" w:rsidRPr="00182EAA" w:rsidRDefault="00590398" w:rsidP="00590398">
      <w:pPr>
        <w:rPr>
          <w:sz w:val="12"/>
        </w:rPr>
      </w:pPr>
      <w:r w:rsidRPr="00182EAA">
        <w:rPr>
          <w:sz w:val="12"/>
        </w:rPr>
        <w:t xml:space="preserve">The remaining issues in negotiations on the Iran deal are between Washington and Tehran. One of the stickiest ones was overcome the same day Russia put up its roadblock. </w:t>
      </w:r>
      <w:r w:rsidRPr="00182EAA">
        <w:rPr>
          <w:rStyle w:val="StyleUnderline"/>
        </w:rPr>
        <w:t>On March 5, International Atomic Energy Agency (</w:t>
      </w:r>
      <w:r w:rsidRPr="00182EAA">
        <w:rPr>
          <w:rStyle w:val="StyleUnderline"/>
          <w:highlight w:val="green"/>
        </w:rPr>
        <w:t>IAEA) Director</w:t>
      </w:r>
      <w:r w:rsidRPr="00182EAA">
        <w:rPr>
          <w:rStyle w:val="StyleUnderline"/>
        </w:rPr>
        <w:t xml:space="preserve">-General Rafael Mariano </w:t>
      </w:r>
      <w:proofErr w:type="spellStart"/>
      <w:r w:rsidRPr="00182EAA">
        <w:rPr>
          <w:rStyle w:val="StyleUnderline"/>
        </w:rPr>
        <w:t>Grossi</w:t>
      </w:r>
      <w:proofErr w:type="spellEnd"/>
      <w:r w:rsidRPr="00182EAA">
        <w:rPr>
          <w:rStyle w:val="StyleUnderline"/>
        </w:rPr>
        <w:t xml:space="preserve"> </w:t>
      </w:r>
      <w:r w:rsidRPr="00182EAA">
        <w:rPr>
          <w:rStyle w:val="StyleUnderline"/>
          <w:highlight w:val="green"/>
        </w:rPr>
        <w:t xml:space="preserve">secured a </w:t>
      </w:r>
      <w:r w:rsidRPr="00182EAA">
        <w:rPr>
          <w:rStyle w:val="Emphasis"/>
          <w:highlight w:val="green"/>
        </w:rPr>
        <w:t>road map to address</w:t>
      </w:r>
      <w:r w:rsidRPr="00182EAA">
        <w:rPr>
          <w:rStyle w:val="Emphasis"/>
        </w:rPr>
        <w:t xml:space="preserve"> outstanding </w:t>
      </w:r>
      <w:r w:rsidRPr="00182EAA">
        <w:rPr>
          <w:rStyle w:val="Emphasis"/>
          <w:highlight w:val="green"/>
        </w:rPr>
        <w:t>safeguards disputes at three</w:t>
      </w:r>
      <w:r w:rsidRPr="00182EAA">
        <w:rPr>
          <w:rStyle w:val="Emphasis"/>
        </w:rPr>
        <w:t xml:space="preserve"> undeclared </w:t>
      </w:r>
      <w:r w:rsidRPr="00182EAA">
        <w:rPr>
          <w:rStyle w:val="Emphasis"/>
          <w:highlight w:val="green"/>
        </w:rPr>
        <w:t>locations</w:t>
      </w:r>
      <w:r w:rsidRPr="00182EAA">
        <w:rPr>
          <w:rStyle w:val="Emphasis"/>
        </w:rPr>
        <w:t xml:space="preserve"> in Iran</w:t>
      </w:r>
      <w:r w:rsidRPr="00182EAA">
        <w:rPr>
          <w:rStyle w:val="StyleUnderline"/>
        </w:rPr>
        <w:t xml:space="preserve">, </w:t>
      </w:r>
      <w:r w:rsidRPr="00182EAA">
        <w:rPr>
          <w:rStyle w:val="Emphasis"/>
          <w:highlight w:val="green"/>
        </w:rPr>
        <w:t>fueling optimism that the JCPOA could be restored</w:t>
      </w:r>
      <w:r w:rsidRPr="00182EAA">
        <w:rPr>
          <w:sz w:val="12"/>
        </w:rPr>
        <w:t>.</w:t>
      </w:r>
    </w:p>
    <w:p w14:paraId="1E4F00B3" w14:textId="77777777" w:rsidR="00590398" w:rsidRPr="00182EAA" w:rsidRDefault="00590398" w:rsidP="00590398"/>
    <w:p w14:paraId="35246B1C" w14:textId="77777777" w:rsidR="00590398" w:rsidRDefault="00590398" w:rsidP="00F665E8">
      <w:pPr>
        <w:pStyle w:val="Heading2"/>
        <w:rPr>
          <w:rFonts w:cs="Calibri"/>
        </w:rPr>
      </w:pPr>
    </w:p>
    <w:p w14:paraId="5FFA2AA2" w14:textId="36033C13" w:rsidR="00F665E8" w:rsidRPr="00C32179" w:rsidRDefault="00F665E8" w:rsidP="00F665E8">
      <w:pPr>
        <w:pStyle w:val="Heading2"/>
        <w:rPr>
          <w:rFonts w:cs="Calibri"/>
        </w:rPr>
      </w:pPr>
      <w:r w:rsidRPr="00C32179">
        <w:rPr>
          <w:rFonts w:cs="Calibri"/>
        </w:rPr>
        <w:t xml:space="preserve">1NC </w:t>
      </w:r>
    </w:p>
    <w:p w14:paraId="6627B1C1" w14:textId="77777777" w:rsidR="00F665E8" w:rsidRPr="00C32179" w:rsidRDefault="00F665E8" w:rsidP="00F665E8">
      <w:pPr>
        <w:pStyle w:val="Heading4"/>
        <w:rPr>
          <w:rFonts w:cs="Calibri"/>
          <w:u w:val="single"/>
        </w:rPr>
      </w:pPr>
      <w:bookmarkStart w:id="0" w:name="_GoBack"/>
      <w:bookmarkEnd w:id="0"/>
      <w:r w:rsidRPr="00C32179">
        <w:rPr>
          <w:rFonts w:cs="Calibri"/>
        </w:rPr>
        <w:t xml:space="preserve">JCPOA passes now, but it’s </w:t>
      </w:r>
      <w:r w:rsidRPr="00C32179">
        <w:rPr>
          <w:rFonts w:cs="Calibri"/>
          <w:u w:val="single"/>
        </w:rPr>
        <w:t>tentative</w:t>
      </w:r>
      <w:r w:rsidRPr="00C32179">
        <w:rPr>
          <w:rFonts w:cs="Calibri"/>
        </w:rPr>
        <w:t xml:space="preserve"> and the </w:t>
      </w:r>
      <w:r w:rsidRPr="00C32179">
        <w:rPr>
          <w:rFonts w:cs="Calibri"/>
          <w:u w:val="single"/>
        </w:rPr>
        <w:t>window is closing</w:t>
      </w:r>
    </w:p>
    <w:p w14:paraId="1BDB1EF2" w14:textId="77777777" w:rsidR="00F665E8" w:rsidRPr="00C32179" w:rsidRDefault="00F665E8" w:rsidP="00F665E8">
      <w:pPr>
        <w:rPr>
          <w:rStyle w:val="Style13ptBold"/>
        </w:rPr>
      </w:pPr>
      <w:r w:rsidRPr="00C32179">
        <w:rPr>
          <w:rStyle w:val="Style13ptBold"/>
        </w:rPr>
        <w:t>Norman 3/15</w:t>
      </w:r>
      <w:r w:rsidRPr="00C32179">
        <w:rPr>
          <w:rStyle w:val="Style13ptBold"/>
          <w:sz w:val="16"/>
          <w:szCs w:val="16"/>
        </w:rPr>
        <w:t xml:space="preserve"> </w:t>
      </w:r>
      <w:r w:rsidRPr="00C32179">
        <w:rPr>
          <w:rStyle w:val="Style13ptBold"/>
          <w:b w:val="0"/>
          <w:bCs/>
          <w:sz w:val="16"/>
          <w:szCs w:val="16"/>
        </w:rPr>
        <w:t xml:space="preserve">[(Laurence, </w:t>
      </w:r>
      <w:r w:rsidRPr="00C32179">
        <w:rPr>
          <w:szCs w:val="16"/>
        </w:rPr>
        <w:t>deputy bureau chief at Dow Jones Newswires and The Wall Street Journal based in London</w:t>
      </w:r>
      <w:r w:rsidRPr="00C32179">
        <w:rPr>
          <w:rStyle w:val="Style13ptBold"/>
          <w:b w:val="0"/>
          <w:bCs/>
          <w:sz w:val="16"/>
          <w:szCs w:val="16"/>
        </w:rPr>
        <w:t>) “</w:t>
      </w:r>
      <w:r w:rsidRPr="00C32179">
        <w:rPr>
          <w:szCs w:val="16"/>
        </w:rPr>
        <w:t>Russia Softens Iran Demands, Re-Opening Way for Nuclear Deal,” The Wall Street Journal, 3/15/2022] JL</w:t>
      </w:r>
    </w:p>
    <w:p w14:paraId="403ED79F" w14:textId="77777777" w:rsidR="00F665E8" w:rsidRPr="004C2C1E" w:rsidRDefault="00F665E8" w:rsidP="00F665E8">
      <w:pPr>
        <w:rPr>
          <w:sz w:val="12"/>
        </w:rPr>
      </w:pPr>
      <w:r w:rsidRPr="004C2C1E">
        <w:rPr>
          <w:rStyle w:val="StyleUnderline"/>
          <w:highlight w:val="green"/>
        </w:rPr>
        <w:t>Russia walked back</w:t>
      </w:r>
      <w:r w:rsidRPr="004C2C1E">
        <w:rPr>
          <w:rStyle w:val="StyleUnderline"/>
        </w:rPr>
        <w:t xml:space="preserve"> recently made </w:t>
      </w:r>
      <w:r w:rsidRPr="004C2C1E">
        <w:rPr>
          <w:rStyle w:val="StyleUnderline"/>
          <w:highlight w:val="green"/>
        </w:rPr>
        <w:t>demands</w:t>
      </w:r>
      <w:r w:rsidRPr="004C2C1E">
        <w:rPr>
          <w:rStyle w:val="StyleUnderline"/>
        </w:rPr>
        <w:t xml:space="preserve"> on Washington </w:t>
      </w:r>
      <w:r w:rsidRPr="004C2C1E">
        <w:rPr>
          <w:rStyle w:val="StyleUnderline"/>
          <w:highlight w:val="green"/>
        </w:rPr>
        <w:t>related to the Iran</w:t>
      </w:r>
      <w:r w:rsidRPr="004C2C1E">
        <w:rPr>
          <w:rStyle w:val="StyleUnderline"/>
        </w:rPr>
        <w:t xml:space="preserve"> nuclear </w:t>
      </w:r>
      <w:r w:rsidRPr="004C2C1E">
        <w:rPr>
          <w:rStyle w:val="StyleUnderline"/>
          <w:highlight w:val="green"/>
        </w:rPr>
        <w:t>deal</w:t>
      </w:r>
      <w:r w:rsidRPr="004C2C1E">
        <w:rPr>
          <w:rStyle w:val="StyleUnderline"/>
        </w:rPr>
        <w:t xml:space="preserve">, </w:t>
      </w:r>
      <w:r w:rsidRPr="004C2C1E">
        <w:rPr>
          <w:rStyle w:val="Emphasis"/>
          <w:highlight w:val="green"/>
        </w:rPr>
        <w:t>clearing the way</w:t>
      </w:r>
      <w:r w:rsidRPr="004C2C1E">
        <w:rPr>
          <w:rStyle w:val="Emphasis"/>
        </w:rPr>
        <w:t xml:space="preserve"> for Tehran and Washington </w:t>
      </w:r>
      <w:r w:rsidRPr="004C2C1E">
        <w:rPr>
          <w:rStyle w:val="Emphasis"/>
          <w:highlight w:val="green"/>
        </w:rPr>
        <w:t>to revive the</w:t>
      </w:r>
      <w:r w:rsidRPr="004C2C1E">
        <w:rPr>
          <w:rStyle w:val="Emphasis"/>
        </w:rPr>
        <w:t xml:space="preserve"> 2015 </w:t>
      </w:r>
      <w:r w:rsidRPr="004C2C1E">
        <w:rPr>
          <w:rStyle w:val="Emphasis"/>
          <w:highlight w:val="green"/>
        </w:rPr>
        <w:t>agreement</w:t>
      </w:r>
      <w:r w:rsidRPr="004C2C1E">
        <w:rPr>
          <w:sz w:val="12"/>
        </w:rPr>
        <w:t>, senior western diplomats said.</w:t>
      </w:r>
    </w:p>
    <w:p w14:paraId="45E2C0F5" w14:textId="77777777" w:rsidR="00F665E8" w:rsidRPr="004C2C1E" w:rsidRDefault="00F665E8" w:rsidP="00F665E8">
      <w:pPr>
        <w:rPr>
          <w:sz w:val="12"/>
        </w:rPr>
      </w:pPr>
      <w:r w:rsidRPr="004C2C1E">
        <w:rPr>
          <w:sz w:val="12"/>
        </w:rPr>
        <w:t xml:space="preserve">On Tuesday, </w:t>
      </w:r>
      <w:r w:rsidRPr="004C2C1E">
        <w:rPr>
          <w:rStyle w:val="StyleUnderline"/>
        </w:rPr>
        <w:t>after Russia’s Foreign Minister Sergei Lavrov met in Moscow with his Iranian counterpart</w:t>
      </w:r>
      <w:r w:rsidRPr="004C2C1E">
        <w:rPr>
          <w:sz w:val="12"/>
        </w:rPr>
        <w:t>, both Mr. Lavrov and Hossein Amir-</w:t>
      </w:r>
      <w:proofErr w:type="spellStart"/>
      <w:r w:rsidRPr="004C2C1E">
        <w:rPr>
          <w:sz w:val="12"/>
        </w:rPr>
        <w:t>Abdollahian</w:t>
      </w:r>
      <w:proofErr w:type="spellEnd"/>
      <w:r w:rsidRPr="004C2C1E">
        <w:rPr>
          <w:sz w:val="12"/>
        </w:rPr>
        <w:t xml:space="preserve"> said </w:t>
      </w:r>
      <w:r w:rsidRPr="004C2C1E">
        <w:rPr>
          <w:rStyle w:val="StyleUnderline"/>
        </w:rPr>
        <w:t>Russia wasn’t standing in the way of the accord</w:t>
      </w:r>
      <w:r w:rsidRPr="004C2C1E">
        <w:rPr>
          <w:sz w:val="12"/>
        </w:rPr>
        <w:t>.</w:t>
      </w:r>
    </w:p>
    <w:p w14:paraId="27115ACF" w14:textId="77777777" w:rsidR="00F665E8" w:rsidRPr="004C2C1E" w:rsidRDefault="00F665E8" w:rsidP="00F665E8">
      <w:pPr>
        <w:rPr>
          <w:sz w:val="12"/>
        </w:rPr>
      </w:pPr>
      <w:r w:rsidRPr="004C2C1E">
        <w:rPr>
          <w:rStyle w:val="StyleUnderline"/>
        </w:rPr>
        <w:t>Russia earlier this month </w:t>
      </w:r>
      <w:r w:rsidRPr="004C2C1E">
        <w:rPr>
          <w:rStyle w:val="StyleUnderline"/>
          <w:rFonts w:eastAsiaTheme="majorEastAsia"/>
        </w:rPr>
        <w:t>had demanded guarantees</w:t>
      </w:r>
      <w:r w:rsidRPr="004C2C1E">
        <w:rPr>
          <w:rStyle w:val="StyleUnderline"/>
        </w:rPr>
        <w:t> from Washington that its economic ties with Iran wouldn’t be affected by the Western sanctions imposed on Moscow</w:t>
      </w:r>
      <w:r w:rsidRPr="004C2C1E">
        <w:rPr>
          <w:sz w:val="12"/>
        </w:rPr>
        <w:t xml:space="preserve"> over Ukraine. The last-minute move was </w:t>
      </w:r>
      <w:r w:rsidRPr="004C2C1E">
        <w:rPr>
          <w:rStyle w:val="StyleUnderline"/>
        </w:rPr>
        <w:t>the driving factor that prevented a deal to revive the 2015 nuclear agreement </w:t>
      </w:r>
      <w:r w:rsidRPr="004C2C1E">
        <w:rPr>
          <w:rStyle w:val="StyleUnderline"/>
          <w:rFonts w:eastAsiaTheme="majorEastAsia"/>
        </w:rPr>
        <w:t>over the past 10 days</w:t>
      </w:r>
      <w:r w:rsidRPr="004C2C1E">
        <w:rPr>
          <w:sz w:val="12"/>
        </w:rPr>
        <w:t>, western diplomats have said. </w:t>
      </w:r>
    </w:p>
    <w:p w14:paraId="5FD58EF0" w14:textId="77777777" w:rsidR="00F665E8" w:rsidRPr="004C2C1E" w:rsidRDefault="00F665E8" w:rsidP="00F665E8">
      <w:pPr>
        <w:rPr>
          <w:sz w:val="12"/>
        </w:rPr>
      </w:pPr>
      <w:r w:rsidRPr="004C2C1E">
        <w:rPr>
          <w:rStyle w:val="StyleUnderline"/>
        </w:rPr>
        <w:t>The European Union</w:t>
      </w:r>
      <w:r w:rsidRPr="004C2C1E">
        <w:rPr>
          <w:sz w:val="12"/>
        </w:rPr>
        <w:t xml:space="preserve">, which coordinates the talks, announced a break in the negotiations on Friday, </w:t>
      </w:r>
      <w:r w:rsidRPr="004C2C1E">
        <w:rPr>
          <w:rStyle w:val="StyleUnderline"/>
        </w:rPr>
        <w:t xml:space="preserve">blaming “external factors” for preventing </w:t>
      </w:r>
      <w:r w:rsidRPr="004C2C1E">
        <w:rPr>
          <w:rStyle w:val="StyleUnderline"/>
          <w:highlight w:val="green"/>
        </w:rPr>
        <w:t>a deal</w:t>
      </w:r>
      <w:r w:rsidRPr="004C2C1E">
        <w:rPr>
          <w:rStyle w:val="StyleUnderline"/>
        </w:rPr>
        <w:t xml:space="preserve"> that </w:t>
      </w:r>
      <w:r w:rsidRPr="004C2C1E">
        <w:rPr>
          <w:rStyle w:val="StyleUnderline"/>
          <w:highlight w:val="green"/>
        </w:rPr>
        <w:t>is “</w:t>
      </w:r>
      <w:r w:rsidRPr="004C2C1E">
        <w:rPr>
          <w:rStyle w:val="Emphasis"/>
          <w:highlight w:val="green"/>
        </w:rPr>
        <w:t>essentially ready</w:t>
      </w:r>
      <w:r w:rsidRPr="004C2C1E">
        <w:rPr>
          <w:sz w:val="12"/>
        </w:rPr>
        <w:t>.”</w:t>
      </w:r>
    </w:p>
    <w:p w14:paraId="1ED981EE" w14:textId="77777777" w:rsidR="00F665E8" w:rsidRPr="004C2C1E" w:rsidRDefault="00F665E8" w:rsidP="00F665E8">
      <w:pPr>
        <w:rPr>
          <w:sz w:val="12"/>
        </w:rPr>
      </w:pPr>
      <w:r w:rsidRPr="004C2C1E">
        <w:rPr>
          <w:sz w:val="12"/>
        </w:rPr>
        <w:t xml:space="preserve">A senior Western diplomat said Tuesday evening that Russia’s chief negotiator at the talks, Mikhail Ulyanov, had informed the EU that </w:t>
      </w:r>
      <w:r w:rsidRPr="004C2C1E">
        <w:rPr>
          <w:rStyle w:val="StyleUnderline"/>
        </w:rPr>
        <w:t>Russia would accept narrower guarantees ensuring that Russia could carry out the nuclear work it is mandated to do under the 2015 nuclear deal</w:t>
      </w:r>
      <w:r w:rsidRPr="004C2C1E">
        <w:rPr>
          <w:sz w:val="12"/>
        </w:rPr>
        <w:t>. That includes a uranium swap with Iran, the redesign of the Fordow nuclear facility and the provision of nuclear fuel to Iranian reactors.</w:t>
      </w:r>
    </w:p>
    <w:p w14:paraId="195A3ACA" w14:textId="77777777" w:rsidR="00F665E8" w:rsidRPr="004C2C1E" w:rsidRDefault="00F665E8" w:rsidP="00F665E8">
      <w:pPr>
        <w:rPr>
          <w:sz w:val="12"/>
        </w:rPr>
      </w:pPr>
      <w:r w:rsidRPr="004C2C1E">
        <w:rPr>
          <w:sz w:val="12"/>
        </w:rPr>
        <w:t>“</w:t>
      </w:r>
      <w:r w:rsidRPr="004C2C1E">
        <w:rPr>
          <w:rStyle w:val="StyleUnderline"/>
        </w:rPr>
        <w:t>Russia says happy with guarantees on nuclear projects and not asking for anything else</w:t>
      </w:r>
      <w:r w:rsidRPr="004C2C1E">
        <w:rPr>
          <w:sz w:val="12"/>
        </w:rPr>
        <w:t>,” said the diplomat, who asked to remain unidentified because of the sensitive nature of the talks. “</w:t>
      </w:r>
      <w:proofErr w:type="gramStart"/>
      <w:r w:rsidRPr="004C2C1E">
        <w:rPr>
          <w:sz w:val="12"/>
        </w:rPr>
        <w:t>So</w:t>
      </w:r>
      <w:proofErr w:type="gramEnd"/>
      <w:r w:rsidRPr="004C2C1E">
        <w:rPr>
          <w:sz w:val="12"/>
        </w:rPr>
        <w:t xml:space="preserve"> </w:t>
      </w:r>
      <w:r w:rsidRPr="004C2C1E">
        <w:rPr>
          <w:rStyle w:val="Emphasis"/>
        </w:rPr>
        <w:t xml:space="preserve">we can go ahead with </w:t>
      </w:r>
      <w:r w:rsidRPr="004C2C1E">
        <w:rPr>
          <w:rStyle w:val="Emphasis"/>
          <w:highlight w:val="green"/>
        </w:rPr>
        <w:t>negotiations</w:t>
      </w:r>
      <w:r w:rsidRPr="004C2C1E">
        <w:rPr>
          <w:rStyle w:val="Emphasis"/>
        </w:rPr>
        <w:t xml:space="preserve"> that </w:t>
      </w:r>
      <w:r w:rsidRPr="004C2C1E">
        <w:rPr>
          <w:rStyle w:val="Emphasis"/>
          <w:highlight w:val="green"/>
        </w:rPr>
        <w:t>are now exclusively US-Iran</w:t>
      </w:r>
      <w:r w:rsidRPr="004C2C1E">
        <w:rPr>
          <w:sz w:val="12"/>
        </w:rPr>
        <w:t>.”</w:t>
      </w:r>
    </w:p>
    <w:p w14:paraId="358E1B1E" w14:textId="77777777" w:rsidR="00F665E8" w:rsidRPr="004C2C1E" w:rsidRDefault="00F665E8" w:rsidP="00F665E8">
      <w:pPr>
        <w:rPr>
          <w:sz w:val="12"/>
          <w:szCs w:val="12"/>
        </w:rPr>
      </w:pPr>
      <w:r w:rsidRPr="004C2C1E">
        <w:rPr>
          <w:sz w:val="12"/>
          <w:szCs w:val="12"/>
        </w:rPr>
        <w:t>State Department spokesman Ned Price said Tuesday evening that “we are not going to sanction Russia for undertaking, for participating in nuclear projects that are part of the” nuclear deal.</w:t>
      </w:r>
    </w:p>
    <w:p w14:paraId="27B32F88" w14:textId="77777777" w:rsidR="00F665E8" w:rsidRPr="004C2C1E" w:rsidRDefault="00F665E8" w:rsidP="00F665E8">
      <w:pPr>
        <w:rPr>
          <w:sz w:val="12"/>
          <w:szCs w:val="12"/>
        </w:rPr>
      </w:pPr>
      <w:r w:rsidRPr="004C2C1E">
        <w:rPr>
          <w:sz w:val="12"/>
          <w:szCs w:val="12"/>
        </w:rPr>
        <w:t>The negotiations, which have taken place for almost a year now, aim to reach agreement on the steps Washington and Tehran will take to return into compliance with the 2015 agreement, which lifted most international sanctions on Tehran in exchange for tight but temporary restrictions on Iran’s nuclear work.</w:t>
      </w:r>
    </w:p>
    <w:p w14:paraId="203341E2" w14:textId="77777777" w:rsidR="00F665E8" w:rsidRPr="004C2C1E" w:rsidRDefault="00F665E8" w:rsidP="00F665E8">
      <w:pPr>
        <w:rPr>
          <w:sz w:val="12"/>
          <w:szCs w:val="12"/>
        </w:rPr>
      </w:pPr>
      <w:r w:rsidRPr="004C2C1E">
        <w:rPr>
          <w:sz w:val="12"/>
          <w:szCs w:val="12"/>
        </w:rPr>
        <w:t xml:space="preserve">After the Trump administration took the U.S. out of the accord and </w:t>
      </w:r>
      <w:proofErr w:type="spellStart"/>
      <w:r w:rsidRPr="004C2C1E">
        <w:rPr>
          <w:sz w:val="12"/>
          <w:szCs w:val="12"/>
        </w:rPr>
        <w:t>reimposed</w:t>
      </w:r>
      <w:proofErr w:type="spellEnd"/>
      <w:r w:rsidRPr="004C2C1E">
        <w:rPr>
          <w:sz w:val="12"/>
          <w:szCs w:val="12"/>
        </w:rPr>
        <w:t xml:space="preserve"> sweeping sanctions on Iran, saying the accord was too weak, Tehran expanded its nuclear work and has now </w:t>
      </w:r>
      <w:r w:rsidRPr="004C2C1E">
        <w:rPr>
          <w:rFonts w:eastAsiaTheme="majorEastAsia"/>
          <w:sz w:val="12"/>
          <w:szCs w:val="12"/>
        </w:rPr>
        <w:t>gathered almost enough nuclear high-grade enriched uranium for a nuclear weapon</w:t>
      </w:r>
      <w:r w:rsidRPr="004C2C1E">
        <w:rPr>
          <w:sz w:val="12"/>
          <w:szCs w:val="12"/>
        </w:rPr>
        <w:t>, according to the United Nations nuclear agency. </w:t>
      </w:r>
    </w:p>
    <w:p w14:paraId="69734DE5" w14:textId="77777777" w:rsidR="00F665E8" w:rsidRPr="004C2C1E" w:rsidRDefault="00F665E8" w:rsidP="00F665E8">
      <w:pPr>
        <w:rPr>
          <w:sz w:val="12"/>
          <w:szCs w:val="12"/>
        </w:rPr>
      </w:pPr>
      <w:r w:rsidRPr="004C2C1E">
        <w:rPr>
          <w:sz w:val="12"/>
          <w:szCs w:val="12"/>
        </w:rPr>
        <w:t>Iran says its nuclear program is purely peaceful and U.S. officials have said there is no evidence Iran has decided to build a nuclear weapon.</w:t>
      </w:r>
    </w:p>
    <w:p w14:paraId="07803F62" w14:textId="77777777" w:rsidR="00F665E8" w:rsidRPr="004C2C1E" w:rsidRDefault="00F665E8" w:rsidP="00F665E8">
      <w:pPr>
        <w:rPr>
          <w:sz w:val="12"/>
        </w:rPr>
      </w:pPr>
      <w:r w:rsidRPr="004C2C1E">
        <w:rPr>
          <w:sz w:val="12"/>
        </w:rPr>
        <w:t>Over the weekend, a senior U.S. official told The Wall Street Journal that </w:t>
      </w:r>
      <w:r w:rsidRPr="004C2C1E">
        <w:rPr>
          <w:rStyle w:val="Emphasis"/>
          <w:highlight w:val="green"/>
        </w:rPr>
        <w:t>only “a handful of issues</w:t>
      </w:r>
      <w:r w:rsidRPr="004C2C1E">
        <w:rPr>
          <w:rStyle w:val="Emphasis"/>
        </w:rPr>
        <w:t xml:space="preserve"> left” </w:t>
      </w:r>
      <w:r w:rsidRPr="004C2C1E">
        <w:rPr>
          <w:rStyle w:val="Emphasis"/>
          <w:highlight w:val="green"/>
        </w:rPr>
        <w:t>remained</w:t>
      </w:r>
      <w:r w:rsidRPr="004C2C1E">
        <w:rPr>
          <w:rStyle w:val="StyleUnderline"/>
        </w:rPr>
        <w:t xml:space="preserve"> between the U.S. and Iran </w:t>
      </w:r>
      <w:r w:rsidRPr="004C2C1E">
        <w:rPr>
          <w:rStyle w:val="StyleUnderline"/>
          <w:highlight w:val="green"/>
        </w:rPr>
        <w:t>to reach an accord</w:t>
      </w:r>
      <w:r w:rsidRPr="004C2C1E">
        <w:rPr>
          <w:rStyle w:val="StyleUnderline"/>
        </w:rPr>
        <w:t xml:space="preserve">, mainly on the issue of the scope of sanctions relief Iran would receive from Washington. The official said the U.S. side felt </w:t>
      </w:r>
      <w:r w:rsidRPr="00042BE6">
        <w:rPr>
          <w:rStyle w:val="Emphasis"/>
          <w:highlight w:val="green"/>
        </w:rPr>
        <w:t>the resolution</w:t>
      </w:r>
      <w:r w:rsidRPr="004C2C1E">
        <w:rPr>
          <w:rStyle w:val="Emphasis"/>
        </w:rPr>
        <w:t xml:space="preserve"> of these issues </w:t>
      </w:r>
      <w:r w:rsidRPr="00042BE6">
        <w:rPr>
          <w:rStyle w:val="Emphasis"/>
          <w:highlight w:val="green"/>
        </w:rPr>
        <w:t>was “within reach</w:t>
      </w:r>
      <w:r w:rsidRPr="004C2C1E">
        <w:rPr>
          <w:sz w:val="12"/>
        </w:rPr>
        <w:t>.”</w:t>
      </w:r>
    </w:p>
    <w:p w14:paraId="5E0C495F" w14:textId="77777777" w:rsidR="00F665E8" w:rsidRPr="004C2C1E" w:rsidRDefault="00F665E8" w:rsidP="00F665E8">
      <w:pPr>
        <w:rPr>
          <w:sz w:val="12"/>
          <w:szCs w:val="12"/>
        </w:rPr>
      </w:pPr>
      <w:r w:rsidRPr="004C2C1E">
        <w:rPr>
          <w:sz w:val="12"/>
          <w:szCs w:val="12"/>
        </w:rPr>
        <w:t>The U.S. official and senior European diplomats said they wouldn’t negotiate broad carve-outs from Western sanctions over Russia’s invasion of Ukraine with Moscow to save the nuclear deal. They warned that if Russia didn’t back off its demands, they would seek to complete an agreement with Iran, bypassing Russia.</w:t>
      </w:r>
    </w:p>
    <w:p w14:paraId="1867B940" w14:textId="77777777" w:rsidR="00F665E8" w:rsidRPr="004C2C1E" w:rsidRDefault="00F665E8" w:rsidP="00F665E8">
      <w:pPr>
        <w:rPr>
          <w:sz w:val="12"/>
          <w:szCs w:val="12"/>
        </w:rPr>
      </w:pPr>
      <w:r w:rsidRPr="004C2C1E">
        <w:rPr>
          <w:sz w:val="12"/>
          <w:szCs w:val="12"/>
        </w:rPr>
        <w:t>Mr. Ulyanov said Tuesday evening on Twitter it was a lie that Russia had stood in the way of the accord with its demands for guarantees. He added that “some demands were accepted.” Iran, which has friendly ties with Moscow, has also continued to blame Washington for not completing the deal</w:t>
      </w:r>
      <w:r w:rsidRPr="00C32179">
        <w:rPr>
          <w:sz w:val="12"/>
          <w:szCs w:val="12"/>
        </w:rPr>
        <w:t>.</w:t>
      </w:r>
    </w:p>
    <w:p w14:paraId="5E3A89C4" w14:textId="77777777" w:rsidR="00F665E8" w:rsidRPr="004C2C1E" w:rsidRDefault="00F665E8" w:rsidP="00F665E8">
      <w:pPr>
        <w:rPr>
          <w:sz w:val="12"/>
        </w:rPr>
      </w:pPr>
      <w:r w:rsidRPr="004C2C1E">
        <w:rPr>
          <w:rStyle w:val="StyleUnderline"/>
        </w:rPr>
        <w:t>Negotiations between the U.S. and Iran could resume without negotiators returning to Vienna</w:t>
      </w:r>
      <w:r w:rsidRPr="004C2C1E">
        <w:rPr>
          <w:sz w:val="12"/>
        </w:rPr>
        <w:t xml:space="preserve">, where the talks have been held since April 2021, the senior western diplomat said. Iran so far has refused to talk directly with the Americans and instead have negotiated through the European powers at the talks. </w:t>
      </w:r>
      <w:r w:rsidRPr="00042BE6">
        <w:rPr>
          <w:rStyle w:val="StyleUnderline"/>
        </w:rPr>
        <w:t>With so few issues</w:t>
      </w:r>
      <w:r w:rsidRPr="004C2C1E">
        <w:rPr>
          <w:rStyle w:val="StyleUnderline"/>
        </w:rPr>
        <w:t xml:space="preserve"> still to be resolved, </w:t>
      </w:r>
      <w:r w:rsidRPr="00042BE6">
        <w:rPr>
          <w:rStyle w:val="StyleUnderline"/>
        </w:rPr>
        <w:t>negotiators could work from capitals to resolve the remaining differences</w:t>
      </w:r>
      <w:r w:rsidRPr="004C2C1E">
        <w:rPr>
          <w:sz w:val="12"/>
        </w:rPr>
        <w:t>.</w:t>
      </w:r>
    </w:p>
    <w:p w14:paraId="06C402EB" w14:textId="77777777" w:rsidR="00F665E8" w:rsidRPr="004C2C1E" w:rsidRDefault="00F665E8" w:rsidP="00F665E8">
      <w:r w:rsidRPr="004C2C1E">
        <w:rPr>
          <w:rStyle w:val="StyleUnderline"/>
        </w:rPr>
        <w:t xml:space="preserve">Time is pressing. U.S. and European officials say that </w:t>
      </w:r>
      <w:r w:rsidRPr="004C2C1E">
        <w:rPr>
          <w:rStyle w:val="Emphasis"/>
          <w:highlight w:val="green"/>
        </w:rPr>
        <w:t>Iran’s nuclear work has expanded close to a point that</w:t>
      </w:r>
      <w:r w:rsidRPr="004C2C1E">
        <w:rPr>
          <w:rStyle w:val="Emphasis"/>
        </w:rPr>
        <w:t xml:space="preserve"> the deal’s main benefit to the West—</w:t>
      </w:r>
      <w:r w:rsidRPr="004C2C1E">
        <w:rPr>
          <w:rStyle w:val="Emphasis"/>
          <w:highlight w:val="green"/>
        </w:rPr>
        <w:t>keeping Iran</w:t>
      </w:r>
      <w:r w:rsidRPr="004C2C1E">
        <w:rPr>
          <w:rStyle w:val="Emphasis"/>
        </w:rPr>
        <w:t xml:space="preserve"> months </w:t>
      </w:r>
      <w:r w:rsidRPr="004C2C1E">
        <w:rPr>
          <w:rStyle w:val="Emphasis"/>
          <w:highlight w:val="green"/>
        </w:rPr>
        <w:t>away from</w:t>
      </w:r>
      <w:r w:rsidRPr="004C2C1E">
        <w:rPr>
          <w:rStyle w:val="Emphasis"/>
        </w:rPr>
        <w:t xml:space="preserve"> amassing enough nuclear fuel for </w:t>
      </w:r>
      <w:r w:rsidRPr="004C2C1E">
        <w:rPr>
          <w:rStyle w:val="Emphasis"/>
          <w:highlight w:val="green"/>
        </w:rPr>
        <w:t>a nuclear weapon—would be impossible</w:t>
      </w:r>
      <w:r w:rsidRPr="004C2C1E">
        <w:t>.</w:t>
      </w:r>
    </w:p>
    <w:p w14:paraId="28B09543" w14:textId="77777777" w:rsidR="00F665E8" w:rsidRPr="00C32179" w:rsidRDefault="00F665E8" w:rsidP="00F665E8">
      <w:pPr>
        <w:rPr>
          <w:sz w:val="12"/>
        </w:rPr>
      </w:pPr>
      <w:r w:rsidRPr="004C2C1E">
        <w:rPr>
          <w:sz w:val="12"/>
        </w:rPr>
        <w:t xml:space="preserve">European diplomats in particular have warned that </w:t>
      </w:r>
      <w:r w:rsidRPr="004C2C1E">
        <w:rPr>
          <w:rStyle w:val="StyleUnderline"/>
        </w:rPr>
        <w:t xml:space="preserve">with the war in Ukraine becoming </w:t>
      </w:r>
      <w:proofErr w:type="gramStart"/>
      <w:r w:rsidRPr="004C2C1E">
        <w:rPr>
          <w:rStyle w:val="StyleUnderline"/>
        </w:rPr>
        <w:t>ever-deadlier</w:t>
      </w:r>
      <w:proofErr w:type="gramEnd"/>
      <w:r w:rsidRPr="004C2C1E">
        <w:rPr>
          <w:rStyle w:val="StyleUnderline"/>
        </w:rPr>
        <w:t xml:space="preserve">, </w:t>
      </w:r>
      <w:r w:rsidRPr="004C2C1E">
        <w:rPr>
          <w:rStyle w:val="Emphasis"/>
          <w:highlight w:val="green"/>
        </w:rPr>
        <w:t>the diplomatic window</w:t>
      </w:r>
      <w:r w:rsidRPr="004C2C1E">
        <w:rPr>
          <w:rStyle w:val="Emphasis"/>
        </w:rPr>
        <w:t xml:space="preserve"> for concluding the deal </w:t>
      </w:r>
      <w:r w:rsidRPr="004C2C1E">
        <w:rPr>
          <w:rStyle w:val="Emphasis"/>
          <w:highlight w:val="green"/>
        </w:rPr>
        <w:t>is closing</w:t>
      </w:r>
      <w:r w:rsidRPr="004C2C1E">
        <w:rPr>
          <w:sz w:val="12"/>
        </w:rPr>
        <w:t>.</w:t>
      </w:r>
    </w:p>
    <w:p w14:paraId="195B0568" w14:textId="77777777" w:rsidR="00F665E8" w:rsidRPr="00C32179" w:rsidRDefault="00F665E8" w:rsidP="00F665E8">
      <w:pPr>
        <w:pStyle w:val="Heading4"/>
        <w:rPr>
          <w:rFonts w:cs="Calibri"/>
        </w:rPr>
      </w:pPr>
      <w:r w:rsidRPr="00C32179">
        <w:rPr>
          <w:rFonts w:cs="Calibri"/>
        </w:rPr>
        <w:t xml:space="preserve">The plan kills Iranian support for JCPOA – private space capabilities are a key focus for </w:t>
      </w:r>
      <w:proofErr w:type="spellStart"/>
      <w:r w:rsidRPr="00C32179">
        <w:rPr>
          <w:rFonts w:cs="Calibri"/>
        </w:rPr>
        <w:t>Raisi</w:t>
      </w:r>
      <w:proofErr w:type="spellEnd"/>
      <w:r w:rsidRPr="00C32179">
        <w:rPr>
          <w:rFonts w:cs="Calibri"/>
        </w:rPr>
        <w:t xml:space="preserve"> </w:t>
      </w:r>
    </w:p>
    <w:p w14:paraId="53EB26FE" w14:textId="77777777" w:rsidR="00F665E8" w:rsidRPr="00C32179" w:rsidRDefault="00F665E8" w:rsidP="00F665E8">
      <w:pPr>
        <w:rPr>
          <w:rStyle w:val="StyleUnderline"/>
          <w:b w:val="0"/>
          <w:u w:val="none"/>
        </w:rPr>
      </w:pPr>
      <w:r w:rsidRPr="00C32179">
        <w:rPr>
          <w:rStyle w:val="Style13ptBold"/>
        </w:rPr>
        <w:t xml:space="preserve">Larson and Lewis 21 </w:t>
      </w:r>
      <w:r w:rsidRPr="00C32179">
        <w:rPr>
          <w:rStyle w:val="Style13ptBold"/>
          <w:b w:val="0"/>
          <w:bCs/>
          <w:sz w:val="16"/>
          <w:szCs w:val="16"/>
        </w:rPr>
        <w:t>[(Jim, Senior research associate at the James Martin Center for Nonproliferation Studies at the Middlebury Institute of International Studies at Monterrey)(Jeffery, Professor at the Middlebury Institute of International Studies at Monterey and a staff member at the James Martin Center for Nonproliferation Studies) “IRANIAN PRESIDENT RAISI’S RENEWED EMPHASIS ON SPACE IS LIKELY TO CREATE NEW TENSIONS”, War on the Rocks, 12/20/2021]</w:t>
      </w:r>
      <w:r w:rsidRPr="00C32179">
        <w:br/>
        <w:t xml:space="preserve">Western press reporting on the first 100 days of Iran’s new hardline president, Ebrahim </w:t>
      </w:r>
      <w:proofErr w:type="spellStart"/>
      <w:r w:rsidRPr="00C32179">
        <w:t>Raisi</w:t>
      </w:r>
      <w:proofErr w:type="spellEnd"/>
      <w:r w:rsidRPr="00C32179">
        <w:t xml:space="preserve">, has naturally focused on his impact on Iran’s nuclear and missile programs. But </w:t>
      </w:r>
      <w:r w:rsidRPr="00C32179">
        <w:rPr>
          <w:rStyle w:val="StyleUnderline"/>
          <w:highlight w:val="green"/>
        </w:rPr>
        <w:t xml:space="preserve">in Iran, officials refer to </w:t>
      </w:r>
      <w:r w:rsidRPr="00C32179">
        <w:rPr>
          <w:rStyle w:val="StyleUnderline"/>
        </w:rPr>
        <w:t>three</w:t>
      </w:r>
      <w:r w:rsidRPr="00C32179">
        <w:t xml:space="preserve">, not </w:t>
      </w:r>
      <w:r w:rsidRPr="00C32179">
        <w:rPr>
          <w:rStyle w:val="StyleUnderline"/>
          <w:highlight w:val="green"/>
        </w:rPr>
        <w:t>two, “power-creating”</w:t>
      </w:r>
      <w:r w:rsidRPr="00C32179">
        <w:t xml:space="preserve"> (</w:t>
      </w:r>
      <w:proofErr w:type="spellStart"/>
      <w:r w:rsidRPr="00C32179">
        <w:t>eghtedar-saz</w:t>
      </w:r>
      <w:proofErr w:type="spellEnd"/>
      <w:r w:rsidRPr="00C32179">
        <w:t xml:space="preserve">) </w:t>
      </w:r>
      <w:r w:rsidRPr="00C32179">
        <w:rPr>
          <w:rStyle w:val="StyleUnderline"/>
          <w:highlight w:val="green"/>
        </w:rPr>
        <w:t>industries: nuclear</w:t>
      </w:r>
      <w:r w:rsidRPr="00C32179">
        <w:rPr>
          <w:rStyle w:val="StyleUnderline"/>
        </w:rPr>
        <w:t xml:space="preserve">, missiles, </w:t>
      </w:r>
      <w:r w:rsidRPr="00C32179">
        <w:rPr>
          <w:rStyle w:val="StyleUnderline"/>
          <w:highlight w:val="green"/>
        </w:rPr>
        <w:t xml:space="preserve">and </w:t>
      </w:r>
      <w:r w:rsidRPr="00C32179">
        <w:rPr>
          <w:rStyle w:val="Emphasis"/>
          <w:highlight w:val="green"/>
        </w:rPr>
        <w:t>space.</w:t>
      </w:r>
      <w:r w:rsidRPr="00C32179">
        <w:rPr>
          <w:rStyle w:val="StyleUnderline"/>
          <w:highlight w:val="green"/>
        </w:rPr>
        <w:t xml:space="preserve"> And it is space, </w:t>
      </w:r>
      <w:r w:rsidRPr="00C32179">
        <w:rPr>
          <w:rStyle w:val="Emphasis"/>
          <w:highlight w:val="green"/>
        </w:rPr>
        <w:t>more so than</w:t>
      </w:r>
      <w:r w:rsidRPr="00C32179">
        <w:rPr>
          <w:rStyle w:val="Emphasis"/>
        </w:rPr>
        <w:t xml:space="preserve"> either </w:t>
      </w:r>
      <w:r w:rsidRPr="00C32179">
        <w:rPr>
          <w:rStyle w:val="Emphasis"/>
          <w:highlight w:val="green"/>
        </w:rPr>
        <w:t>nuclear</w:t>
      </w:r>
      <w:r w:rsidRPr="00C32179">
        <w:rPr>
          <w:rStyle w:val="Emphasis"/>
        </w:rPr>
        <w:t xml:space="preserve"> or missiles</w:t>
      </w:r>
      <w:r w:rsidRPr="00C32179">
        <w:rPr>
          <w:rStyle w:val="StyleUnderline"/>
        </w:rPr>
        <w:t xml:space="preserve">, </w:t>
      </w:r>
      <w:r w:rsidRPr="00C32179">
        <w:rPr>
          <w:rStyle w:val="StyleUnderline"/>
          <w:highlight w:val="green"/>
        </w:rPr>
        <w:t xml:space="preserve">where </w:t>
      </w:r>
      <w:proofErr w:type="spellStart"/>
      <w:r w:rsidRPr="00C32179">
        <w:rPr>
          <w:rStyle w:val="StyleUnderline"/>
          <w:highlight w:val="green"/>
        </w:rPr>
        <w:t>Raisi</w:t>
      </w:r>
      <w:proofErr w:type="spellEnd"/>
      <w:r w:rsidRPr="00C32179">
        <w:rPr>
          <w:rStyle w:val="StyleUnderline"/>
          <w:highlight w:val="green"/>
        </w:rPr>
        <w:t xml:space="preserve"> has focused his</w:t>
      </w:r>
      <w:r w:rsidRPr="00C32179">
        <w:rPr>
          <w:rStyle w:val="StyleUnderline"/>
        </w:rPr>
        <w:t xml:space="preserve"> early public </w:t>
      </w:r>
      <w:r w:rsidRPr="00C32179">
        <w:rPr>
          <w:rStyle w:val="StyleUnderline"/>
          <w:highlight w:val="green"/>
        </w:rPr>
        <w:t>efforts</w:t>
      </w:r>
      <w:r w:rsidRPr="00C32179">
        <w:rPr>
          <w:rStyle w:val="StyleUnderline"/>
        </w:rPr>
        <w:t>.</w:t>
      </w:r>
      <w:r w:rsidRPr="00C32179">
        <w:t xml:space="preserve"> And it is </w:t>
      </w:r>
      <w:r w:rsidRPr="00C32179">
        <w:rPr>
          <w:rStyle w:val="StyleUnderline"/>
          <w:highlight w:val="green"/>
        </w:rPr>
        <w:t>Iran’s moves in space</w:t>
      </w:r>
      <w:r w:rsidRPr="00C32179">
        <w:t xml:space="preserve"> that </w:t>
      </w:r>
      <w:r w:rsidRPr="00C32179">
        <w:rPr>
          <w:rStyle w:val="StyleUnderline"/>
          <w:highlight w:val="green"/>
        </w:rPr>
        <w:t>will</w:t>
      </w:r>
      <w:r w:rsidRPr="00C32179">
        <w:t xml:space="preserve"> probably </w:t>
      </w:r>
      <w:r w:rsidRPr="00C32179">
        <w:rPr>
          <w:rStyle w:val="StyleUnderline"/>
          <w:highlight w:val="green"/>
        </w:rPr>
        <w:t>present</w:t>
      </w:r>
      <w:r w:rsidRPr="00C32179">
        <w:rPr>
          <w:rStyle w:val="StyleUnderline"/>
        </w:rPr>
        <w:t xml:space="preserve"> President Joe </w:t>
      </w:r>
      <w:r w:rsidRPr="00C32179">
        <w:rPr>
          <w:rStyle w:val="StyleUnderline"/>
          <w:highlight w:val="green"/>
        </w:rPr>
        <w:t xml:space="preserve">Biden with the </w:t>
      </w:r>
      <w:r w:rsidRPr="00C32179">
        <w:rPr>
          <w:rStyle w:val="Emphasis"/>
          <w:highlight w:val="green"/>
        </w:rPr>
        <w:t>first challenge</w:t>
      </w:r>
      <w:r w:rsidRPr="00C32179">
        <w:rPr>
          <w:rStyle w:val="StyleUnderline"/>
          <w:highlight w:val="green"/>
        </w:rPr>
        <w:t xml:space="preserve"> of the post-nuclear deal era.</w:t>
      </w:r>
    </w:p>
    <w:p w14:paraId="7F43D1A9" w14:textId="77777777" w:rsidR="00F665E8" w:rsidRPr="00C32179" w:rsidRDefault="00F665E8" w:rsidP="00F665E8">
      <w:pPr>
        <w:rPr>
          <w:rStyle w:val="StyleUnderline"/>
        </w:rPr>
      </w:pPr>
      <w:r w:rsidRPr="00C32179">
        <w:t xml:space="preserve">In his first 100 days, </w:t>
      </w:r>
      <w:proofErr w:type="spellStart"/>
      <w:r w:rsidRPr="00C32179">
        <w:rPr>
          <w:rStyle w:val="StyleUnderline"/>
        </w:rPr>
        <w:t>Raisi</w:t>
      </w:r>
      <w:proofErr w:type="spellEnd"/>
      <w:r w:rsidRPr="00C32179">
        <w:rPr>
          <w:rStyle w:val="StyleUnderline"/>
        </w:rPr>
        <w:t xml:space="preserve"> has moved to place his imprint by reinvigorating Iran’s space program</w:t>
      </w:r>
      <w:r w:rsidRPr="00C32179">
        <w:t xml:space="preserve">, the results of which will be visible in the coming months and years. </w:t>
      </w:r>
      <w:proofErr w:type="spellStart"/>
      <w:r w:rsidRPr="00C32179">
        <w:t>Raisi</w:t>
      </w:r>
      <w:proofErr w:type="spellEnd"/>
      <w:r w:rsidRPr="00C32179">
        <w:t xml:space="preserve"> has now set in motion a process that will result in Iran launching more satellites in the coming year, unveiling new space launch vehicles, and breaking ground on a new space launch facility in southern Iran. These developments will understandably be interpreted by Western media in the context of Iran’s missile programs and the broader security situation. But it is important to understand that </w:t>
      </w:r>
      <w:r w:rsidRPr="00C32179">
        <w:rPr>
          <w:rStyle w:val="StyleUnderline"/>
          <w:highlight w:val="green"/>
        </w:rPr>
        <w:t>Iran is</w:t>
      </w:r>
      <w:r w:rsidRPr="00C32179">
        <w:rPr>
          <w:rStyle w:val="StyleUnderline"/>
        </w:rPr>
        <w:t xml:space="preserve"> also </w:t>
      </w:r>
      <w:r w:rsidRPr="00C32179">
        <w:rPr>
          <w:rStyle w:val="StyleUnderline"/>
          <w:highlight w:val="green"/>
        </w:rPr>
        <w:t>deeply committed to the economic</w:t>
      </w:r>
      <w:r w:rsidRPr="00C32179">
        <w:rPr>
          <w:rStyle w:val="StyleUnderline"/>
        </w:rPr>
        <w:t xml:space="preserve">, military, and security </w:t>
      </w:r>
      <w:r w:rsidRPr="00C32179">
        <w:rPr>
          <w:rStyle w:val="StyleUnderline"/>
          <w:highlight w:val="green"/>
        </w:rPr>
        <w:t>uses of outer space.</w:t>
      </w:r>
    </w:p>
    <w:p w14:paraId="67CF361B" w14:textId="77777777" w:rsidR="00F665E8" w:rsidRPr="00C32179" w:rsidRDefault="00F665E8" w:rsidP="00F665E8">
      <w:r w:rsidRPr="00C32179">
        <w:t>The Biden administration will have to choose how to respond to Iran’s growing presence in space. Will the United States try to balance its legitimate concerns about proliferation with Iran’s right to access space? Or will it treat Iran as a pariah, hoping that vocal opposition to Iran’s space launches will somehow produce a different result than the same approach did with North Korea?</w:t>
      </w:r>
    </w:p>
    <w:p w14:paraId="135B9170" w14:textId="77777777" w:rsidR="00F665E8" w:rsidRPr="00C32179" w:rsidRDefault="00F665E8" w:rsidP="00F665E8">
      <w:proofErr w:type="spellStart"/>
      <w:r w:rsidRPr="00C32179">
        <w:t>Raisi</w:t>
      </w:r>
      <w:proofErr w:type="spellEnd"/>
      <w:r w:rsidRPr="00C32179">
        <w:t xml:space="preserve"> Moves to Revive Iran’s Space Programs</w:t>
      </w:r>
    </w:p>
    <w:p w14:paraId="3AE7312E" w14:textId="77777777" w:rsidR="00F665E8" w:rsidRPr="00C32179" w:rsidRDefault="00F665E8" w:rsidP="00F665E8">
      <w:proofErr w:type="spellStart"/>
      <w:r w:rsidRPr="00C32179">
        <w:rPr>
          <w:rStyle w:val="StyleUnderline"/>
        </w:rPr>
        <w:t>Raisi</w:t>
      </w:r>
      <w:proofErr w:type="spellEnd"/>
      <w:r w:rsidRPr="00C32179">
        <w:rPr>
          <w:rStyle w:val="StyleUnderline"/>
        </w:rPr>
        <w:t xml:space="preserve"> is very publicly attempting to reinvigorate an Iranian space program that has been struggling in recent years. His new communications minister has criticized the state of the space program left by his predecessor </w:t>
      </w:r>
      <w:r w:rsidRPr="00C32179">
        <w:t xml:space="preserve">— he called it “sorrowful” and “backwards” and sacked the head of the Iranian Space Agency. </w:t>
      </w:r>
      <w:proofErr w:type="spellStart"/>
      <w:r w:rsidRPr="00C32179">
        <w:t>Raisi</w:t>
      </w:r>
      <w:proofErr w:type="spellEnd"/>
      <w:r w:rsidRPr="00C32179">
        <w:t xml:space="preserve"> chaired a meeting of the Supreme Space Council — the country’s highest-level space policymaking organization — which had not met for more than a decade. At that meeting, </w:t>
      </w:r>
      <w:proofErr w:type="spellStart"/>
      <w:r w:rsidRPr="00C32179">
        <w:t>Raisi</w:t>
      </w:r>
      <w:proofErr w:type="spellEnd"/>
      <w:r w:rsidRPr="00C32179">
        <w:t xml:space="preserve"> committed Iran to launching more satellites into low earth orbit and reaching geostationary orbit by 2026. </w:t>
      </w:r>
    </w:p>
    <w:p w14:paraId="52569417" w14:textId="77777777" w:rsidR="00F665E8" w:rsidRPr="00C32179" w:rsidRDefault="00F665E8" w:rsidP="00F665E8">
      <w:r w:rsidRPr="00C32179">
        <w:rPr>
          <w:rStyle w:val="StyleUnderline"/>
          <w:highlight w:val="green"/>
        </w:rPr>
        <w:t>Iran has two space programs: a state space program</w:t>
      </w:r>
      <w:r w:rsidRPr="00C32179">
        <w:t xml:space="preserve"> and a parallel program run by the Islamic Revolutionary Guard Corps. The state space program is under Iran’s president, who chairs the Supreme Space Council. The council, in turn, oversees the Iranian Space Agency, which contracts with entities under the communications, defense, and science ministries — </w:t>
      </w:r>
      <w:r w:rsidRPr="00C32179">
        <w:rPr>
          <w:rStyle w:val="StyleUnderline"/>
          <w:highlight w:val="green"/>
        </w:rPr>
        <w:t xml:space="preserve">and increasingly, </w:t>
      </w:r>
      <w:r w:rsidRPr="00C32179">
        <w:rPr>
          <w:rStyle w:val="Emphasis"/>
          <w:highlight w:val="green"/>
        </w:rPr>
        <w:t>Iran’s private sector.</w:t>
      </w:r>
      <w:r w:rsidRPr="00C32179">
        <w:t xml:space="preserve"> We use the phrase “state” space program rather than “civilian” because Iran’s military is fully integrated into this program.</w:t>
      </w:r>
    </w:p>
    <w:p w14:paraId="5E7C2326" w14:textId="77777777" w:rsidR="00F665E8" w:rsidRPr="00C32179" w:rsidRDefault="00F665E8" w:rsidP="00F665E8"/>
    <w:p w14:paraId="5B5D5F1D" w14:textId="77777777" w:rsidR="00F665E8" w:rsidRPr="00C32179" w:rsidRDefault="00F665E8" w:rsidP="00F665E8">
      <w:pPr>
        <w:pStyle w:val="Heading4"/>
        <w:rPr>
          <w:rFonts w:cs="Calibri"/>
        </w:rPr>
      </w:pPr>
      <w:r w:rsidRPr="00C32179">
        <w:rPr>
          <w:rFonts w:cs="Calibri"/>
        </w:rPr>
        <w:t>Iranian proliferation goes nuclear – causes regional war and spurs proliferation cascades across the Middle East</w:t>
      </w:r>
    </w:p>
    <w:p w14:paraId="2816D479" w14:textId="77777777" w:rsidR="00F665E8" w:rsidRPr="00C32179" w:rsidRDefault="00F665E8" w:rsidP="00F665E8">
      <w:r w:rsidRPr="00C32179">
        <w:rPr>
          <w:rStyle w:val="Style13ptBold"/>
        </w:rPr>
        <w:t xml:space="preserve">Chilton and </w:t>
      </w:r>
      <w:proofErr w:type="spellStart"/>
      <w:r w:rsidRPr="00C32179">
        <w:rPr>
          <w:rStyle w:val="Style13ptBold"/>
        </w:rPr>
        <w:t>Hoshovsky</w:t>
      </w:r>
      <w:proofErr w:type="spellEnd"/>
      <w:r w:rsidRPr="00C32179">
        <w:rPr>
          <w:rStyle w:val="Style13ptBold"/>
        </w:rPr>
        <w:t xml:space="preserve"> 20</w:t>
      </w:r>
      <w:r w:rsidRPr="00C32179">
        <w:t xml:space="preserve"> – [(Kevin, led U.S. Strategic Command and has participated in the Jewish Institute for National Security of America’s Generals and Admirals Program; Harry, policy analyst at JINSA’s </w:t>
      </w:r>
      <w:proofErr w:type="spellStart"/>
      <w:r w:rsidRPr="00C32179">
        <w:t>Gemunder</w:t>
      </w:r>
      <w:proofErr w:type="spellEnd"/>
      <w:r w:rsidRPr="00C32179">
        <w:t xml:space="preserve"> Center for Defense and Strategy) "Avoiding a nuclear arms race in the Middle East," Defense News, 2-13-2020, https://www.defensenews.com/opinion/commentary/2020/02/13/avoiding-a-nuclear-arms-race-in-the-middle-east/] TDI</w:t>
      </w:r>
    </w:p>
    <w:p w14:paraId="0EE1DFE1" w14:textId="77777777" w:rsidR="00F665E8" w:rsidRPr="00C32179" w:rsidRDefault="00F665E8" w:rsidP="00F665E8">
      <w:r w:rsidRPr="00C32179">
        <w:t xml:space="preserve">This raises two immediate concerns. First, </w:t>
      </w:r>
      <w:r w:rsidRPr="00C32179">
        <w:rPr>
          <w:b/>
          <w:bCs/>
          <w:szCs w:val="22"/>
          <w:u w:val="single"/>
        </w:rPr>
        <w:t>should Iran race for the bomb</w:t>
      </w:r>
      <w:r w:rsidRPr="00C32179">
        <w:rPr>
          <w:b/>
          <w:bCs/>
          <w:szCs w:val="22"/>
        </w:rPr>
        <w:t xml:space="preserve">, </w:t>
      </w:r>
      <w:r w:rsidRPr="00C32179">
        <w:rPr>
          <w:b/>
          <w:bCs/>
          <w:szCs w:val="22"/>
          <w:u w:val="single"/>
        </w:rPr>
        <w:t>it is</w:t>
      </w:r>
      <w:r w:rsidRPr="00C32179">
        <w:rPr>
          <w:u w:val="single"/>
        </w:rPr>
        <w:t xml:space="preserve"> </w:t>
      </w:r>
      <w:r w:rsidRPr="00C32179">
        <w:rPr>
          <w:rStyle w:val="Emphasis"/>
        </w:rPr>
        <w:t xml:space="preserve">almost inevitable that the </w:t>
      </w:r>
      <w:r w:rsidRPr="00C32179">
        <w:rPr>
          <w:rStyle w:val="Emphasis"/>
          <w:highlight w:val="green"/>
        </w:rPr>
        <w:t>United States and</w:t>
      </w:r>
      <w:r w:rsidRPr="00C32179">
        <w:rPr>
          <w:rStyle w:val="Emphasis"/>
        </w:rPr>
        <w:t xml:space="preserve">/or </w:t>
      </w:r>
      <w:r w:rsidRPr="00C32179">
        <w:rPr>
          <w:rStyle w:val="Emphasis"/>
          <w:highlight w:val="green"/>
        </w:rPr>
        <w:t>Israel</w:t>
      </w:r>
      <w:r w:rsidRPr="00C32179">
        <w:rPr>
          <w:rStyle w:val="Emphasis"/>
        </w:rPr>
        <w:t xml:space="preserve"> will take </w:t>
      </w:r>
      <w:r w:rsidRPr="00C32179">
        <w:rPr>
          <w:rStyle w:val="Emphasis"/>
          <w:highlight w:val="green"/>
        </w:rPr>
        <w:t>preventative military action</w:t>
      </w:r>
      <w:r w:rsidRPr="00C32179">
        <w:rPr>
          <w:u w:val="single"/>
        </w:rPr>
        <w:t xml:space="preserve"> </w:t>
      </w:r>
      <w:r w:rsidRPr="00C32179">
        <w:rPr>
          <w:b/>
          <w:bCs/>
          <w:szCs w:val="22"/>
          <w:u w:val="single"/>
        </w:rPr>
        <w:t>to stop it from crossing that fateful threshold</w:t>
      </w:r>
      <w:r w:rsidRPr="00C32179">
        <w:t xml:space="preserve">. </w:t>
      </w:r>
      <w:r w:rsidRPr="00C32179">
        <w:rPr>
          <w:rStyle w:val="StyleUnderline"/>
        </w:rPr>
        <w:t xml:space="preserve">This </w:t>
      </w:r>
      <w:r w:rsidRPr="00C32179">
        <w:rPr>
          <w:rStyle w:val="StyleUnderline"/>
          <w:highlight w:val="green"/>
        </w:rPr>
        <w:t xml:space="preserve">could easily </w:t>
      </w:r>
      <w:r w:rsidRPr="00C32179">
        <w:rPr>
          <w:rStyle w:val="Emphasis"/>
          <w:highlight w:val="green"/>
        </w:rPr>
        <w:t>spiral into a regional war</w:t>
      </w:r>
      <w:r w:rsidRPr="00C32179">
        <w:rPr>
          <w:rStyle w:val="StyleUnderline"/>
          <w:highlight w:val="green"/>
        </w:rPr>
        <w:t xml:space="preserve"> as Iran activates</w:t>
      </w:r>
      <w:r w:rsidRPr="00C32179">
        <w:rPr>
          <w:rStyle w:val="StyleUnderline"/>
        </w:rPr>
        <w:t xml:space="preserve"> its various </w:t>
      </w:r>
      <w:r w:rsidRPr="00C32179">
        <w:rPr>
          <w:rStyle w:val="StyleUnderline"/>
          <w:highlight w:val="green"/>
        </w:rPr>
        <w:t xml:space="preserve">proxy forces </w:t>
      </w:r>
      <w:r w:rsidRPr="00C32179">
        <w:rPr>
          <w:rStyle w:val="StyleUnderline"/>
        </w:rPr>
        <w:t>against the United States and its allies</w:t>
      </w:r>
      <w:r w:rsidRPr="00C32179">
        <w:t>.</w:t>
      </w:r>
    </w:p>
    <w:p w14:paraId="0A567DE1" w14:textId="77777777" w:rsidR="00F665E8" w:rsidRPr="00C32179" w:rsidRDefault="00F665E8" w:rsidP="00F665E8">
      <w:pPr>
        <w:rPr>
          <w:b/>
          <w:bCs/>
          <w:szCs w:val="22"/>
        </w:rPr>
      </w:pPr>
      <w:r w:rsidRPr="00C32179">
        <w:t xml:space="preserve">Second, </w:t>
      </w:r>
      <w:r w:rsidRPr="00C32179">
        <w:rPr>
          <w:b/>
          <w:bCs/>
          <w:szCs w:val="22"/>
          <w:u w:val="single"/>
        </w:rPr>
        <w:t xml:space="preserve">an Iranian </w:t>
      </w:r>
      <w:r w:rsidRPr="00C32179">
        <w:rPr>
          <w:b/>
          <w:bCs/>
          <w:szCs w:val="22"/>
          <w:highlight w:val="green"/>
          <w:u w:val="single"/>
        </w:rPr>
        <w:t>nuclear breakout</w:t>
      </w:r>
      <w:r w:rsidRPr="00C32179">
        <w:rPr>
          <w:b/>
          <w:bCs/>
          <w:szCs w:val="22"/>
          <w:u w:val="single"/>
        </w:rPr>
        <w:t xml:space="preserve"> attempt </w:t>
      </w:r>
      <w:r w:rsidRPr="00F665E8">
        <w:rPr>
          <w:b/>
          <w:bCs/>
          <w:szCs w:val="22"/>
          <w:u w:val="single"/>
        </w:rPr>
        <w:t>could</w:t>
      </w:r>
      <w:r w:rsidRPr="00F665E8">
        <w:rPr>
          <w:u w:val="single"/>
        </w:rPr>
        <w:t xml:space="preserve"> </w:t>
      </w:r>
      <w:r w:rsidRPr="00C32179">
        <w:rPr>
          <w:rStyle w:val="Emphasis"/>
          <w:highlight w:val="green"/>
        </w:rPr>
        <w:t>spur</w:t>
      </w:r>
      <w:r w:rsidRPr="00C32179">
        <w:rPr>
          <w:rStyle w:val="Emphasis"/>
        </w:rPr>
        <w:t xml:space="preserve"> </w:t>
      </w:r>
      <w:r w:rsidRPr="00C32179">
        <w:rPr>
          <w:rStyle w:val="Emphasis"/>
          <w:highlight w:val="green"/>
        </w:rPr>
        <w:t>a proliferation cascade throughout the Middle East</w:t>
      </w:r>
      <w:r w:rsidRPr="00C32179">
        <w:t xml:space="preserve">, </w:t>
      </w:r>
      <w:r w:rsidRPr="00C32179">
        <w:rPr>
          <w:b/>
          <w:bCs/>
          <w:szCs w:val="22"/>
          <w:u w:val="single"/>
        </w:rPr>
        <w:t>beginning with Saudi Arabia</w:t>
      </w:r>
      <w:r w:rsidRPr="00C32179">
        <w:rPr>
          <w:b/>
          <w:bCs/>
          <w:szCs w:val="22"/>
        </w:rPr>
        <w:t>.</w:t>
      </w:r>
    </w:p>
    <w:p w14:paraId="3327CAA0" w14:textId="77777777" w:rsidR="00F665E8" w:rsidRPr="00C32179" w:rsidRDefault="00F665E8" w:rsidP="00F665E8">
      <w:r w:rsidRPr="00C32179">
        <w:t xml:space="preserve">Mohammed bin Salman, </w:t>
      </w:r>
      <w:r w:rsidRPr="00C32179">
        <w:rPr>
          <w:b/>
          <w:bCs/>
          <w:szCs w:val="22"/>
          <w:u w:val="single"/>
        </w:rPr>
        <w:t>the Saudi crown prince</w:t>
      </w:r>
      <w:r w:rsidRPr="00C32179">
        <w:rPr>
          <w:b/>
          <w:bCs/>
          <w:szCs w:val="22"/>
        </w:rPr>
        <w:t xml:space="preserve">, </w:t>
      </w:r>
      <w:r w:rsidRPr="00C32179">
        <w:rPr>
          <w:b/>
          <w:bCs/>
          <w:szCs w:val="22"/>
          <w:u w:val="single"/>
        </w:rPr>
        <w:t xml:space="preserve">openly stated in 2018 that </w:t>
      </w:r>
      <w:r w:rsidRPr="00C32179">
        <w:rPr>
          <w:b/>
          <w:bCs/>
          <w:szCs w:val="22"/>
          <w:highlight w:val="green"/>
          <w:u w:val="single"/>
        </w:rPr>
        <w:t>if Iran developed nuclear weapons</w:t>
      </w:r>
      <w:r w:rsidRPr="00C32179">
        <w:rPr>
          <w:highlight w:val="green"/>
        </w:rPr>
        <w:t xml:space="preserve">, </w:t>
      </w:r>
      <w:r w:rsidRPr="00C32179">
        <w:rPr>
          <w:rStyle w:val="Emphasis"/>
          <w:highlight w:val="green"/>
        </w:rPr>
        <w:t>Riyadh would quickly “follow suit.”</w:t>
      </w:r>
      <w:r w:rsidRPr="00C32179">
        <w:t xml:space="preserve"> </w:t>
      </w:r>
      <w:r w:rsidRPr="00C32179">
        <w:rPr>
          <w:b/>
          <w:bCs/>
          <w:szCs w:val="22"/>
          <w:u w:val="single"/>
        </w:rPr>
        <w:t xml:space="preserve">One suggested approach would see </w:t>
      </w:r>
      <w:r w:rsidRPr="00C32179">
        <w:rPr>
          <w:b/>
          <w:bCs/>
          <w:szCs w:val="22"/>
          <w:highlight w:val="green"/>
          <w:u w:val="single"/>
        </w:rPr>
        <w:t xml:space="preserve">Saudi Arabia purchase a nuclear </w:t>
      </w:r>
      <w:r w:rsidRPr="00C32179">
        <w:rPr>
          <w:b/>
          <w:bCs/>
          <w:szCs w:val="22"/>
          <w:u w:val="single"/>
        </w:rPr>
        <w:t xml:space="preserve">power </w:t>
      </w:r>
      <w:r w:rsidRPr="00C32179">
        <w:rPr>
          <w:b/>
          <w:bCs/>
          <w:szCs w:val="22"/>
          <w:highlight w:val="green"/>
          <w:u w:val="single"/>
        </w:rPr>
        <w:t xml:space="preserve">reactor </w:t>
      </w:r>
      <w:r w:rsidRPr="00884E8B">
        <w:rPr>
          <w:b/>
          <w:bCs/>
          <w:szCs w:val="22"/>
          <w:u w:val="single"/>
        </w:rPr>
        <w:t xml:space="preserve">from a major supplier </w:t>
      </w:r>
      <w:r w:rsidRPr="00C32179">
        <w:rPr>
          <w:b/>
          <w:bCs/>
          <w:szCs w:val="22"/>
          <w:u w:val="single"/>
        </w:rPr>
        <w:t xml:space="preserve">like South Korea </w:t>
      </w:r>
      <w:r w:rsidRPr="00884E8B">
        <w:rPr>
          <w:b/>
          <w:bCs/>
          <w:szCs w:val="22"/>
          <w:u w:val="single"/>
        </w:rPr>
        <w:t>and then build a reprocessing plant that would yield</w:t>
      </w:r>
      <w:r w:rsidRPr="00C32179">
        <w:rPr>
          <w:b/>
          <w:bCs/>
          <w:szCs w:val="22"/>
          <w:u w:val="single"/>
        </w:rPr>
        <w:t xml:space="preserve"> enough </w:t>
      </w:r>
      <w:r w:rsidRPr="00884E8B">
        <w:rPr>
          <w:b/>
          <w:bCs/>
          <w:szCs w:val="22"/>
          <w:u w:val="single"/>
        </w:rPr>
        <w:t>weapons-grade plutonium</w:t>
      </w:r>
      <w:r w:rsidRPr="00C32179">
        <w:rPr>
          <w:b/>
          <w:bCs/>
          <w:szCs w:val="22"/>
          <w:u w:val="single"/>
        </w:rPr>
        <w:t xml:space="preserve"> in five years</w:t>
      </w:r>
      <w:r w:rsidRPr="00C32179">
        <w:t>.</w:t>
      </w:r>
    </w:p>
    <w:p w14:paraId="18952435" w14:textId="77777777" w:rsidR="00F665E8" w:rsidRPr="00C32179" w:rsidRDefault="00F665E8" w:rsidP="00F665E8">
      <w:pPr>
        <w:rPr>
          <w:szCs w:val="16"/>
        </w:rPr>
      </w:pPr>
      <w:r w:rsidRPr="00C32179">
        <w:rPr>
          <w:szCs w:val="16"/>
        </w:rPr>
        <w:t>A half-decade delay isn’t optimal, however, when the goal is achieving nuclear deterrence quickly. Thus, there is the so-called Islamabad option.</w:t>
      </w:r>
    </w:p>
    <w:p w14:paraId="2C9AD50E" w14:textId="77777777" w:rsidR="00F665E8" w:rsidRPr="00C32179" w:rsidRDefault="00F665E8" w:rsidP="00F665E8">
      <w:pPr>
        <w:rPr>
          <w:b/>
          <w:bCs/>
          <w:szCs w:val="22"/>
        </w:rPr>
      </w:pPr>
      <w:r w:rsidRPr="00C32179">
        <w:t xml:space="preserve">This refers to Riyadh’s role in financing Pakistan’s nuclear weapons program and an alleged commitment from Islamabad that it would repay the favor. While </w:t>
      </w:r>
      <w:r w:rsidRPr="00C32179">
        <w:rPr>
          <w:rStyle w:val="StyleUnderline"/>
        </w:rPr>
        <w:t>Pakistan</w:t>
      </w:r>
      <w:r w:rsidRPr="00C32179">
        <w:t xml:space="preserve">i </w:t>
      </w:r>
      <w:r w:rsidRPr="00C32179">
        <w:rPr>
          <w:rStyle w:val="StyleUnderline"/>
        </w:rPr>
        <w:t>and Saudi</w:t>
      </w:r>
      <w:r w:rsidRPr="00C32179">
        <w:t xml:space="preserve"> officials have denied any such understanding, </w:t>
      </w:r>
      <w:r w:rsidRPr="00C32179">
        <w:rPr>
          <w:b/>
          <w:bCs/>
          <w:szCs w:val="22"/>
          <w:u w:val="single"/>
        </w:rPr>
        <w:t xml:space="preserve">there is the possibility that the two could work out an arrangement where </w:t>
      </w:r>
      <w:r w:rsidRPr="00C32179">
        <w:rPr>
          <w:b/>
          <w:bCs/>
          <w:szCs w:val="22"/>
          <w:highlight w:val="green"/>
          <w:u w:val="single"/>
        </w:rPr>
        <w:t xml:space="preserve">Islamabad </w:t>
      </w:r>
      <w:r w:rsidRPr="00884E8B">
        <w:rPr>
          <w:b/>
          <w:bCs/>
          <w:szCs w:val="22"/>
          <w:u w:val="single"/>
        </w:rPr>
        <w:t xml:space="preserve">could </w:t>
      </w:r>
      <w:r w:rsidRPr="00C32179">
        <w:rPr>
          <w:b/>
          <w:bCs/>
          <w:szCs w:val="22"/>
          <w:highlight w:val="green"/>
          <w:u w:val="single"/>
        </w:rPr>
        <w:t xml:space="preserve">deploy some of its nuclear arsenal on Saudi soil </w:t>
      </w:r>
      <w:r w:rsidRPr="00C32179">
        <w:rPr>
          <w:b/>
          <w:bCs/>
          <w:szCs w:val="22"/>
          <w:u w:val="single"/>
        </w:rPr>
        <w:t>following a successful Iranian breakout</w:t>
      </w:r>
      <w:r w:rsidRPr="00C32179">
        <w:rPr>
          <w:b/>
          <w:bCs/>
          <w:szCs w:val="22"/>
        </w:rPr>
        <w:t>.</w:t>
      </w:r>
    </w:p>
    <w:p w14:paraId="4AEC3EB8" w14:textId="77777777" w:rsidR="00F665E8" w:rsidRPr="00C32179" w:rsidRDefault="00F665E8" w:rsidP="00F665E8">
      <w:pPr>
        <w:rPr>
          <w:szCs w:val="16"/>
        </w:rPr>
      </w:pPr>
      <w:r w:rsidRPr="00C32179">
        <w:rPr>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p>
    <w:p w14:paraId="642F015E" w14:textId="77777777" w:rsidR="00F665E8" w:rsidRPr="00C32179" w:rsidRDefault="00F665E8" w:rsidP="00F665E8">
      <w:r w:rsidRPr="00C32179">
        <w:rPr>
          <w:b/>
          <w:bCs/>
          <w:szCs w:val="22"/>
          <w:u w:val="single"/>
        </w:rPr>
        <w:t>If Saudi Arabia acquires nuclear weapons</w:t>
      </w:r>
      <w:r w:rsidRPr="00C32179">
        <w:t xml:space="preserve">, </w:t>
      </w:r>
      <w:r w:rsidRPr="00C32179">
        <w:rPr>
          <w:rStyle w:val="Emphasis"/>
        </w:rPr>
        <w:t xml:space="preserve">many believe </w:t>
      </w:r>
      <w:r w:rsidRPr="00C32179">
        <w:rPr>
          <w:rStyle w:val="Emphasis"/>
          <w:highlight w:val="green"/>
        </w:rPr>
        <w:t>Turkey would follow suit</w:t>
      </w:r>
      <w:r w:rsidRPr="00C32179">
        <w:t xml:space="preserve">. Last September, Turkish President Recep Tayyip </w:t>
      </w:r>
      <w:r w:rsidRPr="00F665E8">
        <w:rPr>
          <w:b/>
          <w:bCs/>
          <w:szCs w:val="22"/>
          <w:u w:val="single"/>
        </w:rPr>
        <w:t>Erdogan declared that he “cannot accept” the argument from Western nations that Turkey should not be allowed to attain nuclear weapons</w:t>
      </w:r>
      <w:r w:rsidRPr="00C32179">
        <w:rPr>
          <w:b/>
          <w:bCs/>
          <w:szCs w:val="22"/>
        </w:rPr>
        <w:t>.</w:t>
      </w:r>
      <w:r w:rsidRPr="00C3217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14:paraId="7A545BE5" w14:textId="77777777" w:rsidR="00F665E8" w:rsidRPr="00C32179" w:rsidRDefault="00F665E8" w:rsidP="00F665E8"/>
    <w:p w14:paraId="11565DD9" w14:textId="77777777" w:rsidR="00F665E8" w:rsidRPr="00C32179" w:rsidRDefault="00F665E8" w:rsidP="00F665E8">
      <w:pPr>
        <w:pStyle w:val="Heading4"/>
        <w:rPr>
          <w:rFonts w:cs="Calibri"/>
        </w:rPr>
      </w:pPr>
      <w:proofErr w:type="spellStart"/>
      <w:r w:rsidRPr="00C32179">
        <w:rPr>
          <w:rFonts w:cs="Calibri"/>
        </w:rPr>
        <w:t>Prolif</w:t>
      </w:r>
      <w:proofErr w:type="spellEnd"/>
      <w:r w:rsidRPr="00C32179">
        <w:rPr>
          <w:rFonts w:cs="Calibri"/>
        </w:rPr>
        <w:t xml:space="preserve"> cascades undermine deterrence and cause nuclear war – this is predictive of what a multi-nuclear Middle East would look like</w:t>
      </w:r>
    </w:p>
    <w:p w14:paraId="395B18D6" w14:textId="77777777" w:rsidR="00F665E8" w:rsidRPr="00C32179" w:rsidRDefault="00F665E8" w:rsidP="00F665E8">
      <w:r w:rsidRPr="00C32179">
        <w:rPr>
          <w:rStyle w:val="Style13ptBold"/>
        </w:rPr>
        <w:t>Krepinevich 13</w:t>
      </w:r>
      <w:r w:rsidRPr="00C32179">
        <w:t xml:space="preserve"> – [(Dr. Andrew F, the President of the Center for Strategic and Budgetary Assessments) “Critical Mass: Nuclear Proliferation in the Middle East,” 2013, https://csbaonline.org/uploads/documents/Nuclear-Proliferation-in-the-Middle-East.pdf] TDI</w:t>
      </w:r>
    </w:p>
    <w:p w14:paraId="76D49CC2" w14:textId="77777777" w:rsidR="00F665E8" w:rsidRPr="00C32179" w:rsidRDefault="00F665E8" w:rsidP="00F665E8">
      <w:r w:rsidRPr="00C32179">
        <w:t xml:space="preserve">As more countries over time develop nuclear capabilities and build up their nuclear arsenals, </w:t>
      </w:r>
      <w:r w:rsidRPr="00C32179">
        <w:rPr>
          <w:rStyle w:val="StyleUnderline"/>
        </w:rPr>
        <w:t xml:space="preserve">the </w:t>
      </w:r>
      <w:r w:rsidRPr="00C32179">
        <w:rPr>
          <w:rStyle w:val="StyleUnderline"/>
          <w:highlight w:val="green"/>
        </w:rPr>
        <w:t>competition will evolve</w:t>
      </w:r>
      <w:r w:rsidRPr="00C32179">
        <w:rPr>
          <w:rStyle w:val="StyleUnderline"/>
        </w:rPr>
        <w:t xml:space="preserve"> from an </w:t>
      </w:r>
      <w:proofErr w:type="gramStart"/>
      <w:r w:rsidRPr="00C32179">
        <w:rPr>
          <w:rStyle w:val="StyleUnderline"/>
        </w:rPr>
        <w:t>Israeli-Iranian</w:t>
      </w:r>
      <w:proofErr w:type="gramEnd"/>
      <w:r w:rsidRPr="00C32179">
        <w:rPr>
          <w:rStyle w:val="StyleUnderline"/>
        </w:rPr>
        <w:t xml:space="preserve"> affair </w:t>
      </w:r>
      <w:r w:rsidRPr="00C32179">
        <w:rPr>
          <w:rStyle w:val="StyleUnderline"/>
          <w:highlight w:val="green"/>
        </w:rPr>
        <w:t xml:space="preserve">to a </w:t>
      </w:r>
      <w:r w:rsidRPr="00C32179">
        <w:rPr>
          <w:rStyle w:val="Emphasis"/>
          <w:highlight w:val="green"/>
        </w:rPr>
        <w:t>multi-state rivalry</w:t>
      </w:r>
      <w:r w:rsidRPr="00C32179">
        <w:t xml:space="preserve">. For illustrative purposes </w:t>
      </w:r>
      <w:r w:rsidRPr="00C32179">
        <w:rPr>
          <w:b/>
          <w:bCs/>
          <w:szCs w:val="22"/>
          <w:u w:val="single"/>
        </w:rPr>
        <w:t xml:space="preserve">we will </w:t>
      </w:r>
      <w:r w:rsidRPr="00C32179">
        <w:rPr>
          <w:b/>
          <w:bCs/>
          <w:szCs w:val="22"/>
          <w:highlight w:val="green"/>
          <w:u w:val="single"/>
        </w:rPr>
        <w:t>assume that</w:t>
      </w:r>
      <w:r w:rsidRPr="00C32179">
        <w:rPr>
          <w:b/>
          <w:bCs/>
          <w:szCs w:val="22"/>
          <w:highlight w:val="green"/>
        </w:rPr>
        <w:t xml:space="preserve"> </w:t>
      </w:r>
      <w:r w:rsidRPr="00C32179">
        <w:t xml:space="preserve">in the 2025-2030 timeframe, </w:t>
      </w:r>
      <w:r w:rsidRPr="00C32179">
        <w:rPr>
          <w:b/>
          <w:bCs/>
          <w:szCs w:val="22"/>
          <w:highlight w:val="green"/>
          <w:u w:val="single"/>
        </w:rPr>
        <w:t>Iran</w:t>
      </w:r>
      <w:r w:rsidRPr="00C32179">
        <w:rPr>
          <w:highlight w:val="green"/>
        </w:rPr>
        <w:t xml:space="preserve">, </w:t>
      </w:r>
      <w:r w:rsidRPr="00C32179">
        <w:rPr>
          <w:b/>
          <w:bCs/>
          <w:szCs w:val="22"/>
          <w:highlight w:val="green"/>
          <w:u w:val="single"/>
        </w:rPr>
        <w:t>Saudi Arabia</w:t>
      </w:r>
      <w:r w:rsidRPr="00C32179">
        <w:rPr>
          <w:b/>
          <w:bCs/>
          <w:szCs w:val="22"/>
          <w:highlight w:val="green"/>
        </w:rPr>
        <w:t xml:space="preserve">, </w:t>
      </w:r>
      <w:r w:rsidRPr="00C32179">
        <w:rPr>
          <w:b/>
          <w:bCs/>
          <w:szCs w:val="22"/>
          <w:highlight w:val="green"/>
          <w:u w:val="single"/>
        </w:rPr>
        <w:t>Turkey</w:t>
      </w:r>
      <w:r w:rsidRPr="00C32179">
        <w:rPr>
          <w:b/>
          <w:bCs/>
          <w:szCs w:val="22"/>
          <w:highlight w:val="green"/>
        </w:rPr>
        <w:t xml:space="preserve">, </w:t>
      </w:r>
      <w:r w:rsidRPr="00C32179">
        <w:rPr>
          <w:b/>
          <w:bCs/>
          <w:szCs w:val="22"/>
          <w:highlight w:val="green"/>
          <w:u w:val="single"/>
        </w:rPr>
        <w:t>and perhaps Egypt</w:t>
      </w:r>
      <w:r w:rsidRPr="00C32179">
        <w:rPr>
          <w:highlight w:val="green"/>
        </w:rPr>
        <w:t xml:space="preserve"> </w:t>
      </w:r>
      <w:r w:rsidRPr="00C32179">
        <w:t xml:space="preserve">and/or Iraq </w:t>
      </w:r>
      <w:r w:rsidRPr="00C32179">
        <w:rPr>
          <w:b/>
          <w:bCs/>
          <w:szCs w:val="22"/>
          <w:highlight w:val="green"/>
          <w:u w:val="single"/>
        </w:rPr>
        <w:t>have nuclear arsenals</w:t>
      </w:r>
      <w:r w:rsidRPr="00C32179">
        <w:rPr>
          <w:highlight w:val="green"/>
        </w:rPr>
        <w:t xml:space="preserve"> </w:t>
      </w:r>
      <w:r w:rsidRPr="00C32179">
        <w:t>in the low double-digit range (i.e., ten to forty weapons). What form might a nuclear competition among these powers and Israel assume? The remainder of this chapter attempts to shed some light on this issue, and its potential implications, with emphasis on those affecting regional stability.</w:t>
      </w:r>
    </w:p>
    <w:p w14:paraId="558EC892" w14:textId="77777777" w:rsidR="00F665E8" w:rsidRPr="00C32179" w:rsidRDefault="00F665E8" w:rsidP="00F665E8">
      <w:r w:rsidRPr="00C32179">
        <w:t xml:space="preserve">The challenge of preserving stability when confronted with military competition among five nuclear-armed states within the Middle East and with other powers external to the region engaged in a Great Game for influence is formidable. At first blush, one thing seems apparent: </w:t>
      </w:r>
      <w:r w:rsidRPr="00C32179">
        <w:rPr>
          <w:b/>
          <w:bCs/>
          <w:szCs w:val="22"/>
          <w:u w:val="single"/>
        </w:rPr>
        <w:t xml:space="preserve">many </w:t>
      </w:r>
      <w:r w:rsidRPr="00C32179">
        <w:rPr>
          <w:rStyle w:val="Emphasis"/>
          <w:highlight w:val="green"/>
        </w:rPr>
        <w:t>Cold War-era metrics</w:t>
      </w:r>
      <w:r w:rsidRPr="00C32179">
        <w:rPr>
          <w:u w:val="single"/>
        </w:rPr>
        <w:t xml:space="preserve"> </w:t>
      </w:r>
      <w:r w:rsidRPr="00C32179">
        <w:rPr>
          <w:b/>
          <w:bCs/>
          <w:szCs w:val="22"/>
          <w:u w:val="single"/>
        </w:rPr>
        <w:t xml:space="preserve">for assessing the competition and gauging where it might be headed </w:t>
      </w:r>
      <w:r w:rsidRPr="00C32179">
        <w:rPr>
          <w:rStyle w:val="Emphasis"/>
        </w:rPr>
        <w:t>appear to be of little utility</w:t>
      </w:r>
      <w:r w:rsidRPr="00C32179">
        <w:t xml:space="preserve">; in fact, </w:t>
      </w:r>
      <w:r w:rsidRPr="00C32179">
        <w:rPr>
          <w:b/>
          <w:bCs/>
          <w:szCs w:val="22"/>
          <w:u w:val="single"/>
        </w:rPr>
        <w:t xml:space="preserve">they may actually </w:t>
      </w:r>
      <w:r w:rsidRPr="00C32179">
        <w:rPr>
          <w:b/>
          <w:bCs/>
          <w:szCs w:val="22"/>
          <w:highlight w:val="green"/>
          <w:u w:val="single"/>
        </w:rPr>
        <w:t>prove misleading and dangerous</w:t>
      </w:r>
      <w:r w:rsidRPr="00C32179">
        <w:t xml:space="preserve">. The same can be said of those looking to apply Cold War-era arms control metrics as a way of keeping the peace in general and avoiding nuclear use in particular. </w:t>
      </w:r>
    </w:p>
    <w:p w14:paraId="61B159E3" w14:textId="77777777" w:rsidR="00F665E8" w:rsidRPr="00C32179" w:rsidRDefault="00F665E8" w:rsidP="00F665E8">
      <w:r w:rsidRPr="00C32179">
        <w:rPr>
          <w:b/>
          <w:bCs/>
          <w:szCs w:val="22"/>
          <w:u w:val="single"/>
        </w:rPr>
        <w:t>During the Cold War</w:t>
      </w:r>
      <w:r w:rsidRPr="00C32179">
        <w:rPr>
          <w:b/>
          <w:bCs/>
          <w:szCs w:val="22"/>
        </w:rPr>
        <w:t xml:space="preserve">, </w:t>
      </w:r>
      <w:r w:rsidRPr="00C32179">
        <w:rPr>
          <w:b/>
          <w:bCs/>
          <w:szCs w:val="22"/>
          <w:u w:val="single"/>
        </w:rPr>
        <w:t>many nuclear strategists came to view nuclear parity</w:t>
      </w:r>
      <w:r w:rsidRPr="00C32179">
        <w:rPr>
          <w:b/>
          <w:bCs/>
          <w:szCs w:val="22"/>
        </w:rPr>
        <w:t xml:space="preserve"> </w:t>
      </w:r>
      <w:r w:rsidRPr="00C32179">
        <w:t xml:space="preserve">(the possession of roughly equivalent arsenals capable of inflicting roughly equivalent levels of destruction) </w:t>
      </w:r>
      <w:r w:rsidRPr="00C32179">
        <w:rPr>
          <w:b/>
          <w:bCs/>
          <w:szCs w:val="22"/>
          <w:u w:val="single"/>
        </w:rPr>
        <w:t>between the United States and the Soviet Union as stabilizing</w:t>
      </w:r>
      <w:r w:rsidRPr="00C32179">
        <w:t xml:space="preserve">. The perception of these strategists is that the rough equivalence contributed to the tradition of non-use of nuclear </w:t>
      </w:r>
      <w:proofErr w:type="gramStart"/>
      <w:r w:rsidRPr="00C32179">
        <w:t>weapons, and</w:t>
      </w:r>
      <w:proofErr w:type="gramEnd"/>
      <w:r w:rsidRPr="00C32179">
        <w:t xml:space="preserve"> was thus desirable. Parity enabled both sides to avoid the perception of being inferior to their rival, and perceptions are critical to deterrence and to preserving the confidence of one’s allies and security partners. If accepted by both sides, parity could enable them to avoid the cost and instability associated with “racing” toward ever-larger arsenals. Accordingly, maintaining parity was a major objective of U.S.-Soviet (and later U.S.-Russian) arms control negotiations. Yet irrespective of its merits, parity is not an option for states engaged in an n-player competition. Each competitor cannot have a nuclear force equivalent to all the others. Even if the competition should solidify into two coalitions so as to mimic the two-player Cold War competition, questions would almost certainly arise regarding the willingness of a coalition partner that has not been attacked to risk its own destruction by using its nuclear weapons in response to an attack on its ally. Indeed, these concerns were raised during the Cold War, and formed a major justification for France pursuing its own force de frappe. 93 </w:t>
      </w:r>
    </w:p>
    <w:p w14:paraId="6BD232ED" w14:textId="77777777" w:rsidR="00F665E8" w:rsidRPr="00C32179" w:rsidRDefault="00F665E8" w:rsidP="00F665E8">
      <w:pPr>
        <w:rPr>
          <w:b/>
          <w:bCs/>
          <w:szCs w:val="22"/>
        </w:rPr>
      </w:pPr>
      <w:r w:rsidRPr="00C32179">
        <w:rPr>
          <w:b/>
          <w:bCs/>
          <w:szCs w:val="22"/>
          <w:u w:val="single"/>
        </w:rPr>
        <w:t>In a Middle Eastern “n-player” competition</w:t>
      </w:r>
      <w:r w:rsidRPr="00C32179">
        <w:rPr>
          <w:b/>
          <w:bCs/>
          <w:szCs w:val="22"/>
        </w:rPr>
        <w:t xml:space="preserve">, </w:t>
      </w:r>
      <w:r w:rsidRPr="00C32179">
        <w:rPr>
          <w:b/>
          <w:bCs/>
          <w:szCs w:val="22"/>
          <w:u w:val="single"/>
        </w:rPr>
        <w:t xml:space="preserve">all nuclear powers would be </w:t>
      </w:r>
      <w:r w:rsidRPr="00C32179">
        <w:rPr>
          <w:rStyle w:val="Emphasis"/>
        </w:rPr>
        <w:t>challenged to establish an “assured destruction” capability</w:t>
      </w:r>
      <w:r w:rsidRPr="00C32179">
        <w:rPr>
          <w:u w:val="single"/>
        </w:rPr>
        <w:t xml:space="preserve"> </w:t>
      </w:r>
      <w:r w:rsidRPr="00C32179">
        <w:rPr>
          <w:b/>
          <w:bCs/>
          <w:szCs w:val="22"/>
          <w:u w:val="single"/>
        </w:rPr>
        <w:t>against all the other regional nuclear powers</w:t>
      </w:r>
      <w:r w:rsidRPr="00C32179">
        <w:t xml:space="preserve">, another Cold War desideratum, </w:t>
      </w:r>
      <w:r w:rsidRPr="00C32179">
        <w:rPr>
          <w:b/>
          <w:bCs/>
          <w:szCs w:val="22"/>
          <w:u w:val="single"/>
        </w:rPr>
        <w:t>given their relatively modest economies</w:t>
      </w:r>
      <w:r w:rsidRPr="00C32179">
        <w:rPr>
          <w:b/>
          <w:bCs/>
          <w:szCs w:val="22"/>
        </w:rPr>
        <w:t xml:space="preserve">. </w:t>
      </w:r>
      <w:r w:rsidRPr="00C32179">
        <w:rPr>
          <w:b/>
          <w:bCs/>
          <w:szCs w:val="22"/>
          <w:u w:val="single"/>
        </w:rPr>
        <w:t xml:space="preserve">An “assured destruction” capability in </w:t>
      </w:r>
      <w:r w:rsidRPr="00884E8B">
        <w:rPr>
          <w:b/>
          <w:bCs/>
          <w:szCs w:val="22"/>
          <w:u w:val="single"/>
        </w:rPr>
        <w:t xml:space="preserve">an n-state competition would require that each state have weapons sufficient to survive an initial attack by all potential rivals and still be able to devastate </w:t>
      </w:r>
      <w:r w:rsidRPr="00C32179">
        <w:rPr>
          <w:b/>
          <w:bCs/>
          <w:szCs w:val="22"/>
          <w:u w:val="single"/>
        </w:rPr>
        <w:t xml:space="preserve">the countries of all </w:t>
      </w:r>
      <w:r w:rsidRPr="00884E8B">
        <w:rPr>
          <w:b/>
          <w:bCs/>
          <w:szCs w:val="22"/>
          <w:u w:val="single"/>
        </w:rPr>
        <w:t>attackers</w:t>
      </w:r>
      <w:r w:rsidRPr="00C32179">
        <w:t xml:space="preserve">. It would also require that the source of the attack be reliably identified. As noted earlier, this may prove difficult given likely limitations on these states’ ability to field advanced early warning systems. For example, would Israel be able to determine with confidence the owner of a ballistic missile launched from a location along the Iranian-Turkish border? The origin of any cruise missile launched from a sea-based platform? Even assuming a state could identify the source (or sources) of an attack, could its command and control systems survive the attack sufficiently intact to execute a retaliatory strike? </w:t>
      </w:r>
      <w:r w:rsidRPr="00C32179">
        <w:rPr>
          <w:b/>
          <w:bCs/>
          <w:szCs w:val="22"/>
          <w:u w:val="single"/>
        </w:rPr>
        <w:t>A decapitation strike could preclude an “assured destruction” retaliatory strike even if sufficient weapons survive to execute one</w:t>
      </w:r>
      <w:r w:rsidRPr="00C32179">
        <w:rPr>
          <w:b/>
          <w:bCs/>
          <w:szCs w:val="22"/>
        </w:rPr>
        <w:t xml:space="preserve">. </w:t>
      </w:r>
    </w:p>
    <w:p w14:paraId="79F8A9A7" w14:textId="77777777" w:rsidR="00F665E8" w:rsidRPr="00C32179" w:rsidRDefault="00F665E8" w:rsidP="00F665E8">
      <w:pPr>
        <w:rPr>
          <w:b/>
          <w:bCs/>
          <w:szCs w:val="22"/>
        </w:rPr>
      </w:pPr>
      <w:r w:rsidRPr="00C32179">
        <w:rPr>
          <w:b/>
          <w:bCs/>
          <w:szCs w:val="22"/>
          <w:highlight w:val="green"/>
          <w:u w:val="single"/>
        </w:rPr>
        <w:t>This</w:t>
      </w:r>
      <w:r w:rsidRPr="00C32179">
        <w:rPr>
          <w:b/>
          <w:bCs/>
          <w:szCs w:val="22"/>
          <w:highlight w:val="green"/>
        </w:rPr>
        <w:t>,</w:t>
      </w:r>
      <w:r w:rsidRPr="00C32179">
        <w:rPr>
          <w:b/>
          <w:bCs/>
          <w:szCs w:val="22"/>
        </w:rPr>
        <w:t xml:space="preserve"> </w:t>
      </w:r>
      <w:r w:rsidRPr="00C32179">
        <w:rPr>
          <w:b/>
          <w:bCs/>
          <w:szCs w:val="22"/>
          <w:u w:val="single"/>
        </w:rPr>
        <w:t>in turn</w:t>
      </w:r>
      <w:r w:rsidRPr="00C32179">
        <w:rPr>
          <w:b/>
          <w:bCs/>
          <w:szCs w:val="22"/>
        </w:rPr>
        <w:t xml:space="preserve">, </w:t>
      </w:r>
      <w:r w:rsidRPr="00C32179">
        <w:rPr>
          <w:rStyle w:val="Emphasis"/>
          <w:highlight w:val="green"/>
        </w:rPr>
        <w:t>raises the possibility of a “catalytic” war</w:t>
      </w:r>
      <w:r w:rsidRPr="00C32179">
        <w:rPr>
          <w:b/>
          <w:bCs/>
          <w:szCs w:val="22"/>
        </w:rPr>
        <w:t>—</w:t>
      </w:r>
      <w:r w:rsidRPr="00C32179">
        <w:rPr>
          <w:b/>
          <w:bCs/>
          <w:szCs w:val="22"/>
          <w:u w:val="single"/>
        </w:rPr>
        <w:t xml:space="preserve">one that is </w:t>
      </w:r>
      <w:r w:rsidRPr="00F665E8">
        <w:rPr>
          <w:b/>
          <w:bCs/>
          <w:szCs w:val="22"/>
          <w:u w:val="single"/>
        </w:rPr>
        <w:t>initiated</w:t>
      </w:r>
      <w:r w:rsidRPr="00C32179">
        <w:rPr>
          <w:b/>
          <w:bCs/>
          <w:szCs w:val="22"/>
          <w:u w:val="single"/>
        </w:rPr>
        <w:t xml:space="preserve"> between two states </w:t>
      </w:r>
      <w:r w:rsidRPr="00F665E8">
        <w:rPr>
          <w:b/>
          <w:bCs/>
          <w:szCs w:val="22"/>
          <w:u w:val="single"/>
        </w:rPr>
        <w:t>by a third party</w:t>
      </w:r>
      <w:r w:rsidRPr="00F665E8">
        <w:rPr>
          <w:b/>
          <w:bCs/>
          <w:szCs w:val="22"/>
        </w:rPr>
        <w:t>.</w:t>
      </w:r>
      <w:r w:rsidRPr="00C32179">
        <w:rPr>
          <w:b/>
          <w:bCs/>
          <w:szCs w:val="22"/>
        </w:rPr>
        <w:t xml:space="preserve"> </w:t>
      </w:r>
      <w:r w:rsidRPr="00C32179">
        <w:rPr>
          <w:b/>
          <w:bCs/>
          <w:szCs w:val="22"/>
          <w:u w:val="single"/>
        </w:rPr>
        <w:t>Given a proliferated Middle East as described above</w:t>
      </w:r>
      <w:r w:rsidRPr="00C32179">
        <w:rPr>
          <w:b/>
          <w:bCs/>
          <w:szCs w:val="22"/>
        </w:rPr>
        <w:t xml:space="preserve">, </w:t>
      </w:r>
      <w:r w:rsidRPr="00C32179">
        <w:rPr>
          <w:b/>
          <w:bCs/>
          <w:szCs w:val="22"/>
          <w:u w:val="single"/>
        </w:rPr>
        <w:t xml:space="preserve">the chances that </w:t>
      </w:r>
      <w:r w:rsidRPr="00C32179">
        <w:rPr>
          <w:b/>
          <w:bCs/>
          <w:szCs w:val="22"/>
          <w:highlight w:val="green"/>
          <w:u w:val="single"/>
        </w:rPr>
        <w:t>a regime would incorrectly attribute the source of an attack</w:t>
      </w:r>
      <w:r w:rsidRPr="00C32179">
        <w:rPr>
          <w:b/>
          <w:bCs/>
          <w:szCs w:val="22"/>
          <w:u w:val="single"/>
        </w:rPr>
        <w:t xml:space="preserve"> cannot be easily dismissed</w:t>
      </w:r>
      <w:r w:rsidRPr="00C32179">
        <w:rPr>
          <w:b/>
          <w:bCs/>
          <w:szCs w:val="22"/>
        </w:rPr>
        <w:t xml:space="preserve">. </w:t>
      </w:r>
      <w:r w:rsidRPr="00C32179">
        <w:rPr>
          <w:b/>
          <w:bCs/>
          <w:szCs w:val="22"/>
          <w:u w:val="single"/>
        </w:rPr>
        <w:t xml:space="preserve">To the extent </w:t>
      </w:r>
      <w:r w:rsidRPr="00C32179">
        <w:rPr>
          <w:rStyle w:val="Emphasis"/>
          <w:highlight w:val="green"/>
        </w:rPr>
        <w:t>cyber weapons</w:t>
      </w:r>
      <w:r w:rsidRPr="00C32179">
        <w:rPr>
          <w:rStyle w:val="Emphasis"/>
        </w:rPr>
        <w:t xml:space="preserve"> can </w:t>
      </w:r>
      <w:r w:rsidRPr="00C32179">
        <w:rPr>
          <w:rStyle w:val="Emphasis"/>
          <w:highlight w:val="green"/>
        </w:rPr>
        <w:t>introduce false information</w:t>
      </w:r>
      <w:r w:rsidRPr="00C32179">
        <w:rPr>
          <w:highlight w:val="green"/>
          <w:u w:val="single"/>
        </w:rPr>
        <w:t xml:space="preserve"> </w:t>
      </w:r>
      <w:r w:rsidRPr="00C32179">
        <w:rPr>
          <w:b/>
          <w:bCs/>
          <w:szCs w:val="22"/>
          <w:u w:val="single"/>
        </w:rPr>
        <w:t>into a state’s decision-making process</w:t>
      </w:r>
      <w:r w:rsidRPr="00C32179">
        <w:rPr>
          <w:b/>
          <w:bCs/>
          <w:szCs w:val="22"/>
        </w:rPr>
        <w:t xml:space="preserve">, </w:t>
      </w:r>
      <w:r w:rsidRPr="00C32179">
        <w:rPr>
          <w:b/>
          <w:bCs/>
          <w:szCs w:val="22"/>
          <w:u w:val="single"/>
        </w:rPr>
        <w:t>the risks of catalytic war only increase</w:t>
      </w:r>
      <w:r w:rsidRPr="00C32179">
        <w:rPr>
          <w:b/>
          <w:bCs/>
          <w:szCs w:val="22"/>
        </w:rPr>
        <w:t xml:space="preserve">. </w:t>
      </w:r>
    </w:p>
    <w:p w14:paraId="539159BD" w14:textId="77777777" w:rsidR="00F665E8" w:rsidRPr="00C32179" w:rsidRDefault="00F665E8" w:rsidP="00F665E8">
      <w:r w:rsidRPr="00C32179">
        <w:t xml:space="preserve">Further complicating matters, </w:t>
      </w:r>
      <w:r w:rsidRPr="00884E8B">
        <w:rPr>
          <w:b/>
          <w:bCs/>
          <w:szCs w:val="22"/>
          <w:u w:val="single"/>
        </w:rPr>
        <w:t>the early warning requirement</w:t>
      </w:r>
      <w:r w:rsidRPr="00C32179">
        <w:rPr>
          <w:b/>
          <w:bCs/>
          <w:szCs w:val="22"/>
          <w:u w:val="single"/>
        </w:rPr>
        <w:t xml:space="preserve"> following a proliferation cascade could be multidirectional</w:t>
      </w:r>
      <w:r w:rsidRPr="00C32179">
        <w:rPr>
          <w:b/>
          <w:bCs/>
          <w:szCs w:val="22"/>
        </w:rPr>
        <w:t xml:space="preserve">, </w:t>
      </w:r>
      <w:r w:rsidRPr="00C32179">
        <w:rPr>
          <w:b/>
          <w:bCs/>
          <w:szCs w:val="22"/>
          <w:u w:val="single"/>
        </w:rPr>
        <w:t xml:space="preserve">and at some </w:t>
      </w:r>
      <w:proofErr w:type="gramStart"/>
      <w:r w:rsidRPr="00C32179">
        <w:rPr>
          <w:b/>
          <w:bCs/>
          <w:szCs w:val="22"/>
          <w:u w:val="single"/>
        </w:rPr>
        <w:t>point</w:t>
      </w:r>
      <w:proofErr w:type="gramEnd"/>
      <w:r w:rsidRPr="00C32179">
        <w:rPr>
          <w:b/>
          <w:bCs/>
          <w:szCs w:val="22"/>
          <w:u w:val="single"/>
        </w:rPr>
        <w:t xml:space="preserve"> perhaps 360 degrees</w:t>
      </w:r>
      <w:r w:rsidRPr="00C32179">
        <w:t xml:space="preserve">, especially if nuclear rivals begin deploying a portion of their nuclear forces at sea. </w:t>
      </w:r>
      <w:r w:rsidRPr="00C32179">
        <w:rPr>
          <w:b/>
          <w:bCs/>
          <w:szCs w:val="22"/>
          <w:u w:val="single"/>
        </w:rPr>
        <w:t xml:space="preserve">Early warning requirements </w:t>
      </w:r>
      <w:r w:rsidRPr="00884E8B">
        <w:rPr>
          <w:b/>
          <w:bCs/>
          <w:szCs w:val="22"/>
          <w:u w:val="single"/>
        </w:rPr>
        <w:t>would be stressed</w:t>
      </w:r>
      <w:r w:rsidRPr="00C32179">
        <w:rPr>
          <w:b/>
          <w:bCs/>
          <w:szCs w:val="22"/>
          <w:u w:val="single"/>
        </w:rPr>
        <w:t xml:space="preserve"> even further</w:t>
      </w:r>
      <w:r w:rsidRPr="00C32179">
        <w:rPr>
          <w:b/>
          <w:bCs/>
          <w:szCs w:val="22"/>
        </w:rPr>
        <w:t xml:space="preserve"> </w:t>
      </w:r>
      <w:r w:rsidRPr="00C32179">
        <w:t xml:space="preserve">(and the costs of such a system increase correspondingly) </w:t>
      </w:r>
      <w:r w:rsidRPr="00C32179">
        <w:rPr>
          <w:b/>
          <w:bCs/>
          <w:szCs w:val="22"/>
          <w:u w:val="single"/>
        </w:rPr>
        <w:t>if a neighboring state</w:t>
      </w:r>
      <w:r w:rsidRPr="00C32179">
        <w:rPr>
          <w:b/>
          <w:bCs/>
          <w:szCs w:val="22"/>
        </w:rPr>
        <w:t xml:space="preserve"> </w:t>
      </w:r>
      <w:r w:rsidRPr="00C32179">
        <w:t xml:space="preserve">(e.g., Iran in the case of Turkey or Iraq; Turkey in the case of Israel; etc.) </w:t>
      </w:r>
      <w:r w:rsidRPr="00C32179">
        <w:rPr>
          <w:b/>
          <w:bCs/>
          <w:szCs w:val="22"/>
          <w:u w:val="single"/>
        </w:rPr>
        <w:t>were to acquire nuclear weapons</w:t>
      </w:r>
      <w:r w:rsidRPr="00C32179">
        <w:t xml:space="preserve">. In this case warning times would be even more compressed than in an </w:t>
      </w:r>
      <w:proofErr w:type="gramStart"/>
      <w:r w:rsidRPr="00C32179">
        <w:t>Israeli-Iranian</w:t>
      </w:r>
      <w:proofErr w:type="gramEnd"/>
      <w:r w:rsidRPr="00C32179">
        <w:t xml:space="preserve"> competition. Owing to its proximity to Iran, </w:t>
      </w:r>
      <w:r w:rsidRPr="00884E8B">
        <w:rPr>
          <w:b/>
          <w:bCs/>
          <w:szCs w:val="22"/>
          <w:u w:val="single"/>
        </w:rPr>
        <w:t>Saudi Arabia</w:t>
      </w:r>
      <w:r w:rsidRPr="00C32179">
        <w:t xml:space="preserve">, for example, </w:t>
      </w:r>
      <w:r w:rsidRPr="00884E8B">
        <w:rPr>
          <w:b/>
          <w:bCs/>
          <w:szCs w:val="22"/>
          <w:u w:val="single"/>
        </w:rPr>
        <w:t xml:space="preserve">could have less than five minutes to react to an Iranian ballistic missile attack </w:t>
      </w:r>
      <w:r w:rsidRPr="00C32179">
        <w:rPr>
          <w:b/>
          <w:bCs/>
          <w:szCs w:val="22"/>
          <w:u w:val="single"/>
        </w:rPr>
        <w:t>no matter how advanced its early warning and command and control systems are</w:t>
      </w:r>
      <w:r w:rsidRPr="00C32179">
        <w:rPr>
          <w:b/>
          <w:bCs/>
          <w:szCs w:val="22"/>
        </w:rPr>
        <w:t xml:space="preserve">. </w:t>
      </w:r>
    </w:p>
    <w:p w14:paraId="0A2C7B0F" w14:textId="5ABFA6FF" w:rsidR="00F665E8" w:rsidRDefault="00F665E8" w:rsidP="00F665E8">
      <w:r w:rsidRPr="00C32179">
        <w:t xml:space="preserve">As noted earlier in this assessment, regardless of what assumptions are made regarding a regional nuclear power’s early warning system, given the short ballistic missile flight times it seems likely that preserving command and control of the state’s nuclear forces while under attack will prove challenging. </w:t>
      </w:r>
      <w:r w:rsidRPr="00884E8B">
        <w:rPr>
          <w:b/>
          <w:bCs/>
          <w:szCs w:val="22"/>
          <w:highlight w:val="green"/>
          <w:u w:val="single"/>
        </w:rPr>
        <w:t>States</w:t>
      </w:r>
      <w:r w:rsidRPr="00C32179">
        <w:rPr>
          <w:b/>
          <w:bCs/>
          <w:szCs w:val="22"/>
          <w:u w:val="single"/>
        </w:rPr>
        <w:t xml:space="preserve"> might be tempted to </w:t>
      </w:r>
      <w:r w:rsidRPr="00884E8B">
        <w:rPr>
          <w:b/>
          <w:bCs/>
          <w:szCs w:val="22"/>
          <w:highlight w:val="green"/>
          <w:u w:val="single"/>
        </w:rPr>
        <w:t>adopt a launch-on-warning posture</w:t>
      </w:r>
      <w:r w:rsidRPr="00884E8B">
        <w:rPr>
          <w:highlight w:val="green"/>
        </w:rPr>
        <w:t>,</w:t>
      </w:r>
      <w:r w:rsidRPr="00C32179">
        <w:t xml:space="preserve"> but this requires both early warning and a highly responsive command and control system. Should a state determine that it will not be able to launch-on-warning and instead attempt to “ride-out” a nuclear first strike and retaliate, it would still need its command and control system to function effectively in the wake of the nuclear attack. </w:t>
      </w:r>
      <w:r w:rsidRPr="00C32179">
        <w:rPr>
          <w:b/>
          <w:bCs/>
          <w:szCs w:val="22"/>
          <w:u w:val="single"/>
        </w:rPr>
        <w:t>Absent a highly resilient command and control system</w:t>
      </w:r>
      <w:r w:rsidRPr="00C32179">
        <w:rPr>
          <w:b/>
          <w:bCs/>
          <w:szCs w:val="22"/>
        </w:rPr>
        <w:t xml:space="preserve">, </w:t>
      </w:r>
      <w:r w:rsidRPr="00C32179">
        <w:rPr>
          <w:rStyle w:val="StyleUnderline"/>
          <w:highlight w:val="green"/>
        </w:rPr>
        <w:t>a state’s ability to launch a retaliatory</w:t>
      </w:r>
      <w:r w:rsidRPr="00C32179">
        <w:rPr>
          <w:b/>
          <w:bCs/>
          <w:szCs w:val="22"/>
          <w:u w:val="single"/>
        </w:rPr>
        <w:t xml:space="preserve"> nuclear </w:t>
      </w:r>
      <w:r w:rsidRPr="00C32179">
        <w:rPr>
          <w:b/>
          <w:bCs/>
          <w:szCs w:val="22"/>
          <w:highlight w:val="green"/>
          <w:u w:val="single"/>
        </w:rPr>
        <w:t xml:space="preserve">strike </w:t>
      </w:r>
      <w:r w:rsidRPr="00C32179">
        <w:rPr>
          <w:rStyle w:val="Emphasis"/>
          <w:highlight w:val="green"/>
        </w:rPr>
        <w:t>may require nuclear release authority to be diffused to lower-level commanders</w:t>
      </w:r>
      <w:r w:rsidRPr="00C32179">
        <w:t xml:space="preserve">. But again, absent an effective early warning system it may not be possible to determine the attack source with confidence in a region with multiple nuclear powers. </w:t>
      </w:r>
    </w:p>
    <w:p w14:paraId="2A6F1058" w14:textId="75105E54" w:rsidR="005B349F" w:rsidRDefault="005B349F" w:rsidP="005B349F">
      <w:pPr>
        <w:pStyle w:val="Heading2"/>
      </w:pPr>
      <w:r>
        <w:t>1NC – Off</w:t>
      </w:r>
    </w:p>
    <w:p w14:paraId="0FFFA232" w14:textId="75C9A792" w:rsidR="005B349F" w:rsidRPr="005B349F" w:rsidRDefault="005B349F" w:rsidP="005B349F">
      <w:pPr>
        <w:pStyle w:val="Heading4"/>
      </w:pPr>
      <w:r>
        <w:rPr>
          <w:rStyle w:val="Style13ptBold"/>
        </w:rPr>
        <w:t xml:space="preserve">CP: </w:t>
      </w:r>
      <w:r>
        <w:rPr>
          <w:rStyle w:val="Style13ptBold"/>
        </w:rPr>
        <w:t>S</w:t>
      </w:r>
      <w:r w:rsidRPr="00E14A91">
        <w:rPr>
          <w:rStyle w:val="Style13ptBold"/>
        </w:rPr>
        <w:t xml:space="preserve">tates </w:t>
      </w:r>
      <w:r>
        <w:rPr>
          <w:rStyle w:val="Style13ptBold"/>
        </w:rPr>
        <w:t xml:space="preserve">except for the People’s Republic of China </w:t>
      </w:r>
      <w:r w:rsidRPr="00E14A91">
        <w:rPr>
          <w:rStyle w:val="Style13ptBold"/>
        </w:rPr>
        <w:t xml:space="preserve">ought to adopt a binding international agreement that </w:t>
      </w:r>
      <w:r>
        <w:rPr>
          <w:rStyle w:val="Style13ptBold"/>
        </w:rPr>
        <w:t>bans the appropriation of outer space by private entities by establishing</w:t>
      </w:r>
      <w:r w:rsidRPr="00E14A91">
        <w:rPr>
          <w:rStyle w:val="Style13ptBold"/>
        </w:rPr>
        <w:t xml:space="preserve"> outer space as a global commons</w:t>
      </w:r>
      <w:r>
        <w:rPr>
          <w:rStyle w:val="Style13ptBold"/>
        </w:rPr>
        <w:t xml:space="preserve"> subject to regulatory delimiting and global liability.</w:t>
      </w:r>
    </w:p>
    <w:p w14:paraId="01D2D970" w14:textId="77777777" w:rsidR="005B349F" w:rsidRDefault="005B349F" w:rsidP="005B349F">
      <w:pPr>
        <w:pStyle w:val="Heading4"/>
      </w:pPr>
      <w:r>
        <w:t>Xi is consolidating unprecedented political power – that’s only possible with strong PLA support</w:t>
      </w:r>
    </w:p>
    <w:p w14:paraId="10EC4C85" w14:textId="77777777" w:rsidR="005B349F" w:rsidRPr="00845F67" w:rsidRDefault="005B349F" w:rsidP="005B349F">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544051F3" w14:textId="77777777" w:rsidR="005B349F" w:rsidRPr="00225479" w:rsidRDefault="005B349F" w:rsidP="005B349F">
      <w:pPr>
        <w:rPr>
          <w:sz w:val="12"/>
        </w:rPr>
      </w:pPr>
      <w:r w:rsidRPr="00225479">
        <w:rPr>
          <w:sz w:val="12"/>
        </w:rPr>
        <w:t xml:space="preserve">At this moment, </w:t>
      </w:r>
      <w:r w:rsidRPr="001617C2">
        <w:rPr>
          <w:rStyle w:val="StyleUnderline"/>
          <w:highlight w:val="green"/>
        </w:rPr>
        <w:t>the Communist Party is taking</w:t>
      </w:r>
      <w:r w:rsidRPr="00225479">
        <w:rPr>
          <w:rStyle w:val="StyleUnderline"/>
        </w:rPr>
        <w:t xml:space="preserve"> back </w:t>
      </w:r>
      <w:r w:rsidRPr="001617C2">
        <w:rPr>
          <w:rStyle w:val="StyleUnderline"/>
          <w:highlight w:val="green"/>
        </w:rPr>
        <w:t>power from all others in society</w:t>
      </w:r>
      <w:r w:rsidRPr="00225479">
        <w:rPr>
          <w:rStyle w:val="StyleUnderline"/>
        </w:rPr>
        <w:t xml:space="preserve">, including the State Council, and </w:t>
      </w:r>
      <w:r w:rsidRPr="001617C2">
        <w:rPr>
          <w:rStyle w:val="Emphasis"/>
          <w:highlight w:val="green"/>
        </w:rPr>
        <w:t>the military is gaining influence inside Party circles</w:t>
      </w:r>
      <w:r w:rsidRPr="00225479">
        <w:rPr>
          <w:sz w:val="12"/>
        </w:rPr>
        <w:t>.</w:t>
      </w:r>
    </w:p>
    <w:p w14:paraId="4294BAA2" w14:textId="77777777" w:rsidR="005B349F" w:rsidRPr="00225479" w:rsidRDefault="005B349F" w:rsidP="005B349F">
      <w:r w:rsidRPr="00225479">
        <w:rPr>
          <w:rStyle w:val="StyleUnderline"/>
        </w:rPr>
        <w:t>Why is the People's Liberation Army making a comeback? The answer lies in succession politics</w:t>
      </w:r>
      <w:r w:rsidRPr="00225479">
        <w:t>.</w:t>
      </w:r>
    </w:p>
    <w:p w14:paraId="5EC8AD25" w14:textId="77777777" w:rsidR="005B349F" w:rsidRPr="00225479" w:rsidRDefault="005B349F" w:rsidP="005B349F">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53A74B8B" w14:textId="77777777" w:rsidR="005B349F" w:rsidRPr="00225479" w:rsidRDefault="005B349F" w:rsidP="005B349F">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884E8B">
        <w:rPr>
          <w:rStyle w:val="Emphasis"/>
        </w:rPr>
        <w:t>Xi</w:t>
      </w:r>
      <w:r w:rsidRPr="00225479">
        <w:rPr>
          <w:rStyle w:val="Emphasis"/>
        </w:rPr>
        <w:t xml:space="preserve"> Jinping's </w:t>
      </w:r>
      <w:r w:rsidRPr="00884E8B">
        <w:rPr>
          <w:rStyle w:val="Emphasis"/>
        </w:rPr>
        <w:t>faction is the military</w:t>
      </w:r>
      <w:r w:rsidRPr="00884E8B">
        <w:rPr>
          <w:sz w:val="12"/>
        </w:rPr>
        <w:t>.</w:t>
      </w:r>
    </w:p>
    <w:p w14:paraId="5409EAF0" w14:textId="77777777" w:rsidR="005B349F" w:rsidRPr="00225479" w:rsidRDefault="005B349F" w:rsidP="005B349F">
      <w:pPr>
        <w:rPr>
          <w:sz w:val="12"/>
        </w:rPr>
      </w:pPr>
      <w:r w:rsidRPr="00225479">
        <w:rPr>
          <w:sz w:val="12"/>
        </w:rPr>
        <w:t xml:space="preserve">And </w:t>
      </w:r>
      <w:r w:rsidRPr="001617C2">
        <w:rPr>
          <w:rStyle w:val="Emphasis"/>
          <w:highlight w:val="green"/>
        </w:rPr>
        <w:t xml:space="preserve">with the help of the military, </w:t>
      </w:r>
      <w:proofErr w:type="gramStart"/>
      <w:r w:rsidRPr="001617C2">
        <w:rPr>
          <w:rStyle w:val="Emphasis"/>
          <w:highlight w:val="green"/>
        </w:rPr>
        <w:t>Xi</w:t>
      </w:r>
      <w:proofErr w:type="gramEnd"/>
      <w:r w:rsidRPr="001617C2">
        <w:rPr>
          <w:rStyle w:val="Emphasis"/>
          <w:highlight w:val="green"/>
        </w:rPr>
        <w:t xml:space="preserve"> has accumulated</w:t>
      </w:r>
      <w:r w:rsidRPr="00225479">
        <w:rPr>
          <w:rStyle w:val="Emphasis"/>
        </w:rPr>
        <w:t xml:space="preserve"> almost </w:t>
      </w:r>
      <w:r w:rsidRPr="001617C2">
        <w:rPr>
          <w:rStyle w:val="Emphasis"/>
          <w:highlight w:val="green"/>
        </w:rPr>
        <w:t>unprecedented</w:t>
      </w:r>
      <w:r w:rsidRPr="00225479">
        <w:rPr>
          <w:rStyle w:val="Emphasis"/>
        </w:rPr>
        <w:t xml:space="preserve"> political </w:t>
      </w:r>
      <w:r w:rsidRPr="001617C2">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1B86D20E" w14:textId="77777777" w:rsidR="005B349F" w:rsidRPr="00225479" w:rsidRDefault="005B349F" w:rsidP="005B349F">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1E3526E6" w14:textId="77777777" w:rsidR="005B349F" w:rsidRPr="00225479" w:rsidRDefault="005B349F" w:rsidP="005B349F">
      <w:pPr>
        <w:rPr>
          <w:sz w:val="12"/>
        </w:rPr>
      </w:pPr>
      <w:r w:rsidRPr="00225479">
        <w:rPr>
          <w:rStyle w:val="StyleUnderline"/>
        </w:rPr>
        <w:t xml:space="preserve">How is Xi using his newfound power? There is a hint in the </w:t>
      </w:r>
      <w:r w:rsidRPr="00884E8B">
        <w:rPr>
          <w:rStyle w:val="StyleUnderline"/>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884E8B">
        <w:rPr>
          <w:rStyle w:val="StyleUnderline"/>
        </w:rPr>
        <w:t xml:space="preserve">point to </w:t>
      </w:r>
      <w:r w:rsidRPr="001617C2">
        <w:rPr>
          <w:rStyle w:val="StyleUnderline"/>
          <w:highlight w:val="green"/>
        </w:rPr>
        <w:t>China's ambition to achieve 'whole nation'</w:t>
      </w:r>
      <w:r w:rsidRPr="00225479">
        <w:rPr>
          <w:rStyle w:val="StyleUnderline"/>
        </w:rPr>
        <w:t xml:space="preserve"> levels of </w:t>
      </w:r>
      <w:r w:rsidRPr="001617C2">
        <w:rPr>
          <w:rStyle w:val="StyleUnderline"/>
          <w:highlight w:val="green"/>
        </w:rPr>
        <w:t>military mobilization</w:t>
      </w:r>
      <w:r w:rsidRPr="00225479">
        <w:rPr>
          <w:rStyle w:val="StyleUnderline"/>
        </w:rPr>
        <w:t xml:space="preserve"> to fight </w:t>
      </w:r>
      <w:proofErr w:type="gramStart"/>
      <w:r w:rsidRPr="00225479">
        <w:rPr>
          <w:rStyle w:val="StyleUnderline"/>
        </w:rPr>
        <w:t>wars, and</w:t>
      </w:r>
      <w:proofErr w:type="gramEnd"/>
      <w:r w:rsidRPr="00225479">
        <w:rPr>
          <w:rStyle w:val="StyleUnderline"/>
        </w:rPr>
        <w:t xml:space="preserve"> give the CMC formal power to control the future Chinese capabilities</w:t>
      </w:r>
      <w:r w:rsidRPr="00225479">
        <w:rPr>
          <w:sz w:val="12"/>
        </w:rPr>
        <w:t xml:space="preserve"> for global military intervention."</w:t>
      </w:r>
    </w:p>
    <w:p w14:paraId="782207CA" w14:textId="77777777" w:rsidR="005B349F" w:rsidRPr="00225479" w:rsidRDefault="005B349F" w:rsidP="005B349F">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4C91C01A" w14:textId="77777777" w:rsidR="005B349F" w:rsidRPr="00225479" w:rsidRDefault="005B349F" w:rsidP="005B349F">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0E8378B2" w14:textId="77777777" w:rsidR="005B349F" w:rsidRPr="00225479" w:rsidRDefault="005B349F" w:rsidP="005B349F">
      <w:pPr>
        <w:rPr>
          <w:sz w:val="12"/>
        </w:rPr>
      </w:pPr>
      <w:r w:rsidRPr="00225479">
        <w:rPr>
          <w:sz w:val="12"/>
        </w:rPr>
        <w:t>Why would Xi want to start a war? "</w:t>
      </w:r>
      <w:r w:rsidRPr="00225479">
        <w:rPr>
          <w:rStyle w:val="StyleUnderline"/>
        </w:rPr>
        <w:t xml:space="preserve">This is really </w:t>
      </w:r>
      <w:r w:rsidRPr="001617C2">
        <w:rPr>
          <w:rStyle w:val="StyleUnderline"/>
          <w:highlight w:val="green"/>
        </w:rPr>
        <w:t>indicative of</w:t>
      </w:r>
      <w:r w:rsidRPr="00225479">
        <w:rPr>
          <w:rStyle w:val="StyleUnderline"/>
        </w:rPr>
        <w:t xml:space="preserve"> there being instability in China, and Mr. </w:t>
      </w:r>
      <w:r w:rsidRPr="001617C2">
        <w:rPr>
          <w:rStyle w:val="StyleUnderline"/>
          <w:highlight w:val="green"/>
        </w:rPr>
        <w:t>Xi</w:t>
      </w:r>
      <w:r w:rsidRPr="00225479">
        <w:rPr>
          <w:rStyle w:val="StyleUnderline"/>
        </w:rPr>
        <w:t xml:space="preserve"> </w:t>
      </w:r>
      <w:r w:rsidRPr="001617C2">
        <w:rPr>
          <w:rStyle w:val="StyleUnderline"/>
          <w:highlight w:val="green"/>
        </w:rPr>
        <w:t>seeking to consolidate power</w:t>
      </w:r>
      <w:r w:rsidRPr="00225479">
        <w:rPr>
          <w:rStyle w:val="StyleUnderline"/>
        </w:rPr>
        <w:t xml:space="preserve"> around himself</w:t>
      </w:r>
      <w:r w:rsidRPr="00225479">
        <w:rPr>
          <w:sz w:val="12"/>
        </w:rPr>
        <w:t>. ...</w:t>
      </w:r>
      <w:r w:rsidRPr="001617C2">
        <w:rPr>
          <w:rStyle w:val="StyleUnderline"/>
          <w:highlight w:val="green"/>
        </w:rPr>
        <w:t>The</w:t>
      </w:r>
      <w:r w:rsidRPr="00225479">
        <w:rPr>
          <w:rStyle w:val="StyleUnderline"/>
        </w:rPr>
        <w:t xml:space="preserve"> new National Defense </w:t>
      </w:r>
      <w:r w:rsidRPr="001617C2">
        <w:rPr>
          <w:rStyle w:val="StyleUnderline"/>
          <w:highlight w:val="green"/>
        </w:rPr>
        <w:t>Law</w:t>
      </w:r>
      <w:r w:rsidRPr="00225479">
        <w:rPr>
          <w:rStyle w:val="StyleUnderline"/>
        </w:rPr>
        <w:t xml:space="preserve"> essentially </w:t>
      </w:r>
      <w:r w:rsidRPr="001617C2">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w:t>
      </w:r>
      <w:proofErr w:type="spellStart"/>
      <w:r w:rsidRPr="00225479">
        <w:rPr>
          <w:sz w:val="12"/>
        </w:rPr>
        <w:t>Batchelor</w:t>
      </w:r>
      <w:proofErr w:type="spellEnd"/>
      <w:r w:rsidRPr="00225479">
        <w:rPr>
          <w:sz w:val="12"/>
        </w:rPr>
        <w:t xml:space="preserve">,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64B9F092" w14:textId="77777777" w:rsidR="005B349F" w:rsidRDefault="005B349F" w:rsidP="005B349F">
      <w:pPr>
        <w:rPr>
          <w:sz w:val="12"/>
        </w:rPr>
      </w:pPr>
      <w:r w:rsidRPr="00225479">
        <w:rPr>
          <w:sz w:val="12"/>
        </w:rPr>
        <w:t xml:space="preserve">"I think </w:t>
      </w:r>
      <w:r w:rsidRPr="001617C2">
        <w:rPr>
          <w:rStyle w:val="StyleUnderline"/>
          <w:highlight w:val="green"/>
        </w:rPr>
        <w:t>this</w:t>
      </w:r>
      <w:r w:rsidRPr="00225479">
        <w:rPr>
          <w:rStyle w:val="StyleUnderline"/>
        </w:rPr>
        <w:t xml:space="preserve"> really </w:t>
      </w:r>
      <w:r w:rsidRPr="001617C2">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1617C2">
        <w:rPr>
          <w:rStyle w:val="Emphasis"/>
          <w:highlight w:val="green"/>
        </w:rPr>
        <w:t>China is becoming a military state</w:t>
      </w:r>
      <w:r w:rsidRPr="00225479">
        <w:rPr>
          <w:sz w:val="12"/>
        </w:rPr>
        <w:t>."</w:t>
      </w:r>
    </w:p>
    <w:p w14:paraId="4C4EFBD0" w14:textId="77777777" w:rsidR="005B349F" w:rsidRDefault="005B349F" w:rsidP="005B349F">
      <w:pPr>
        <w:rPr>
          <w:sz w:val="12"/>
        </w:rPr>
      </w:pPr>
    </w:p>
    <w:p w14:paraId="0D1F2E30" w14:textId="77777777" w:rsidR="005B349F" w:rsidRPr="000D0A38" w:rsidRDefault="005B349F" w:rsidP="005B349F">
      <w:pPr>
        <w:pStyle w:val="Heading4"/>
      </w:pPr>
      <w:r>
        <w:t>The plan alienates the PLA – they perceive space dominance as key to military strength – independently, space cooperation forces fights</w:t>
      </w:r>
    </w:p>
    <w:p w14:paraId="003B8FD4" w14:textId="77777777" w:rsidR="005B349F" w:rsidRPr="000D0A38" w:rsidRDefault="005B349F" w:rsidP="005B349F">
      <w:r w:rsidRPr="000D0A38">
        <w:t xml:space="preserve">Dean </w:t>
      </w:r>
      <w:r w:rsidRPr="000D0A38">
        <w:rPr>
          <w:rStyle w:val="Style13ptBold"/>
        </w:rPr>
        <w:t>Cheng 1</w:t>
      </w:r>
      <w:r>
        <w:rPr>
          <w:rStyle w:val="Style13ptBold"/>
        </w:rPr>
        <w:t>9</w:t>
      </w:r>
      <w:r w:rsidRPr="000D0A38">
        <w:t>, Senior Research Fellow graduated from Princeton with a BA in politics and MIT, Asian Studies Center, 4/9/19, “Prospects for U.S.-China Space Cooperation”, https://www.heritage.org/testimony/prospects-us-china-space-cooperation</w:t>
      </w:r>
    </w:p>
    <w:p w14:paraId="080967D3" w14:textId="77777777" w:rsidR="005B349F" w:rsidRPr="000D0A38" w:rsidRDefault="005B349F" w:rsidP="005B349F">
      <w:r w:rsidRPr="000D0A38">
        <w:t xml:space="preserve">Moreover, </w:t>
      </w:r>
      <w:r w:rsidRPr="00884E8B">
        <w:rPr>
          <w:rStyle w:val="StyleUnderline"/>
        </w:rPr>
        <w:t>in keeping with the</w:t>
      </w:r>
      <w:r w:rsidRPr="000D0A38">
        <w:rPr>
          <w:rStyle w:val="StyleUnderline"/>
        </w:rPr>
        <w:t xml:space="preserve"> </w:t>
      </w:r>
      <w:r w:rsidRPr="00884E8B">
        <w:rPr>
          <w:rStyle w:val="StyleUnderline"/>
        </w:rPr>
        <w:t>Chinese memory of the</w:t>
      </w:r>
      <w:r w:rsidRPr="00884E8B">
        <w:t xml:space="preserve"> </w:t>
      </w:r>
      <w:r w:rsidRPr="00884E8B">
        <w:rPr>
          <w:rStyle w:val="Emphasis"/>
        </w:rPr>
        <w:t>“Century of Humiliation,”</w:t>
      </w:r>
      <w:r w:rsidRPr="00884E8B">
        <w:t xml:space="preserve"> </w:t>
      </w:r>
      <w:r w:rsidRPr="001617C2">
        <w:rPr>
          <w:rStyle w:val="StyleUnderline"/>
          <w:highlight w:val="green"/>
        </w:rPr>
        <w:t xml:space="preserve">Beijing will want </w:t>
      </w:r>
      <w:r w:rsidRPr="000D0A38">
        <w:rPr>
          <w:rStyle w:val="StyleUnderline"/>
        </w:rPr>
        <w:t xml:space="preserve">any cooperative venture to be, at a minimum, on </w:t>
      </w:r>
      <w:r w:rsidRPr="001617C2">
        <w:rPr>
          <w:rStyle w:val="StyleUnderline"/>
          <w:highlight w:val="green"/>
        </w:rPr>
        <w:t>a</w:t>
      </w:r>
      <w:r w:rsidRPr="001617C2">
        <w:rPr>
          <w:highlight w:val="green"/>
        </w:rPr>
        <w:t xml:space="preserve"> </w:t>
      </w:r>
      <w:r w:rsidRPr="001617C2">
        <w:rPr>
          <w:rStyle w:val="Emphasis"/>
          <w:highlight w:val="green"/>
        </w:rPr>
        <w:t>co-equal basis</w:t>
      </w:r>
      <w:r w:rsidRPr="000D0A38">
        <w:t>.</w:t>
      </w:r>
      <w:r w:rsidRPr="000D0A38">
        <w:rPr>
          <w:rStyle w:val="StyleUnderline"/>
        </w:rPr>
        <w:t xml:space="preserve"> For the PRC to be treated as anything other than a full member in any program or effort would smack of the</w:t>
      </w:r>
      <w:r w:rsidRPr="000D0A38">
        <w:t xml:space="preserve"> </w:t>
      </w:r>
      <w:r w:rsidRPr="000D0A38">
        <w:rPr>
          <w:rStyle w:val="Emphasis"/>
        </w:rPr>
        <w:t>“unequal treaties”</w:t>
      </w:r>
      <w:r w:rsidRPr="000D0A38">
        <w:t xml:space="preserve"> </w:t>
      </w:r>
      <w:r w:rsidRPr="000D0A38">
        <w:rPr>
          <w:rStyle w:val="StyleUnderline"/>
        </w:rPr>
        <w:t>that marked China’s interactions with the rest of the world between 1839 and 1949.</w:t>
      </w:r>
      <w:r w:rsidRPr="000D0A38">
        <w:t xml:space="preserve"> For the same reason, </w:t>
      </w:r>
      <w:r w:rsidRPr="00884E8B">
        <w:rPr>
          <w:rStyle w:val="StyleUnderline"/>
        </w:rPr>
        <w:t>China has</w:t>
      </w:r>
      <w:r w:rsidRPr="000D0A38">
        <w:rPr>
          <w:rStyle w:val="StyleUnderline"/>
        </w:rPr>
        <w:t xml:space="preserve"> generally </w:t>
      </w:r>
      <w:r w:rsidRPr="00884E8B">
        <w:rPr>
          <w:rStyle w:val="StyleUnderline"/>
        </w:rPr>
        <w:t>been reluctant to join any</w:t>
      </w:r>
      <w:r w:rsidRPr="000D0A38">
        <w:rPr>
          <w:rStyle w:val="StyleUnderline"/>
        </w:rPr>
        <w:t xml:space="preserve"> organization or </w:t>
      </w:r>
      <w:r w:rsidRPr="00884E8B">
        <w:rPr>
          <w:rStyle w:val="StyleUnderline"/>
        </w:rPr>
        <w:t>regime</w:t>
      </w:r>
      <w:r w:rsidRPr="000D0A38">
        <w:rPr>
          <w:rStyle w:val="StyleUnderline"/>
        </w:rPr>
        <w:t xml:space="preserve"> in which it was not party to negotiating. </w:t>
      </w:r>
      <w:r w:rsidRPr="001617C2">
        <w:rPr>
          <w:rStyle w:val="StyleUnderline"/>
          <w:highlight w:val="green"/>
        </w:rPr>
        <w:t>For the CCP, whose</w:t>
      </w:r>
      <w:r w:rsidRPr="000D0A38">
        <w:rPr>
          <w:rStyle w:val="StyleUnderline"/>
        </w:rPr>
        <w:t xml:space="preserve"> political </w:t>
      </w:r>
      <w:r w:rsidRPr="001617C2">
        <w:rPr>
          <w:rStyle w:val="StyleUnderline"/>
          <w:highlight w:val="green"/>
        </w:rPr>
        <w:t>legitimacy rests</w:t>
      </w:r>
      <w:r w:rsidRPr="000D0A38">
        <w:rPr>
          <w:rStyle w:val="StyleUnderline"/>
        </w:rPr>
        <w:t xml:space="preserve">, in part, </w:t>
      </w:r>
      <w:r w:rsidRPr="001617C2">
        <w:rPr>
          <w:rStyle w:val="StyleUnderline"/>
          <w:highlight w:val="green"/>
        </w:rPr>
        <w:t>on the idea</w:t>
      </w:r>
      <w:r w:rsidRPr="000D0A38">
        <w:rPr>
          <w:rStyle w:val="StyleUnderline"/>
        </w:rPr>
        <w:t xml:space="preserve"> that </w:t>
      </w:r>
      <w:r w:rsidRPr="001617C2">
        <w:rPr>
          <w:rStyle w:val="StyleUnderline"/>
          <w:highlight w:val="green"/>
        </w:rPr>
        <w:t>it</w:t>
      </w:r>
      <w:r w:rsidRPr="000D0A38">
        <w:rPr>
          <w:rStyle w:val="StyleUnderline"/>
        </w:rPr>
        <w:t xml:space="preserve"> has </w:t>
      </w:r>
      <w:r w:rsidRPr="001617C2">
        <w:rPr>
          <w:rStyle w:val="StyleUnderline"/>
          <w:highlight w:val="green"/>
        </w:rPr>
        <w:t>restored</w:t>
      </w:r>
      <w:r w:rsidRPr="000D0A38">
        <w:rPr>
          <w:rStyle w:val="StyleUnderline"/>
        </w:rPr>
        <w:t xml:space="preserve"> </w:t>
      </w:r>
      <w:r w:rsidRPr="001617C2">
        <w:rPr>
          <w:rStyle w:val="StyleUnderline"/>
          <w:highlight w:val="green"/>
        </w:rPr>
        <w:t>Chinese pride</w:t>
      </w:r>
      <w:r w:rsidRPr="000D0A38">
        <w:rPr>
          <w:rStyle w:val="StyleUnderline"/>
        </w:rPr>
        <w:t xml:space="preserve"> and greatness, this </w:t>
      </w:r>
      <w:r w:rsidRPr="001617C2">
        <w:rPr>
          <w:rStyle w:val="StyleUnderline"/>
          <w:highlight w:val="green"/>
        </w:rPr>
        <w:t xml:space="preserve">is likely to be a </w:t>
      </w:r>
      <w:r w:rsidRPr="001617C2">
        <w:rPr>
          <w:rStyle w:val="Emphasis"/>
          <w:highlight w:val="green"/>
        </w:rPr>
        <w:t>significant part of any calculation</w:t>
      </w:r>
      <w:r w:rsidRPr="000D0A38">
        <w:rPr>
          <w:rStyle w:val="Emphasis"/>
        </w:rPr>
        <w:t>.</w:t>
      </w:r>
    </w:p>
    <w:p w14:paraId="6BE0B8C8" w14:textId="77777777" w:rsidR="005B349F" w:rsidRPr="000D0A38" w:rsidRDefault="005B349F" w:rsidP="005B349F">
      <w:pPr>
        <w:rPr>
          <w:szCs w:val="16"/>
        </w:rPr>
      </w:pPr>
      <w:r w:rsidRPr="000D0A38">
        <w:rPr>
          <w:szCs w:val="16"/>
        </w:rPr>
        <w:t xml:space="preserve">At the same time, </w:t>
      </w:r>
      <w:r w:rsidRPr="004F02B2">
        <w:rPr>
          <w:rStyle w:val="Emphasis"/>
          <w:highlight w:val="green"/>
        </w:rPr>
        <w:t>space</w:t>
      </w:r>
      <w:r w:rsidRPr="004F02B2">
        <w:rPr>
          <w:rStyle w:val="Emphasis"/>
        </w:rPr>
        <w:t xml:space="preserve"> is now a sector that </w:t>
      </w:r>
      <w:r w:rsidRPr="004F02B2">
        <w:rPr>
          <w:rStyle w:val="Emphasis"/>
          <w:highlight w:val="green"/>
        </w:rPr>
        <w:t>enjoys significant political support</w:t>
      </w:r>
      <w:r w:rsidRPr="004F02B2">
        <w:rPr>
          <w:rStyle w:val="Emphasis"/>
        </w:rPr>
        <w:t xml:space="preserve"> within the Chinese political system</w:t>
      </w:r>
      <w:r w:rsidRPr="000D0A38">
        <w:rPr>
          <w:szCs w:val="16"/>
        </w:rPr>
        <w:t xml:space="preserve">. Based on their writings, </w:t>
      </w:r>
      <w:r w:rsidRPr="004F02B2">
        <w:rPr>
          <w:rStyle w:val="StyleUnderline"/>
          <w:highlight w:val="green"/>
        </w:rPr>
        <w:t>the PLA is</w:t>
      </w:r>
      <w:r w:rsidRPr="00D51D71">
        <w:rPr>
          <w:rStyle w:val="StyleUnderline"/>
        </w:rPr>
        <w:t xml:space="preserve"> clearly </w:t>
      </w:r>
      <w:r w:rsidRPr="004F02B2">
        <w:rPr>
          <w:rStyle w:val="StyleUnderline"/>
          <w:highlight w:val="green"/>
        </w:rPr>
        <w:t>intent upon</w:t>
      </w:r>
      <w:r w:rsidRPr="00D51D71">
        <w:rPr>
          <w:rStyle w:val="StyleUnderline"/>
        </w:rPr>
        <w:t xml:space="preserve"> developing the ability to establish “</w:t>
      </w:r>
      <w:r w:rsidRPr="004F02B2">
        <w:rPr>
          <w:rStyle w:val="StyleUnderline"/>
          <w:highlight w:val="green"/>
        </w:rPr>
        <w:t>space dominance</w:t>
      </w:r>
      <w:r w:rsidRPr="000D0A38">
        <w:rPr>
          <w:szCs w:val="16"/>
        </w:rPr>
        <w:t xml:space="preserve">,” in order to fight and win “local wars under </w:t>
      </w:r>
      <w:proofErr w:type="spellStart"/>
      <w:r w:rsidRPr="000D0A38">
        <w:rPr>
          <w:szCs w:val="16"/>
        </w:rPr>
        <w:t>informationized</w:t>
      </w:r>
      <w:proofErr w:type="spellEnd"/>
      <w:r w:rsidRPr="000D0A38">
        <w:rPr>
          <w:szCs w:val="16"/>
        </w:rPr>
        <w:t xml:space="preserve"> conditions.”[8] The two SOEs are seen as key parts of the larger military-industrial complex, providing the opportunities to expose a large workforce to such areas as systems engineering and systems integration. It is </w:t>
      </w:r>
      <w:r w:rsidRPr="004F02B2">
        <w:rPr>
          <w:rStyle w:val="StyleUnderline"/>
        </w:rPr>
        <w:t xml:space="preserve">no accident that China’s commercial airliner development effort tapped the top leadership of China’s </w:t>
      </w:r>
      <w:r w:rsidRPr="00884E8B">
        <w:rPr>
          <w:rStyle w:val="StyleUnderline"/>
        </w:rPr>
        <w:t>aerospace</w:t>
      </w:r>
      <w:r w:rsidRPr="004F02B2">
        <w:rPr>
          <w:rStyle w:val="StyleUnderline"/>
        </w:rPr>
        <w:t xml:space="preserve"> corporations for managerial and design talent</w:t>
      </w:r>
      <w:r w:rsidRPr="000D0A38">
        <w:rPr>
          <w:szCs w:val="16"/>
        </w:rPr>
        <w:t xml:space="preserve">.[9] From a bureaucratic perspective, </w:t>
      </w:r>
      <w:r w:rsidRPr="004F02B2">
        <w:rPr>
          <w:rStyle w:val="StyleUnderline"/>
        </w:rPr>
        <w:t xml:space="preserve">this </w:t>
      </w:r>
      <w:r w:rsidRPr="00884E8B">
        <w:rPr>
          <w:rStyle w:val="StyleUnderline"/>
        </w:rPr>
        <w:t xml:space="preserve">is a </w:t>
      </w:r>
      <w:r w:rsidRPr="00884E8B">
        <w:rPr>
          <w:rStyle w:val="Emphasis"/>
        </w:rPr>
        <w:t>powerful lobby</w:t>
      </w:r>
      <w:r w:rsidRPr="004F02B2">
        <w:rPr>
          <w:rStyle w:val="StyleUnderline"/>
        </w:rPr>
        <w:t>, intent on preserving its interests.¶ China’s space efforts should therefore be seen as political, as much as military or economic, statements</w:t>
      </w:r>
      <w:r w:rsidRPr="000D0A38">
        <w:rPr>
          <w:szCs w:val="16"/>
        </w:rPr>
        <w:t xml:space="preserve">, directed at both domestic and foreign audiences. Insofar as the PRC has scored major achievements in space, these reflect positively on both China’s growing power and respect (internationally) and the CCP’s legitimacy (internally). </w:t>
      </w:r>
      <w:r w:rsidRPr="004F02B2">
        <w:rPr>
          <w:rStyle w:val="StyleUnderline"/>
        </w:rPr>
        <w:t>Efforts at inducing Chinese cooperation in space, then, are likely to be viewed in terms of whether they promote one or both objectives. As China has progressed to the point of being the world’s second-largest economy (in gross domestic product terms</w:t>
      </w:r>
      <w:r w:rsidRPr="004F02B2">
        <w:rPr>
          <w:rStyle w:val="Emphasis"/>
        </w:rPr>
        <w:t xml:space="preserve">), </w:t>
      </w:r>
      <w:r w:rsidRPr="004F02B2">
        <w:rPr>
          <w:rStyle w:val="Emphasis"/>
          <w:highlight w:val="green"/>
        </w:rPr>
        <w:t>it becomes less clear</w:t>
      </w:r>
      <w:r w:rsidRPr="004F02B2">
        <w:rPr>
          <w:rStyle w:val="Emphasis"/>
        </w:rPr>
        <w:t xml:space="preserve"> as to </w:t>
      </w:r>
      <w:r w:rsidRPr="004F02B2">
        <w:rPr>
          <w:rStyle w:val="Emphasis"/>
          <w:highlight w:val="green"/>
        </w:rPr>
        <w:t>why China would</w:t>
      </w:r>
      <w:r w:rsidRPr="004F02B2">
        <w:rPr>
          <w:rStyle w:val="Emphasis"/>
        </w:rPr>
        <w:t xml:space="preserve"> necessarily want to </w:t>
      </w:r>
      <w:r w:rsidRPr="004F02B2">
        <w:rPr>
          <w:rStyle w:val="Emphasis"/>
          <w:highlight w:val="green"/>
        </w:rPr>
        <w:t>cooperate</w:t>
      </w:r>
      <w:r w:rsidRPr="004F02B2">
        <w:rPr>
          <w:rStyle w:val="Emphasis"/>
        </w:rPr>
        <w:t xml:space="preserve"> with other countries </w:t>
      </w:r>
      <w:r w:rsidRPr="004F02B2">
        <w:rPr>
          <w:rStyle w:val="Emphasis"/>
          <w:highlight w:val="green"/>
        </w:rPr>
        <w:t xml:space="preserve">on anything other than its own </w:t>
      </w:r>
      <w:proofErr w:type="gramStart"/>
      <w:r w:rsidRPr="004F02B2">
        <w:rPr>
          <w:rStyle w:val="Emphasis"/>
          <w:highlight w:val="green"/>
        </w:rPr>
        <w:t>terms</w:t>
      </w:r>
      <w:r w:rsidRPr="000D0A38">
        <w:rPr>
          <w:szCs w:val="16"/>
        </w:rPr>
        <w:t>.¶</w:t>
      </w:r>
      <w:proofErr w:type="gramEnd"/>
      <w:r w:rsidRPr="000D0A38">
        <w:rPr>
          <w:szCs w:val="16"/>
        </w:rPr>
        <w:t xml:space="preserve"> Prospects for Cooperation</w:t>
      </w:r>
    </w:p>
    <w:p w14:paraId="271DC28A" w14:textId="77777777" w:rsidR="005B349F" w:rsidRPr="000D0A38" w:rsidRDefault="005B349F" w:rsidP="005B349F">
      <w:pPr>
        <w:rPr>
          <w:rStyle w:val="StyleUnderline"/>
        </w:rPr>
      </w:pPr>
      <w:r w:rsidRPr="000D0A38">
        <w:t>Within this context, then, the prospects for meaningful cooperation with the PRC in the area of space would seem to be extremely limited</w:t>
      </w:r>
      <w:r w:rsidRPr="000D0A38">
        <w:rPr>
          <w:rStyle w:val="StyleUnderline"/>
        </w:rPr>
        <w:t xml:space="preserve">. </w:t>
      </w:r>
      <w:r w:rsidRPr="001617C2">
        <w:rPr>
          <w:rStyle w:val="StyleUnderline"/>
          <w:highlight w:val="green"/>
        </w:rPr>
        <w:t xml:space="preserve">China’s past </w:t>
      </w:r>
      <w:r w:rsidRPr="004F02B2">
        <w:rPr>
          <w:rStyle w:val="StyleUnderline"/>
          <w:highlight w:val="green"/>
        </w:rPr>
        <w:t>experience of major</w:t>
      </w:r>
      <w:r w:rsidRPr="000D0A38">
        <w:rPr>
          <w:rStyle w:val="StyleUnderline"/>
        </w:rPr>
        <w:t xml:space="preserve"> </w:t>
      </w:r>
      <w:r w:rsidRPr="004F02B2">
        <w:rPr>
          <w:rStyle w:val="StyleUnderline"/>
        </w:rPr>
        <w:t xml:space="preserve">high-technology </w:t>
      </w:r>
      <w:r w:rsidRPr="001617C2">
        <w:rPr>
          <w:rStyle w:val="StyleUnderline"/>
          <w:highlight w:val="green"/>
        </w:rPr>
        <w:t>cooperative ventures</w:t>
      </w:r>
      <w:r w:rsidRPr="000D0A38">
        <w:t xml:space="preserve"> (</w:t>
      </w:r>
      <w:r w:rsidRPr="000D0A38">
        <w:rPr>
          <w:rStyle w:val="StyleUnderline"/>
        </w:rPr>
        <w:t>Sino–Soviet cooperation in the 1950s, U.S.–China cooperation in the 1980s until Tiananmen</w:t>
      </w:r>
      <w:r w:rsidRPr="000D0A38">
        <w:t xml:space="preserve">, </w:t>
      </w:r>
      <w:r w:rsidRPr="000D0A38">
        <w:rPr>
          <w:rStyle w:val="StyleUnderline"/>
        </w:rPr>
        <w:t>and</w:t>
      </w:r>
      <w:r w:rsidRPr="000D0A38">
        <w:t xml:space="preserve"> </w:t>
      </w:r>
      <w:r w:rsidRPr="000D0A38">
        <w:rPr>
          <w:rStyle w:val="StyleUnderline"/>
        </w:rPr>
        <w:t>Sino–European space cooperation on the Galileo satellite program</w:t>
      </w:r>
      <w:r w:rsidRPr="000D0A38">
        <w:t>)</w:t>
      </w:r>
      <w:r w:rsidRPr="000D0A38">
        <w:rPr>
          <w:rStyle w:val="StyleUnderline"/>
        </w:rPr>
        <w:t xml:space="preserve"> </w:t>
      </w:r>
      <w:r w:rsidRPr="001617C2">
        <w:rPr>
          <w:rStyle w:val="StyleUnderline"/>
          <w:highlight w:val="green"/>
        </w:rPr>
        <w:t>is</w:t>
      </w:r>
      <w:r w:rsidRPr="004F02B2">
        <w:rPr>
          <w:rStyle w:val="StyleUnderline"/>
        </w:rPr>
        <w:t xml:space="preserve"> </w:t>
      </w:r>
      <w:r w:rsidRPr="000D0A38">
        <w:rPr>
          <w:rStyle w:val="StyleUnderline"/>
        </w:rPr>
        <w:t>an</w:t>
      </w:r>
      <w:r w:rsidRPr="000D0A38">
        <w:t xml:space="preserve"> </w:t>
      </w:r>
      <w:r w:rsidRPr="001617C2">
        <w:rPr>
          <w:rStyle w:val="Emphasis"/>
          <w:highlight w:val="green"/>
        </w:rPr>
        <w:t>unhappy</w:t>
      </w:r>
      <w:r w:rsidRPr="004F02B2">
        <w:rPr>
          <w:rStyle w:val="Emphasis"/>
        </w:rPr>
        <w:t xml:space="preserve"> </w:t>
      </w:r>
      <w:r w:rsidRPr="000D0A38">
        <w:rPr>
          <w:rStyle w:val="Emphasis"/>
        </w:rPr>
        <w:t>one</w:t>
      </w:r>
      <w:r w:rsidRPr="000D0A38">
        <w:rPr>
          <w:rStyle w:val="StyleUnderline"/>
        </w:rPr>
        <w:t>, at best.</w:t>
      </w:r>
      <w:r w:rsidRPr="000D0A38">
        <w:t xml:space="preserve"> </w:t>
      </w:r>
      <w:r w:rsidRPr="004F02B2">
        <w:rPr>
          <w:rStyle w:val="StyleUnderline"/>
        </w:rPr>
        <w:t xml:space="preserve">The failure of the joint </w:t>
      </w:r>
      <w:proofErr w:type="gramStart"/>
      <w:r w:rsidRPr="004F02B2">
        <w:rPr>
          <w:rStyle w:val="StyleUnderline"/>
        </w:rPr>
        <w:t>Russian–Chinese</w:t>
      </w:r>
      <w:proofErr w:type="gramEnd"/>
      <w:r w:rsidRPr="004F02B2">
        <w:rPr>
          <w:rStyle w:val="StyleUnderline"/>
        </w:rPr>
        <w:t xml:space="preserve"> Phobos–Grunt mission is likely seen in Beijing as</w:t>
      </w:r>
      <w:r w:rsidRPr="004F02B2">
        <w:rPr>
          <w:rStyle w:val="Emphasis"/>
        </w:rPr>
        <w:t xml:space="preserve"> further evidence</w:t>
      </w:r>
      <w:r w:rsidRPr="004F02B2">
        <w:rPr>
          <w:rStyle w:val="StyleUnderline"/>
        </w:rPr>
        <w:t xml:space="preserve"> that </w:t>
      </w:r>
      <w:r w:rsidRPr="00884E8B">
        <w:rPr>
          <w:rStyle w:val="StyleUnderline"/>
        </w:rPr>
        <w:t xml:space="preserve">a </w:t>
      </w:r>
      <w:r w:rsidRPr="00884E8B">
        <w:rPr>
          <w:rStyle w:val="Emphasis"/>
        </w:rPr>
        <w:t>“go-it-alone”</w:t>
      </w:r>
      <w:r w:rsidRPr="00884E8B">
        <w:rPr>
          <w:rStyle w:val="StyleUnderline"/>
        </w:rPr>
        <w:t xml:space="preserve"> approach is preferable.</w:t>
      </w:r>
    </w:p>
    <w:p w14:paraId="3BBCF66F" w14:textId="77777777" w:rsidR="005B349F" w:rsidRPr="000D0A38" w:rsidRDefault="005B349F" w:rsidP="005B349F">
      <w:r w:rsidRPr="001617C2">
        <w:rPr>
          <w:rStyle w:val="StyleUnderline"/>
          <w:highlight w:val="green"/>
        </w:rPr>
        <w:t>Nor is it clear</w:t>
      </w:r>
      <w:r w:rsidRPr="000D0A38">
        <w:rPr>
          <w:rStyle w:val="StyleUnderline"/>
        </w:rPr>
        <w:t xml:space="preserve"> that</w:t>
      </w:r>
      <w:r w:rsidRPr="000D0A38">
        <w:t xml:space="preserve">, </w:t>
      </w:r>
      <w:r w:rsidRPr="000D0A38">
        <w:rPr>
          <w:rStyle w:val="StyleUnderline"/>
        </w:rPr>
        <w:t xml:space="preserve">bureaucratically, </w:t>
      </w:r>
      <w:r w:rsidRPr="001617C2">
        <w:rPr>
          <w:rStyle w:val="StyleUnderline"/>
          <w:highlight w:val="green"/>
        </w:rPr>
        <w:t>there is</w:t>
      </w:r>
      <w:r w:rsidRPr="000D0A38">
        <w:t xml:space="preserve"> significant </w:t>
      </w:r>
      <w:r w:rsidRPr="001617C2">
        <w:rPr>
          <w:rStyle w:val="StyleUnderline"/>
          <w:highlight w:val="green"/>
        </w:rPr>
        <w:t>interest from</w:t>
      </w:r>
      <w:r w:rsidRPr="001617C2">
        <w:rPr>
          <w:highlight w:val="green"/>
        </w:rPr>
        <w:t xml:space="preserve"> </w:t>
      </w:r>
      <w:r w:rsidRPr="001617C2">
        <w:rPr>
          <w:rStyle w:val="Emphasis"/>
          <w:highlight w:val="green"/>
        </w:rPr>
        <w:t>key players</w:t>
      </w:r>
      <w:r w:rsidRPr="001617C2">
        <w:rPr>
          <w:highlight w:val="green"/>
        </w:rPr>
        <w:t xml:space="preserve"> </w:t>
      </w:r>
      <w:r w:rsidRPr="000D0A38">
        <w:rPr>
          <w:rStyle w:val="StyleUnderline"/>
        </w:rPr>
        <w:t xml:space="preserve">such as the PLA or the military industrial complex </w:t>
      </w:r>
      <w:r w:rsidRPr="001617C2">
        <w:rPr>
          <w:rStyle w:val="StyleUnderline"/>
          <w:highlight w:val="green"/>
        </w:rPr>
        <w:t>in expanding cooperation</w:t>
      </w:r>
      <w:r w:rsidRPr="000D0A38">
        <w:t xml:space="preserve">.[10]  </w:t>
      </w:r>
      <w:r w:rsidRPr="000D0A38">
        <w:rPr>
          <w:rStyle w:val="StyleUnderline"/>
        </w:rPr>
        <w:t>Moreover</w:t>
      </w:r>
      <w:r w:rsidRPr="000D0A38">
        <w:t xml:space="preserve">, </w:t>
      </w:r>
      <w:r w:rsidRPr="001617C2">
        <w:rPr>
          <w:rStyle w:val="StyleUnderline"/>
          <w:highlight w:val="green"/>
        </w:rPr>
        <w:t>as long as</w:t>
      </w:r>
      <w:r w:rsidRPr="000D0A38">
        <w:rPr>
          <w:rStyle w:val="StyleUnderline"/>
        </w:rPr>
        <w:t xml:space="preserve"> China’s economy continues to expand, and the</w:t>
      </w:r>
      <w:r w:rsidRPr="000D0A38">
        <w:t xml:space="preserve"> </w:t>
      </w:r>
      <w:r w:rsidRPr="000D0A38">
        <w:rPr>
          <w:rStyle w:val="Emphasis"/>
        </w:rPr>
        <w:t xml:space="preserve">top political </w:t>
      </w:r>
      <w:r w:rsidRPr="001617C2">
        <w:rPr>
          <w:rStyle w:val="Emphasis"/>
          <w:highlight w:val="green"/>
        </w:rPr>
        <w:t>leadership</w:t>
      </w:r>
      <w:r w:rsidRPr="001617C2">
        <w:rPr>
          <w:highlight w:val="green"/>
        </w:rPr>
        <w:t xml:space="preserve"> </w:t>
      </w:r>
      <w:r w:rsidRPr="001617C2">
        <w:rPr>
          <w:rStyle w:val="StyleUnderline"/>
          <w:highlight w:val="green"/>
        </w:rPr>
        <w:t>values space</w:t>
      </w:r>
      <w:r w:rsidRPr="004F02B2">
        <w:rPr>
          <w:rStyle w:val="StyleUnderline"/>
        </w:rPr>
        <w:t xml:space="preserve"> </w:t>
      </w:r>
      <w:r w:rsidRPr="000D0A38">
        <w:rPr>
          <w:rStyle w:val="StyleUnderline"/>
        </w:rPr>
        <w:t>efforts</w:t>
      </w:r>
      <w:r w:rsidRPr="001617C2">
        <w:rPr>
          <w:rStyle w:val="StyleUnderline"/>
          <w:highlight w:val="green"/>
        </w:rPr>
        <w:t>, there is little prospect of</w:t>
      </w:r>
      <w:r w:rsidRPr="000D0A38">
        <w:rPr>
          <w:rStyle w:val="StyleUnderline"/>
        </w:rPr>
        <w:t xml:space="preserve"> a reduction in space expenditures</w:t>
      </w:r>
      <w:r w:rsidRPr="000D0A38">
        <w:t>—</w:t>
      </w:r>
      <w:r w:rsidRPr="000D0A38">
        <w:rPr>
          <w:rStyle w:val="StyleUnderline"/>
        </w:rPr>
        <w:t xml:space="preserve">making </w:t>
      </w:r>
      <w:r w:rsidRPr="001617C2">
        <w:rPr>
          <w:rStyle w:val="StyleUnderline"/>
          <w:highlight w:val="green"/>
        </w:rPr>
        <w:t>international cooperation</w:t>
      </w:r>
      <w:r w:rsidRPr="000D0A38">
        <w:rPr>
          <w:rStyle w:val="StyleUnderline"/>
        </w:rPr>
        <w:t xml:space="preserve"> far less urgent for the PRC than most other spacefaring states.</w:t>
      </w:r>
    </w:p>
    <w:p w14:paraId="5B46D30B" w14:textId="77777777" w:rsidR="005B349F" w:rsidRPr="000D0A38" w:rsidRDefault="005B349F" w:rsidP="005B349F">
      <w:r w:rsidRPr="000D0A38">
        <w:t xml:space="preserve">If </w:t>
      </w:r>
      <w:r w:rsidRPr="00884E8B">
        <w:rPr>
          <w:rStyle w:val="StyleUnderline"/>
        </w:rPr>
        <w:t xml:space="preserve">there is likely to be limited enthusiasm </w:t>
      </w:r>
      <w:r w:rsidRPr="000D0A38">
        <w:rPr>
          <w:rStyle w:val="StyleUnderline"/>
        </w:rPr>
        <w:t>for cooperation in Chinese circles</w:t>
      </w:r>
      <w:r w:rsidRPr="000D0A38">
        <w:t xml:space="preserve">, there should also be skepticism in American ones. China’s space program is arguably one of the </w:t>
      </w:r>
      <w:proofErr w:type="gramStart"/>
      <w:r w:rsidRPr="000D0A38">
        <w:t>most opaque</w:t>
      </w:r>
      <w:proofErr w:type="gramEnd"/>
      <w:r w:rsidRPr="000D0A38">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471B3B37" w14:textId="77777777" w:rsidR="005B349F" w:rsidRDefault="005B349F" w:rsidP="005B349F">
      <w:pPr>
        <w:pStyle w:val="Heading4"/>
      </w:pPr>
      <w:r>
        <w:t>The private sector is key</w:t>
      </w:r>
    </w:p>
    <w:p w14:paraId="7ABB8E3C" w14:textId="77777777" w:rsidR="005B349F" w:rsidRPr="00093634" w:rsidRDefault="005B349F" w:rsidP="005B349F">
      <w:pPr>
        <w:rPr>
          <w:rStyle w:val="StyleUnderline"/>
          <w:color w:val="FF0000"/>
          <w:sz w:val="26"/>
          <w:u w:val="none"/>
        </w:rPr>
      </w:pP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084C8B29" w14:textId="77777777" w:rsidR="005B349F" w:rsidRPr="00EE6EBB" w:rsidRDefault="005B349F" w:rsidP="005B349F">
      <w:pPr>
        <w:rPr>
          <w:rStyle w:val="Emphasis"/>
        </w:rPr>
      </w:pPr>
      <w:r w:rsidRPr="00C0159B">
        <w:rPr>
          <w:sz w:val="12"/>
        </w:rPr>
        <w:t xml:space="preserve">At first </w:t>
      </w:r>
      <w:r w:rsidRPr="00093634">
        <w:rPr>
          <w:sz w:val="12"/>
        </w:rPr>
        <w:t xml:space="preserve">glance, </w:t>
      </w:r>
      <w:r w:rsidRPr="00093634">
        <w:rPr>
          <w:rStyle w:val="StyleUnderline"/>
        </w:rPr>
        <w:t xml:space="preserve">the </w:t>
      </w:r>
      <w:r w:rsidRPr="006D10C0">
        <w:rPr>
          <w:rStyle w:val="StyleUnderline"/>
        </w:rPr>
        <w:t>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6D10C0">
        <w:rPr>
          <w:rStyle w:val="Emphasis"/>
        </w:rPr>
        <w:t>was</w:t>
      </w:r>
      <w:r w:rsidRPr="00093634">
        <w:rPr>
          <w:rStyle w:val="Emphasis"/>
        </w:rPr>
        <w:t xml:space="preserve"> a commercial rocket</w:t>
      </w:r>
      <w:r w:rsidRPr="00093634">
        <w:rPr>
          <w:sz w:val="12"/>
        </w:rPr>
        <w: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6D10C0">
        <w:rPr>
          <w:rStyle w:val="Emphasis"/>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7B836501" w14:textId="77777777" w:rsidR="005B349F" w:rsidRPr="00EE6EBB" w:rsidRDefault="005B349F" w:rsidP="005B349F">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w:t>
      </w:r>
      <w:r w:rsidRPr="00093634">
        <w:rPr>
          <w:rStyle w:val="StyleUnderline"/>
        </w:rPr>
        <w:t xml:space="preserve">nation's growing private space business is less focused on bringing prestige and glory to the nation and more concerned with </w:t>
      </w:r>
      <w:r w:rsidRPr="00093634">
        <w:rPr>
          <w:rStyle w:val="Emphasis"/>
        </w:rPr>
        <w:t>reducing the cost of spaceflight</w:t>
      </w:r>
      <w:r w:rsidRPr="00093634">
        <w:rPr>
          <w:rStyle w:val="StyleUnderline"/>
        </w:rPr>
        <w:t xml:space="preserve">, </w:t>
      </w:r>
      <w:r w:rsidRPr="00093634">
        <w:rPr>
          <w:rStyle w:val="Emphasis"/>
        </w:rPr>
        <w:t>increasing its international influence</w:t>
      </w:r>
      <w:r w:rsidRPr="00093634">
        <w:rPr>
          <w:rStyle w:val="StyleUnderline"/>
        </w:rPr>
        <w:t>—</w:t>
      </w:r>
      <w:r w:rsidRPr="00EE6EBB">
        <w:rPr>
          <w:rStyle w:val="StyleUnderline"/>
        </w:rPr>
        <w:t>and making money.</w:t>
      </w:r>
    </w:p>
    <w:p w14:paraId="7AC6D1A5" w14:textId="77777777" w:rsidR="005B349F" w:rsidRPr="00C0159B" w:rsidRDefault="005B349F" w:rsidP="005B349F">
      <w:pPr>
        <w:rPr>
          <w:sz w:val="12"/>
        </w:rPr>
      </w:pPr>
      <w:r w:rsidRPr="00C0159B">
        <w:rPr>
          <w:sz w:val="12"/>
        </w:rPr>
        <w:t>“</w:t>
      </w:r>
      <w:r w:rsidRPr="00DE06BC">
        <w:rPr>
          <w:rStyle w:val="StyleUnderline"/>
          <w:highlight w:val="green"/>
        </w:rPr>
        <w:t xml:space="preserve">The </w:t>
      </w:r>
      <w:r w:rsidRPr="00093634">
        <w:rPr>
          <w:rStyle w:val="StyleUnderline"/>
          <w:highlight w:val="green"/>
        </w:rPr>
        <w:t>state is</w:t>
      </w:r>
      <w:r w:rsidRPr="00093634">
        <w:rPr>
          <w:rStyle w:val="StyleUnderline"/>
        </w:rPr>
        <w:t xml:space="preserve"> really great at large, ambitious projects like going to the moon or developing a large reconnaissance satellite</w:t>
      </w:r>
      <w:r w:rsidRPr="00093634">
        <w:rPr>
          <w:sz w:val="12"/>
        </w:rPr>
        <w:t>,” says Lincoln Hines, a Cornell University researcher who focuses on Chinese foreign policy. “</w:t>
      </w:r>
      <w:r w:rsidRPr="00093634">
        <w:rPr>
          <w:rStyle w:val="StyleUnderline"/>
        </w:rPr>
        <w:t xml:space="preserve">But it’s </w:t>
      </w:r>
      <w:r w:rsidRPr="00DE06BC">
        <w:rPr>
          <w:rStyle w:val="StyleUnderline"/>
          <w:highlight w:val="green"/>
        </w:rPr>
        <w:t>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w:t>
      </w:r>
      <w:r w:rsidRPr="00093634">
        <w:rPr>
          <w:rStyle w:val="StyleUnderline"/>
        </w:rPr>
        <w:t xml:space="preserve">thinks its commercial space sector can be </w:t>
      </w:r>
      <w:r w:rsidRPr="00093634">
        <w:rPr>
          <w:rStyle w:val="Emphasis"/>
        </w:rPr>
        <w:t>complementary to the state</w:t>
      </w:r>
      <w:r w:rsidRPr="00C0159B">
        <w:rPr>
          <w:sz w:val="12"/>
        </w:rPr>
        <w:t>,” he says.</w:t>
      </w:r>
    </w:p>
    <w:p w14:paraId="38659191" w14:textId="77777777" w:rsidR="005B349F" w:rsidRPr="00EE6EBB" w:rsidRDefault="005B349F" w:rsidP="005B349F">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6D10C0">
        <w:rPr>
          <w:rStyle w:val="StyleUnderline"/>
          <w:highlight w:val="green"/>
        </w:rPr>
        <w:t>and</w:t>
      </w:r>
      <w:r w:rsidRPr="00EE6EBB">
        <w:rPr>
          <w:rStyle w:val="StyleUnderline"/>
        </w:rPr>
        <w:t xml:space="preserve"> we can also make </w:t>
      </w:r>
      <w:r w:rsidRPr="006D10C0">
        <w:rPr>
          <w:rStyle w:val="StyleUnderline"/>
          <w:highlight w:val="green"/>
        </w:rPr>
        <w:t>rockets f</w:t>
      </w:r>
      <w:r w:rsidRPr="00DE06BC">
        <w:rPr>
          <w:rStyle w:val="StyleUnderline"/>
          <w:highlight w:val="green"/>
        </w:rPr>
        <w:t xml:space="preserve">or less </w:t>
      </w:r>
      <w:r w:rsidRPr="00884E8B">
        <w:rPr>
          <w:rStyle w:val="StyleUnderline"/>
        </w:rPr>
        <w:t>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2B8E2D70" w14:textId="77777777" w:rsidR="005B349F" w:rsidRPr="00EE6EBB" w:rsidRDefault="005B349F" w:rsidP="005B349F">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0871D94A" w14:textId="77777777" w:rsidR="005B349F" w:rsidRPr="00C0159B" w:rsidRDefault="005B349F" w:rsidP="005B349F">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12A996D2" w14:textId="77777777" w:rsidR="005B349F" w:rsidRDefault="005B349F" w:rsidP="005B349F">
      <w:pPr>
        <w:rPr>
          <w:rStyle w:val="StyleUnderline"/>
        </w:rPr>
      </w:pPr>
      <w:r w:rsidRPr="00C0159B">
        <w:rPr>
          <w:sz w:val="12"/>
        </w:rPr>
        <w:t xml:space="preserve">The problem is, </w:t>
      </w:r>
      <w:r w:rsidRPr="00EE6EBB">
        <w:rPr>
          <w:rStyle w:val="StyleUnderline"/>
        </w:rPr>
        <w:t>China has to make up decades’ worth of ground lost to the West.</w:t>
      </w:r>
    </w:p>
    <w:p w14:paraId="0F0BACD7" w14:textId="77777777" w:rsidR="005B349F" w:rsidRPr="00ED4AF3" w:rsidRDefault="005B349F" w:rsidP="005B349F">
      <w:pPr>
        <w:rPr>
          <w:sz w:val="12"/>
        </w:rPr>
      </w:pPr>
    </w:p>
    <w:p w14:paraId="4DF27092" w14:textId="77777777" w:rsidR="005B349F" w:rsidRPr="003057A9" w:rsidRDefault="005B349F" w:rsidP="005B349F">
      <w:pPr>
        <w:pStyle w:val="Heading4"/>
        <w:rPr>
          <w:u w:val="single"/>
        </w:rPr>
      </w:pPr>
      <w:r>
        <w:t xml:space="preserve">That factionalizes the CCP and emboldens challenges to Xi – the PLA is increasingly powerful and </w:t>
      </w:r>
      <w:r w:rsidRPr="003057A9">
        <w:rPr>
          <w:u w:val="single"/>
        </w:rPr>
        <w:t>not unconditionally subservient</w:t>
      </w:r>
    </w:p>
    <w:p w14:paraId="68D58148" w14:textId="77777777" w:rsidR="005B349F" w:rsidRDefault="005B349F" w:rsidP="005B349F">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61CD84BD" w14:textId="77777777" w:rsidR="005B349F" w:rsidRPr="00DF7688" w:rsidRDefault="005B349F" w:rsidP="005B349F">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1617C2">
        <w:rPr>
          <w:rStyle w:val="StyleUnderline"/>
          <w:highlight w:val="green"/>
        </w:rPr>
        <w:t>between</w:t>
      </w:r>
      <w:r w:rsidRPr="00DF7688">
        <w:rPr>
          <w:rStyle w:val="StyleUnderline"/>
        </w:rPr>
        <w:t xml:space="preserve"> Chinese </w:t>
      </w:r>
      <w:r w:rsidRPr="001617C2">
        <w:rPr>
          <w:rStyle w:val="StyleUnderline"/>
          <w:highlight w:val="green"/>
        </w:rPr>
        <w:t>Party, military and government bodies</w:t>
      </w:r>
      <w:r w:rsidRPr="00DF7688">
        <w:rPr>
          <w:rStyle w:val="StyleUnderline"/>
        </w:rPr>
        <w:t xml:space="preserve">, one must also recognize that within each, </w:t>
      </w:r>
      <w:r w:rsidRPr="001617C2">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1617C2">
        <w:rPr>
          <w:rStyle w:val="StyleUnderline"/>
          <w:highlight w:val="green"/>
        </w:rPr>
        <w:t>the military’s influence</w:t>
      </w:r>
      <w:r w:rsidRPr="00DF7688">
        <w:rPr>
          <w:rStyle w:val="StyleUnderline"/>
        </w:rPr>
        <w:t xml:space="preserve">, on the whole, </w:t>
      </w:r>
      <w:r w:rsidRPr="001617C2">
        <w:rPr>
          <w:rStyle w:val="StyleUnderline"/>
          <w:highlight w:val="green"/>
        </w:rPr>
        <w:t>is increasing, and the Party’s</w:t>
      </w:r>
      <w:r w:rsidRPr="00DF7688">
        <w:rPr>
          <w:rStyle w:val="StyleUnderline"/>
        </w:rPr>
        <w:t xml:space="preserve"> control </w:t>
      </w:r>
      <w:r w:rsidRPr="001617C2">
        <w:rPr>
          <w:rStyle w:val="StyleUnderline"/>
          <w:highlight w:val="green"/>
        </w:rPr>
        <w:t>decreasing</w:t>
      </w:r>
      <w:r w:rsidRPr="00DF7688">
        <w:rPr>
          <w:sz w:val="12"/>
        </w:rPr>
        <w:t>.</w:t>
      </w:r>
    </w:p>
    <w:p w14:paraId="246A41D8" w14:textId="77777777" w:rsidR="005B349F" w:rsidRPr="00DF7688" w:rsidRDefault="005B349F" w:rsidP="005B349F">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1B6CC6A0" w14:textId="77777777" w:rsidR="005B349F" w:rsidRPr="00DF7688" w:rsidRDefault="005B349F" w:rsidP="005B349F">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370CA2B8" w14:textId="77777777" w:rsidR="005B349F" w:rsidRPr="00DF7688" w:rsidRDefault="005B349F" w:rsidP="005B349F">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1617C2">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7ACB4854" w14:textId="77777777" w:rsidR="005B349F" w:rsidRPr="00DF7688" w:rsidRDefault="005B349F" w:rsidP="005B349F">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1617C2">
        <w:rPr>
          <w:rStyle w:val="Emphasis"/>
          <w:highlight w:val="green"/>
        </w:rPr>
        <w:t>the military</w:t>
      </w:r>
      <w:r w:rsidRPr="00DF7688">
        <w:rPr>
          <w:rStyle w:val="Emphasis"/>
        </w:rPr>
        <w:t xml:space="preserve"> actually </w:t>
      </w:r>
      <w:r w:rsidRPr="001617C2">
        <w:rPr>
          <w:rStyle w:val="Emphasis"/>
          <w:highlight w:val="green"/>
        </w:rPr>
        <w:t>holds a preponderance of</w:t>
      </w:r>
      <w:r w:rsidRPr="00DF7688">
        <w:rPr>
          <w:rStyle w:val="Emphasis"/>
        </w:rPr>
        <w:t xml:space="preserve"> the </w:t>
      </w:r>
      <w:r w:rsidRPr="001617C2">
        <w:rPr>
          <w:rStyle w:val="Emphasis"/>
          <w:highlight w:val="green"/>
        </w:rPr>
        <w:t>power</w:t>
      </w:r>
      <w:r w:rsidRPr="00DF7688">
        <w:rPr>
          <w:rStyle w:val="Emphasis"/>
        </w:rPr>
        <w:t xml:space="preserve"> capabilities</w:t>
      </w:r>
      <w:r w:rsidRPr="00DF7688">
        <w:rPr>
          <w:rStyle w:val="StyleUnderline"/>
        </w:rPr>
        <w:t xml:space="preserve"> </w:t>
      </w:r>
      <w:r w:rsidRPr="001617C2">
        <w:rPr>
          <w:rStyle w:val="StyleUnderline"/>
          <w:highlight w:val="green"/>
        </w:rPr>
        <w:t>and</w:t>
      </w:r>
      <w:r w:rsidRPr="00DF7688">
        <w:rPr>
          <w:rStyle w:val="StyleUnderline"/>
        </w:rPr>
        <w:t xml:space="preserve"> where </w:t>
      </w:r>
      <w:r w:rsidRPr="001617C2">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63A2B666" w14:textId="77777777" w:rsidR="005B349F" w:rsidRPr="00DF7688" w:rsidRDefault="005B349F" w:rsidP="005B349F">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743C58DE" w14:textId="77777777" w:rsidR="005B349F" w:rsidRPr="00DF7688" w:rsidRDefault="005B349F" w:rsidP="005B349F">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4A2A397B" w14:textId="77777777" w:rsidR="005B349F" w:rsidRPr="00DF7688" w:rsidRDefault="005B349F" w:rsidP="005B349F">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50EBEED6" w14:textId="77777777" w:rsidR="005B349F" w:rsidRPr="00DF7688" w:rsidRDefault="005B349F" w:rsidP="005B349F">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063668B4" w14:textId="77777777" w:rsidR="005B349F" w:rsidRPr="00DF7688" w:rsidRDefault="005B349F" w:rsidP="005B349F">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705B7683" w14:textId="77777777" w:rsidR="005B349F" w:rsidRPr="00DF7688" w:rsidRDefault="005B349F" w:rsidP="005B349F">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7FDE7779" w14:textId="77777777" w:rsidR="005B349F" w:rsidRPr="00DF7688" w:rsidRDefault="005B349F" w:rsidP="005B349F">
      <w:pPr>
        <w:rPr>
          <w:sz w:val="12"/>
        </w:rPr>
      </w:pPr>
      <w:r w:rsidRPr="00DF7688">
        <w:rPr>
          <w:sz w:val="12"/>
        </w:rPr>
        <w:t xml:space="preserve">Nicknamed “the gun and the knife” as a slight for his attempts to simultaneously control the army, police, spies, and the ‘graft busters,’ </w:t>
      </w:r>
      <w:r w:rsidRPr="001617C2">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1617C2">
        <w:rPr>
          <w:rStyle w:val="Emphasis"/>
          <w:highlight w:val="green"/>
        </w:rPr>
        <w:t>pushing the envelope</w:t>
      </w:r>
      <w:r w:rsidRPr="00DF7688">
        <w:rPr>
          <w:rStyle w:val="Emphasis"/>
        </w:rPr>
        <w:t xml:space="preserve"> too far’ </w:t>
      </w:r>
      <w:r w:rsidRPr="001617C2">
        <w:rPr>
          <w:rStyle w:val="Emphasis"/>
          <w:highlight w:val="green"/>
        </w:rPr>
        <w:t>and endangering the equilibrium</w:t>
      </w:r>
      <w:r w:rsidRPr="00DF7688">
        <w:rPr>
          <w:rStyle w:val="Emphasis"/>
        </w:rPr>
        <w:t xml:space="preserve"> which has been established </w:t>
      </w:r>
      <w:r w:rsidRPr="001617C2">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149A4EC7" w14:textId="77777777" w:rsidR="005B349F" w:rsidRPr="00DF7688" w:rsidRDefault="005B349F" w:rsidP="005B349F">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7ECCD878" w14:textId="77777777" w:rsidR="005B349F" w:rsidRPr="00ED4AF3" w:rsidRDefault="005B349F" w:rsidP="005B349F">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1617C2">
        <w:rPr>
          <w:rStyle w:val="StyleUnderline"/>
          <w:highlight w:val="green"/>
        </w:rPr>
        <w:t>Should the PLA</w:t>
      </w:r>
      <w:r w:rsidRPr="00DF7688">
        <w:rPr>
          <w:rStyle w:val="StyleUnderline"/>
        </w:rPr>
        <w:t xml:space="preserve"> come to </w:t>
      </w:r>
      <w:r w:rsidRPr="001617C2">
        <w:rPr>
          <w:rStyle w:val="StyleUnderline"/>
          <w:highlight w:val="green"/>
        </w:rPr>
        <w:t xml:space="preserve">believe they are not first in line for government largess, </w:t>
      </w:r>
      <w:r w:rsidRPr="001617C2">
        <w:rPr>
          <w:rStyle w:val="Emphasis"/>
          <w:highlight w:val="green"/>
        </w:rPr>
        <w:t>support for Xi could erode very quickly</w:t>
      </w:r>
      <w:r w:rsidRPr="00DF7688">
        <w:rPr>
          <w:sz w:val="12"/>
        </w:rPr>
        <w:t>.29</w:t>
      </w:r>
    </w:p>
    <w:p w14:paraId="36CA7D29" w14:textId="77777777" w:rsidR="005B349F" w:rsidRDefault="005B349F" w:rsidP="005B349F">
      <w:pPr>
        <w:pStyle w:val="Heading4"/>
      </w:pPr>
      <w:r>
        <w:t xml:space="preserve">Independently, </w:t>
      </w:r>
      <w:proofErr w:type="gramStart"/>
      <w:r>
        <w:t>Xi</w:t>
      </w:r>
      <w:proofErr w:type="gramEnd"/>
      <w:r>
        <w:t xml:space="preserve"> will lash out to preserve cred in the SCS – US draw-in ensures extinction </w:t>
      </w:r>
    </w:p>
    <w:p w14:paraId="11306796" w14:textId="77777777" w:rsidR="005B349F" w:rsidRPr="00B0737B" w:rsidRDefault="005B349F" w:rsidP="005B349F">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0902A93B" w14:textId="77777777" w:rsidR="005B349F" w:rsidRPr="00F56426" w:rsidRDefault="005B349F" w:rsidP="005B349F">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1617C2">
        <w:rPr>
          <w:rStyle w:val="Emphasis"/>
          <w:highlight w:val="green"/>
        </w:rPr>
        <w:t>changes to China’s domestic situation</w:t>
      </w:r>
      <w:r w:rsidRPr="00F56426">
        <w:rPr>
          <w:rStyle w:val="StyleUnderline"/>
        </w:rPr>
        <w:t xml:space="preserve"> or to the international environment could </w:t>
      </w:r>
      <w:r w:rsidRPr="001617C2">
        <w:rPr>
          <w:rStyle w:val="StyleUnderline"/>
          <w:highlight w:val="green"/>
        </w:rPr>
        <w:t>create incentives</w:t>
      </w:r>
      <w:r w:rsidRPr="00F56426">
        <w:rPr>
          <w:rStyle w:val="StyleUnderline"/>
        </w:rPr>
        <w:t xml:space="preserve"> for China’s leadership </w:t>
      </w:r>
      <w:r w:rsidRPr="001617C2">
        <w:rPr>
          <w:rStyle w:val="StyleUnderline"/>
          <w:highlight w:val="green"/>
        </w:rPr>
        <w:t xml:space="preserve">to adopt a </w:t>
      </w:r>
      <w:r w:rsidRPr="001617C2">
        <w:rPr>
          <w:rStyle w:val="Emphasis"/>
          <w:highlight w:val="green"/>
        </w:rPr>
        <w:t>more provocative strategy in the S</w:t>
      </w:r>
      <w:r w:rsidRPr="00F56426">
        <w:rPr>
          <w:rStyle w:val="Emphasis"/>
        </w:rPr>
        <w:t xml:space="preserve">outh </w:t>
      </w:r>
      <w:r w:rsidRPr="001617C2">
        <w:rPr>
          <w:rStyle w:val="Emphasis"/>
          <w:highlight w:val="green"/>
        </w:rPr>
        <w:t>C</w:t>
      </w:r>
      <w:r w:rsidRPr="00F56426">
        <w:rPr>
          <w:rStyle w:val="Emphasis"/>
        </w:rPr>
        <w:t xml:space="preserve">hina </w:t>
      </w:r>
      <w:r w:rsidRPr="001617C2">
        <w:rPr>
          <w:rStyle w:val="Emphasis"/>
          <w:highlight w:val="green"/>
        </w:rPr>
        <w:t>S</w:t>
      </w:r>
      <w:r w:rsidRPr="00F56426">
        <w:rPr>
          <w:rStyle w:val="Emphasis"/>
        </w:rPr>
        <w:t>ea</w:t>
      </w:r>
      <w:r w:rsidRPr="00F56426">
        <w:rPr>
          <w:rStyle w:val="StyleUnderline"/>
        </w:rPr>
        <w:t xml:space="preserve"> </w:t>
      </w:r>
      <w:r w:rsidRPr="001617C2">
        <w:rPr>
          <w:rStyle w:val="StyleUnderline"/>
          <w:highlight w:val="green"/>
        </w:rPr>
        <w:t>that would increase the risk of</w:t>
      </w:r>
      <w:r w:rsidRPr="00F56426">
        <w:rPr>
          <w:rStyle w:val="StyleUnderline"/>
        </w:rPr>
        <w:t xml:space="preserve"> a </w:t>
      </w:r>
      <w:r w:rsidRPr="001617C2">
        <w:rPr>
          <w:rStyle w:val="Emphasis"/>
          <w:highlight w:val="green"/>
        </w:rPr>
        <w:t>military confrontation</w:t>
      </w:r>
      <w:r w:rsidRPr="00F56426">
        <w:rPr>
          <w:sz w:val="12"/>
        </w:rPr>
        <w:t>.</w:t>
      </w:r>
    </w:p>
    <w:p w14:paraId="4622F7B4" w14:textId="77777777" w:rsidR="005B349F" w:rsidRPr="00F56426" w:rsidRDefault="005B349F" w:rsidP="005B349F">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1617C2">
        <w:rPr>
          <w:rStyle w:val="Emphasis"/>
          <w:highlight w:val="green"/>
        </w:rPr>
        <w:t>The U</w:t>
      </w:r>
      <w:r w:rsidRPr="00F56426">
        <w:rPr>
          <w:rStyle w:val="Emphasis"/>
        </w:rPr>
        <w:t xml:space="preserve">nited </w:t>
      </w:r>
      <w:r w:rsidRPr="001617C2">
        <w:rPr>
          <w:rStyle w:val="Emphasis"/>
          <w:highlight w:val="green"/>
        </w:rPr>
        <w:t>S</w:t>
      </w:r>
      <w:r w:rsidRPr="00F56426">
        <w:rPr>
          <w:rStyle w:val="Emphasis"/>
        </w:rPr>
        <w:t xml:space="preserve">tates </w:t>
      </w:r>
      <w:r w:rsidRPr="001617C2">
        <w:rPr>
          <w:rStyle w:val="Emphasis"/>
          <w:highlight w:val="green"/>
        </w:rPr>
        <w:t>is</w:t>
      </w:r>
      <w:r w:rsidRPr="00F56426">
        <w:rPr>
          <w:rStyle w:val="Emphasis"/>
        </w:rPr>
        <w:t xml:space="preserve"> also </w:t>
      </w:r>
      <w:r w:rsidRPr="001617C2">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1617C2">
        <w:rPr>
          <w:rStyle w:val="StyleUnderline"/>
          <w:highlight w:val="green"/>
        </w:rPr>
        <w:t>as a result of</w:t>
      </w:r>
      <w:r w:rsidRPr="00F56426">
        <w:rPr>
          <w:rStyle w:val="StyleUnderline"/>
        </w:rPr>
        <w:t xml:space="preserve"> U.S. defense treaty </w:t>
      </w:r>
      <w:r w:rsidRPr="001617C2">
        <w:rPr>
          <w:rStyle w:val="StyleUnderline"/>
          <w:highlight w:val="green"/>
        </w:rPr>
        <w:t>obligations to</w:t>
      </w:r>
      <w:r w:rsidRPr="00F56426">
        <w:rPr>
          <w:rStyle w:val="StyleUnderline"/>
        </w:rPr>
        <w:t xml:space="preserve"> at least one of the claimants to the contested territory, </w:t>
      </w:r>
      <w:r w:rsidRPr="001617C2">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1617C2">
        <w:rPr>
          <w:rStyle w:val="StyleUnderline"/>
          <w:highlight w:val="green"/>
        </w:rPr>
        <w:t>the</w:t>
      </w:r>
      <w:r w:rsidRPr="00F56426">
        <w:rPr>
          <w:rStyle w:val="StyleUnderline"/>
        </w:rPr>
        <w:t xml:space="preserve"> </w:t>
      </w:r>
      <w:r w:rsidRPr="001617C2">
        <w:rPr>
          <w:rStyle w:val="StyleUnderline"/>
          <w:highlight w:val="green"/>
        </w:rPr>
        <w:t>Indo-Pacific is</w:t>
      </w:r>
      <w:r w:rsidRPr="00F56426">
        <w:rPr>
          <w:rStyle w:val="StyleUnderline"/>
        </w:rPr>
        <w:t xml:space="preserve"> the U.S. </w:t>
      </w:r>
      <w:r w:rsidRPr="001617C2">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468581DE" w14:textId="77777777" w:rsidR="005B349F" w:rsidRPr="00F56426" w:rsidRDefault="005B349F" w:rsidP="005B349F">
      <w:pPr>
        <w:rPr>
          <w:sz w:val="12"/>
        </w:rPr>
      </w:pPr>
      <w:r w:rsidRPr="00F56426">
        <w:rPr>
          <w:rStyle w:val="StyleUnderline"/>
        </w:rPr>
        <w:t xml:space="preserve">China considers the majority of </w:t>
      </w:r>
      <w:r w:rsidRPr="001617C2">
        <w:rPr>
          <w:rStyle w:val="StyleUnderline"/>
          <w:highlight w:val="green"/>
        </w:rPr>
        <w:t>the S</w:t>
      </w:r>
      <w:r w:rsidRPr="00F56426">
        <w:rPr>
          <w:rStyle w:val="StyleUnderline"/>
        </w:rPr>
        <w:t xml:space="preserve">outh </w:t>
      </w:r>
      <w:r w:rsidRPr="001617C2">
        <w:rPr>
          <w:rStyle w:val="StyleUnderline"/>
          <w:highlight w:val="green"/>
        </w:rPr>
        <w:t>C</w:t>
      </w:r>
      <w:r w:rsidRPr="00F56426">
        <w:rPr>
          <w:rStyle w:val="StyleUnderline"/>
        </w:rPr>
        <w:t xml:space="preserve">hina </w:t>
      </w:r>
      <w:r w:rsidRPr="001617C2">
        <w:rPr>
          <w:rStyle w:val="StyleUnderline"/>
          <w:highlight w:val="green"/>
        </w:rPr>
        <w:t>S</w:t>
      </w:r>
      <w:r w:rsidRPr="00F56426">
        <w:rPr>
          <w:rStyle w:val="StyleUnderline"/>
        </w:rPr>
        <w:t xml:space="preserve">ea to be an inalienable part of its territory. Exercising full sovereignty over this area </w:t>
      </w:r>
      <w:r w:rsidRPr="001617C2">
        <w:rPr>
          <w:rStyle w:val="StyleUnderline"/>
          <w:highlight w:val="green"/>
        </w:rPr>
        <w:t>is a core component of</w:t>
      </w:r>
      <w:r w:rsidRPr="00F56426">
        <w:rPr>
          <w:rStyle w:val="StyleUnderline"/>
        </w:rPr>
        <w:t xml:space="preserve"> President </w:t>
      </w:r>
      <w:r w:rsidRPr="001617C2">
        <w:rPr>
          <w:rStyle w:val="StyleUnderline"/>
          <w:highlight w:val="green"/>
        </w:rPr>
        <w:t>Xi</w:t>
      </w:r>
      <w:r w:rsidRPr="00F56426">
        <w:rPr>
          <w:rStyle w:val="StyleUnderline"/>
        </w:rPr>
        <w:t xml:space="preserve"> Jinping’s “</w:t>
      </w:r>
      <w:r w:rsidRPr="001617C2">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0AD3F473" w14:textId="77777777" w:rsidR="005B349F" w:rsidRPr="00F56426" w:rsidRDefault="005B349F" w:rsidP="005B349F">
      <w:pPr>
        <w:rPr>
          <w:sz w:val="12"/>
        </w:rPr>
      </w:pPr>
      <w:r w:rsidRPr="001617C2">
        <w:rPr>
          <w:rStyle w:val="StyleUnderline"/>
          <w:highlight w:val="green"/>
        </w:rPr>
        <w:t>Xi could</w:t>
      </w:r>
      <w:r w:rsidRPr="00F56426">
        <w:rPr>
          <w:rStyle w:val="StyleUnderline"/>
        </w:rPr>
        <w:t xml:space="preserve"> feel compelled to </w:t>
      </w:r>
      <w:r w:rsidRPr="001617C2">
        <w:rPr>
          <w:rStyle w:val="StyleUnderline"/>
          <w:highlight w:val="green"/>
        </w:rPr>
        <w:t>accelerate his timeline</w:t>
      </w:r>
      <w:r w:rsidRPr="00F56426">
        <w:rPr>
          <w:rStyle w:val="StyleUnderline"/>
        </w:rPr>
        <w:t xml:space="preserve"> in the South China Sea </w:t>
      </w:r>
      <w:r w:rsidRPr="001617C2">
        <w:rPr>
          <w:rStyle w:val="StyleUnderline"/>
          <w:highlight w:val="green"/>
        </w:rPr>
        <w:t>to maintain his</w:t>
      </w:r>
      <w:r w:rsidRPr="00F56426">
        <w:rPr>
          <w:rStyle w:val="StyleUnderline"/>
        </w:rPr>
        <w:t xml:space="preserve"> consolidated </w:t>
      </w:r>
      <w:r w:rsidRPr="001617C2">
        <w:rPr>
          <w:rStyle w:val="StyleUnderline"/>
          <w:highlight w:val="green"/>
        </w:rPr>
        <w:t>position within the C</w:t>
      </w:r>
      <w:r w:rsidRPr="00F56426">
        <w:rPr>
          <w:rStyle w:val="StyleUnderline"/>
        </w:rPr>
        <w:t xml:space="preserve">hinese </w:t>
      </w:r>
      <w:r w:rsidRPr="001617C2">
        <w:rPr>
          <w:rStyle w:val="StyleUnderline"/>
          <w:highlight w:val="green"/>
        </w:rPr>
        <w:t>C</w:t>
      </w:r>
      <w:r w:rsidRPr="00F56426">
        <w:rPr>
          <w:rStyle w:val="StyleUnderline"/>
        </w:rPr>
        <w:t xml:space="preserve">ommunist </w:t>
      </w:r>
      <w:r w:rsidRPr="001617C2">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1617C2">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62B4EBB9" w14:textId="7B3A2B1C" w:rsidR="00B90CDA" w:rsidRDefault="00B90CDA" w:rsidP="00B90CDA">
      <w:pPr>
        <w:pStyle w:val="Heading2"/>
      </w:pPr>
      <w:r>
        <w:t xml:space="preserve">1NC </w:t>
      </w:r>
    </w:p>
    <w:p w14:paraId="0194CF35" w14:textId="773AA662" w:rsidR="00B90CDA" w:rsidRPr="00B90CDA" w:rsidRDefault="00B90CDA" w:rsidP="00B90CDA">
      <w:pPr>
        <w:pStyle w:val="Heading4"/>
      </w:pPr>
      <w:r>
        <w:rPr>
          <w:rStyle w:val="Style13ptBold"/>
        </w:rPr>
        <w:t>CP: S</w:t>
      </w:r>
      <w:r w:rsidRPr="00E14A91">
        <w:rPr>
          <w:rStyle w:val="Style13ptBold"/>
        </w:rPr>
        <w:t xml:space="preserve">tates </w:t>
      </w:r>
      <w:r>
        <w:rPr>
          <w:rStyle w:val="Style13ptBold"/>
        </w:rPr>
        <w:t xml:space="preserve">except for </w:t>
      </w:r>
      <w:r>
        <w:rPr>
          <w:rStyle w:val="Style13ptBold"/>
        </w:rPr>
        <w:t>Ukraine</w:t>
      </w:r>
      <w:r>
        <w:rPr>
          <w:rStyle w:val="Style13ptBold"/>
        </w:rPr>
        <w:t xml:space="preserve"> </w:t>
      </w:r>
      <w:r w:rsidRPr="00E14A91">
        <w:rPr>
          <w:rStyle w:val="Style13ptBold"/>
        </w:rPr>
        <w:t xml:space="preserve">ought to adopt a binding international agreement that </w:t>
      </w:r>
      <w:r>
        <w:rPr>
          <w:rStyle w:val="Style13ptBold"/>
        </w:rPr>
        <w:t>bans the appropriation of outer space by private entities by establishing</w:t>
      </w:r>
      <w:r w:rsidRPr="00E14A91">
        <w:rPr>
          <w:rStyle w:val="Style13ptBold"/>
        </w:rPr>
        <w:t xml:space="preserve"> outer space as a global commons</w:t>
      </w:r>
      <w:r>
        <w:rPr>
          <w:rStyle w:val="Style13ptBold"/>
        </w:rPr>
        <w:t xml:space="preserve"> subject to regulatory delimiting and global liability.</w:t>
      </w:r>
    </w:p>
    <w:p w14:paraId="51C40D18" w14:textId="77777777" w:rsidR="00B90CDA" w:rsidRPr="00D117F2" w:rsidRDefault="00B90CDA" w:rsidP="00B90CDA">
      <w:pPr>
        <w:pStyle w:val="Heading4"/>
      </w:pPr>
      <w:proofErr w:type="spellStart"/>
      <w:r>
        <w:t>Starlink</w:t>
      </w:r>
      <w:proofErr w:type="spellEnd"/>
      <w:r>
        <w:t xml:space="preserve"> has </w:t>
      </w:r>
      <w:r>
        <w:rPr>
          <w:u w:val="single"/>
        </w:rPr>
        <w:t>transformed</w:t>
      </w:r>
      <w:r>
        <w:t xml:space="preserve"> Ukraine’s resistance – it’s the </w:t>
      </w:r>
      <w:r>
        <w:rPr>
          <w:u w:val="single"/>
        </w:rPr>
        <w:t>only</w:t>
      </w:r>
      <w:r>
        <w:t xml:space="preserve"> reliable way to ensure connectivity</w:t>
      </w:r>
    </w:p>
    <w:p w14:paraId="69373958" w14:textId="77777777" w:rsidR="00B90CDA" w:rsidRPr="001D59BC" w:rsidRDefault="00B90CDA" w:rsidP="00B90CDA">
      <w:pPr>
        <w:rPr>
          <w:rStyle w:val="Style13ptBold"/>
          <w:sz w:val="16"/>
          <w:szCs w:val="16"/>
        </w:rPr>
      </w:pPr>
      <w:proofErr w:type="spellStart"/>
      <w:r>
        <w:rPr>
          <w:rStyle w:val="Style13ptBold"/>
        </w:rPr>
        <w:t>Lerman</w:t>
      </w:r>
      <w:proofErr w:type="spellEnd"/>
      <w:r>
        <w:rPr>
          <w:rStyle w:val="Style13ptBold"/>
        </w:rPr>
        <w:t xml:space="preserve"> and </w:t>
      </w:r>
      <w:proofErr w:type="spellStart"/>
      <w:r>
        <w:rPr>
          <w:rStyle w:val="Style13ptBold"/>
        </w:rPr>
        <w:t>Zakrzewski</w:t>
      </w:r>
      <w:proofErr w:type="spellEnd"/>
      <w:r>
        <w:rPr>
          <w:rStyle w:val="Style13ptBold"/>
        </w:rPr>
        <w:t xml:space="preserve"> 3/19 </w:t>
      </w:r>
      <w:r w:rsidRPr="001D59BC">
        <w:rPr>
          <w:rStyle w:val="Style13ptBold"/>
          <w:b w:val="0"/>
          <w:bCs/>
          <w:sz w:val="16"/>
          <w:szCs w:val="16"/>
        </w:rPr>
        <w:t xml:space="preserve">[(Rachel, </w:t>
      </w:r>
      <w:r w:rsidRPr="001D59BC">
        <w:rPr>
          <w:szCs w:val="16"/>
        </w:rPr>
        <w:t>covers technology for The Washington Post in San Francisco,</w:t>
      </w:r>
      <w:r w:rsidRPr="001D59BC">
        <w:rPr>
          <w:rStyle w:val="Style13ptBold"/>
          <w:sz w:val="16"/>
          <w:szCs w:val="16"/>
        </w:rPr>
        <w:t xml:space="preserve"> </w:t>
      </w:r>
      <w:r w:rsidRPr="001D59BC">
        <w:rPr>
          <w:rStyle w:val="Style13ptBold"/>
          <w:b w:val="0"/>
          <w:bCs/>
          <w:sz w:val="16"/>
          <w:szCs w:val="16"/>
        </w:rPr>
        <w:t>and Cat,</w:t>
      </w:r>
      <w:r w:rsidRPr="001D59BC">
        <w:rPr>
          <w:rStyle w:val="Style13ptBold"/>
          <w:sz w:val="16"/>
          <w:szCs w:val="16"/>
        </w:rPr>
        <w:t xml:space="preserve"> </w:t>
      </w:r>
      <w:r w:rsidRPr="001D59BC">
        <w:rPr>
          <w:szCs w:val="16"/>
        </w:rPr>
        <w:t>technology policy reporter, tracking Washington's efforts to regulate Silicon Valley companies</w:t>
      </w:r>
      <w:r w:rsidRPr="001D59BC">
        <w:rPr>
          <w:rStyle w:val="Style13ptBold"/>
          <w:b w:val="0"/>
          <w:bCs/>
          <w:sz w:val="16"/>
          <w:szCs w:val="16"/>
        </w:rPr>
        <w:t>) “</w:t>
      </w:r>
      <w:r w:rsidRPr="001D59BC">
        <w:rPr>
          <w:szCs w:val="16"/>
        </w:rPr>
        <w:t xml:space="preserve">Elon Musk’s </w:t>
      </w:r>
      <w:proofErr w:type="spellStart"/>
      <w:r w:rsidRPr="001D59BC">
        <w:rPr>
          <w:szCs w:val="16"/>
        </w:rPr>
        <w:t>Starlink</w:t>
      </w:r>
      <w:proofErr w:type="spellEnd"/>
      <w:r w:rsidRPr="001D59BC">
        <w:rPr>
          <w:szCs w:val="16"/>
        </w:rPr>
        <w:t xml:space="preserve"> is keeping Ukrainians online when traditional Internet fails,” Washington Post, 3/19/2022] JL</w:t>
      </w:r>
    </w:p>
    <w:p w14:paraId="069FC6D4" w14:textId="77777777" w:rsidR="00B90CDA" w:rsidRPr="001D59BC" w:rsidRDefault="00B90CDA" w:rsidP="00B90CDA">
      <w:pPr>
        <w:rPr>
          <w:sz w:val="12"/>
        </w:rPr>
      </w:pPr>
      <w:r w:rsidRPr="005078D6">
        <w:rPr>
          <w:rStyle w:val="Emphasis"/>
          <w:highlight w:val="green"/>
        </w:rPr>
        <w:t>Ukraine has</w:t>
      </w:r>
      <w:r w:rsidRPr="003464FA">
        <w:rPr>
          <w:rStyle w:val="Emphasis"/>
        </w:rPr>
        <w:t xml:space="preserve"> already </w:t>
      </w:r>
      <w:r w:rsidRPr="005078D6">
        <w:rPr>
          <w:rStyle w:val="Emphasis"/>
          <w:highlight w:val="green"/>
        </w:rPr>
        <w:t>received thousands of antennas</w:t>
      </w:r>
      <w:r w:rsidRPr="003464FA">
        <w:rPr>
          <w:rStyle w:val="StyleUnderline"/>
        </w:rPr>
        <w:t xml:space="preserve"> from Musk’s companies</w:t>
      </w:r>
      <w:r w:rsidRPr="001D59BC">
        <w:rPr>
          <w:sz w:val="12"/>
        </w:rPr>
        <w:t xml:space="preserve"> and European allies, which has proved “very effective,” </w:t>
      </w:r>
      <w:r w:rsidRPr="000004D2">
        <w:rPr>
          <w:sz w:val="12"/>
        </w:rPr>
        <w:t>Fedorov</w:t>
      </w:r>
      <w:r w:rsidRPr="001D59BC">
        <w:rPr>
          <w:sz w:val="12"/>
        </w:rPr>
        <w:t> said in an interview with The Washington Post Friday.</w:t>
      </w:r>
    </w:p>
    <w:p w14:paraId="3A9B6F09" w14:textId="77777777" w:rsidR="00B90CDA" w:rsidRPr="001D59BC" w:rsidRDefault="00B90CDA" w:rsidP="00B90CDA">
      <w:pPr>
        <w:rPr>
          <w:sz w:val="12"/>
        </w:rPr>
      </w:pPr>
      <w:r w:rsidRPr="001D59BC">
        <w:rPr>
          <w:sz w:val="12"/>
        </w:rPr>
        <w:t>“</w:t>
      </w:r>
      <w:r w:rsidRPr="005078D6">
        <w:rPr>
          <w:rStyle w:val="Emphasis"/>
          <w:highlight w:val="green"/>
        </w:rPr>
        <w:t>The quality</w:t>
      </w:r>
      <w:r w:rsidRPr="003464FA">
        <w:rPr>
          <w:rStyle w:val="Emphasis"/>
        </w:rPr>
        <w:t xml:space="preserve"> of the link </w:t>
      </w:r>
      <w:r w:rsidRPr="005078D6">
        <w:rPr>
          <w:rStyle w:val="Emphasis"/>
          <w:highlight w:val="green"/>
        </w:rPr>
        <w:t>is excellent</w:t>
      </w:r>
      <w:r w:rsidRPr="003464FA">
        <w:rPr>
          <w:rStyle w:val="StyleUnderline"/>
        </w:rPr>
        <w:t xml:space="preserve">,” Fedorov said through a translator, using a </w:t>
      </w:r>
      <w:proofErr w:type="spellStart"/>
      <w:r w:rsidRPr="003464FA">
        <w:rPr>
          <w:rStyle w:val="StyleUnderline"/>
        </w:rPr>
        <w:t>Starlink</w:t>
      </w:r>
      <w:proofErr w:type="spellEnd"/>
      <w:r w:rsidRPr="003464FA">
        <w:rPr>
          <w:rStyle w:val="StyleUnderline"/>
        </w:rPr>
        <w:t xml:space="preserve"> connection from an undisclosed location</w:t>
      </w:r>
      <w:r w:rsidRPr="001D59BC">
        <w:rPr>
          <w:sz w:val="12"/>
        </w:rPr>
        <w:t>. “</w:t>
      </w:r>
      <w:r w:rsidRPr="003464FA">
        <w:rPr>
          <w:rStyle w:val="StyleUnderline"/>
        </w:rPr>
        <w:t>We are using thousands, in the area of thousands, of terminals with new shipments arriving every other day</w:t>
      </w:r>
      <w:r w:rsidRPr="001D59BC">
        <w:rPr>
          <w:sz w:val="12"/>
        </w:rPr>
        <w:t>.”</w:t>
      </w:r>
    </w:p>
    <w:p w14:paraId="77FF72B3" w14:textId="77777777" w:rsidR="00B90CDA" w:rsidRPr="003464FA" w:rsidRDefault="00B90CDA" w:rsidP="00B90CDA">
      <w:r w:rsidRPr="003464FA">
        <w:rPr>
          <w:rStyle w:val="StyleUnderline"/>
        </w:rPr>
        <w:t xml:space="preserve">The use of </w:t>
      </w:r>
      <w:proofErr w:type="spellStart"/>
      <w:r w:rsidRPr="00FE29EA">
        <w:rPr>
          <w:rStyle w:val="StyleUnderline"/>
          <w:highlight w:val="green"/>
        </w:rPr>
        <w:t>Starlink</w:t>
      </w:r>
      <w:proofErr w:type="spellEnd"/>
      <w:r w:rsidRPr="00FE29EA">
        <w:rPr>
          <w:rStyle w:val="StyleUnderline"/>
          <w:highlight w:val="green"/>
        </w:rPr>
        <w:t xml:space="preserve"> as a stopgap measure for citizens and the government to stay connected</w:t>
      </w:r>
      <w:r w:rsidRPr="003464FA">
        <w:rPr>
          <w:rStyle w:val="StyleUnderline"/>
        </w:rPr>
        <w:t xml:space="preserve"> during an invasion is a major test of the relatively new technology, experts say, and </w:t>
      </w:r>
      <w:r w:rsidRPr="00FE29EA">
        <w:rPr>
          <w:rStyle w:val="StyleUnderline"/>
          <w:highlight w:val="green"/>
        </w:rPr>
        <w:t>co</w:t>
      </w:r>
      <w:r w:rsidRPr="005078D6">
        <w:rPr>
          <w:rStyle w:val="StyleUnderline"/>
          <w:highlight w:val="green"/>
        </w:rPr>
        <w:t>uld have widespread implications for the</w:t>
      </w:r>
      <w:r w:rsidRPr="003464FA">
        <w:rPr>
          <w:rStyle w:val="StyleUnderline"/>
        </w:rPr>
        <w:t xml:space="preserve"> future of </w:t>
      </w:r>
      <w:r w:rsidRPr="005078D6">
        <w:rPr>
          <w:rStyle w:val="StyleUnderline"/>
          <w:highlight w:val="green"/>
        </w:rPr>
        <w:t xml:space="preserve">war. </w:t>
      </w:r>
      <w:r w:rsidRPr="005078D6">
        <w:rPr>
          <w:rStyle w:val="Emphasis"/>
          <w:highlight w:val="green"/>
        </w:rPr>
        <w:t>Internet has become</w:t>
      </w:r>
      <w:r w:rsidRPr="001D59BC">
        <w:rPr>
          <w:rStyle w:val="Emphasis"/>
        </w:rPr>
        <w:t xml:space="preserve"> an </w:t>
      </w:r>
      <w:r w:rsidRPr="005078D6">
        <w:rPr>
          <w:rStyle w:val="Emphasis"/>
          <w:highlight w:val="green"/>
        </w:rPr>
        <w:t>essential</w:t>
      </w:r>
      <w:r w:rsidRPr="001D59BC">
        <w:rPr>
          <w:rStyle w:val="Emphasis"/>
        </w:rPr>
        <w:t xml:space="preserve"> tool </w:t>
      </w:r>
      <w:r w:rsidRPr="005078D6">
        <w:rPr>
          <w:rStyle w:val="Emphasis"/>
          <w:highlight w:val="green"/>
        </w:rPr>
        <w:t>for communication</w:t>
      </w:r>
      <w:r w:rsidRPr="001D59BC">
        <w:rPr>
          <w:rStyle w:val="Emphasis"/>
        </w:rPr>
        <w:t xml:space="preserve">, staying informed </w:t>
      </w:r>
      <w:r w:rsidRPr="005078D6">
        <w:rPr>
          <w:rStyle w:val="Emphasis"/>
          <w:highlight w:val="green"/>
        </w:rPr>
        <w:t>and</w:t>
      </w:r>
      <w:r w:rsidRPr="001D59BC">
        <w:rPr>
          <w:rStyle w:val="Emphasis"/>
        </w:rPr>
        <w:t xml:space="preserve"> even </w:t>
      </w:r>
      <w:r w:rsidRPr="005078D6">
        <w:rPr>
          <w:rStyle w:val="Emphasis"/>
          <w:highlight w:val="green"/>
        </w:rPr>
        <w:t>powering weapons</w:t>
      </w:r>
      <w:r w:rsidRPr="001D59BC">
        <w:rPr>
          <w:rStyle w:val="StyleUnderline"/>
        </w:rPr>
        <w:t>.</w:t>
      </w:r>
    </w:p>
    <w:p w14:paraId="1DE03357" w14:textId="77777777" w:rsidR="00B90CDA" w:rsidRPr="001D59BC" w:rsidRDefault="00B90CDA" w:rsidP="00B90CDA">
      <w:pPr>
        <w:rPr>
          <w:sz w:val="12"/>
        </w:rPr>
      </w:pPr>
      <w:r w:rsidRPr="001D59BC">
        <w:rPr>
          <w:sz w:val="12"/>
        </w:rPr>
        <w:t xml:space="preserve">It’s also a test for </w:t>
      </w:r>
      <w:r w:rsidRPr="003464FA">
        <w:rPr>
          <w:rStyle w:val="StyleUnderline"/>
        </w:rPr>
        <w:t>Musk</w:t>
      </w:r>
      <w:r w:rsidRPr="001D59BC">
        <w:rPr>
          <w:sz w:val="12"/>
        </w:rPr>
        <w:t>. The world’s richest man, valued at $232 billion according to the </w:t>
      </w:r>
      <w:r w:rsidRPr="000004D2">
        <w:rPr>
          <w:sz w:val="12"/>
        </w:rPr>
        <w:t>Bloomberg</w:t>
      </w:r>
      <w:r w:rsidRPr="001D59BC">
        <w:rPr>
          <w:sz w:val="12"/>
        </w:rPr>
        <w:t> </w:t>
      </w:r>
      <w:proofErr w:type="gramStart"/>
      <w:r w:rsidRPr="001D59BC">
        <w:rPr>
          <w:sz w:val="12"/>
        </w:rPr>
        <w:t>Billionaire‘</w:t>
      </w:r>
      <w:proofErr w:type="gramEnd"/>
      <w:r w:rsidRPr="001D59BC">
        <w:rPr>
          <w:sz w:val="12"/>
        </w:rPr>
        <w:t>s Index, makes a habit of turning to Twitter for brash promises and proclamations in the midst of world crises. Already this week, the Tesla CEO has challenged Putin to a fight and followed up by pledging he would use </w:t>
      </w:r>
      <w:r w:rsidRPr="000004D2">
        <w:rPr>
          <w:sz w:val="12"/>
        </w:rPr>
        <w:t>just one hand</w:t>
      </w:r>
      <w:r w:rsidRPr="001D59BC">
        <w:rPr>
          <w:sz w:val="12"/>
        </w:rPr>
        <w:t> if Putin was scared. And he told Putin he could </w:t>
      </w:r>
      <w:r w:rsidRPr="000004D2">
        <w:rPr>
          <w:sz w:val="12"/>
        </w:rPr>
        <w:t>bring a bear.</w:t>
      </w:r>
    </w:p>
    <w:p w14:paraId="3D1E6340" w14:textId="77777777" w:rsidR="00B90CDA" w:rsidRPr="001D59BC" w:rsidRDefault="00B90CDA" w:rsidP="00B90CDA">
      <w:pPr>
        <w:rPr>
          <w:sz w:val="12"/>
        </w:rPr>
      </w:pPr>
      <w:r w:rsidRPr="001D59BC">
        <w:rPr>
          <w:sz w:val="12"/>
        </w:rPr>
        <w:t xml:space="preserve">He </w:t>
      </w:r>
      <w:r w:rsidRPr="003464FA">
        <w:rPr>
          <w:rStyle w:val="StyleUnderline"/>
        </w:rPr>
        <w:t>has fallen short on some past pledges</w:t>
      </w:r>
      <w:r w:rsidRPr="001D59BC">
        <w:rPr>
          <w:sz w:val="12"/>
        </w:rPr>
        <w:t>, including </w:t>
      </w:r>
      <w:r w:rsidRPr="000004D2">
        <w:rPr>
          <w:sz w:val="12"/>
        </w:rPr>
        <w:t>making ventilators</w:t>
      </w:r>
      <w:r w:rsidRPr="001D59BC">
        <w:rPr>
          <w:sz w:val="12"/>
        </w:rPr>
        <w:t> for coronavirus patients and efforts to help rescue </w:t>
      </w:r>
      <w:r w:rsidRPr="000004D2">
        <w:rPr>
          <w:sz w:val="12"/>
        </w:rPr>
        <w:t>Thai children stuck in a cave.</w:t>
      </w:r>
    </w:p>
    <w:p w14:paraId="51D27580" w14:textId="77777777" w:rsidR="00B90CDA" w:rsidRPr="003464FA" w:rsidRDefault="00B90CDA" w:rsidP="00B90CDA">
      <w:r w:rsidRPr="003464FA">
        <w:rPr>
          <w:rStyle w:val="StyleUnderline"/>
        </w:rPr>
        <w:t xml:space="preserve">But this time, Fedorov and some experts say he’s come through. Tesla employees in Europe reportedly assembled systems to help power </w:t>
      </w:r>
      <w:proofErr w:type="spellStart"/>
      <w:r w:rsidRPr="003464FA">
        <w:rPr>
          <w:rStyle w:val="StyleUnderline"/>
        </w:rPr>
        <w:t>Starlink</w:t>
      </w:r>
      <w:proofErr w:type="spellEnd"/>
      <w:r w:rsidRPr="003464FA">
        <w:rPr>
          <w:rStyle w:val="StyleUnderline"/>
        </w:rPr>
        <w:t xml:space="preserve"> in Ukraine, and Fedorov said other European countries have sent </w:t>
      </w:r>
      <w:proofErr w:type="spellStart"/>
      <w:r w:rsidRPr="003464FA">
        <w:rPr>
          <w:rStyle w:val="StyleUnderline"/>
        </w:rPr>
        <w:t>Starlink</w:t>
      </w:r>
      <w:proofErr w:type="spellEnd"/>
      <w:r w:rsidRPr="003464FA">
        <w:rPr>
          <w:rStyle w:val="StyleUnderline"/>
        </w:rPr>
        <w:t xml:space="preserve"> equipment from their own supplies</w:t>
      </w:r>
      <w:r w:rsidRPr="003464FA">
        <w:t>.</w:t>
      </w:r>
    </w:p>
    <w:p w14:paraId="11F294E2" w14:textId="77777777" w:rsidR="00B90CDA" w:rsidRPr="001D59BC" w:rsidRDefault="00B90CDA" w:rsidP="00B90CDA">
      <w:pPr>
        <w:rPr>
          <w:sz w:val="12"/>
          <w:szCs w:val="12"/>
        </w:rPr>
      </w:pPr>
      <w:r w:rsidRPr="001D59BC">
        <w:rPr>
          <w:sz w:val="12"/>
          <w:szCs w:val="12"/>
        </w:rPr>
        <w:t xml:space="preserve">Musk responded to a request for comment on his efforts with </w:t>
      </w:r>
      <w:proofErr w:type="spellStart"/>
      <w:r w:rsidRPr="001D59BC">
        <w:rPr>
          <w:sz w:val="12"/>
          <w:szCs w:val="12"/>
        </w:rPr>
        <w:t>Starlink</w:t>
      </w:r>
      <w:proofErr w:type="spellEnd"/>
      <w:r w:rsidRPr="001D59BC">
        <w:rPr>
          <w:sz w:val="12"/>
          <w:szCs w:val="12"/>
        </w:rPr>
        <w:t xml:space="preserve"> and past efforts, telling The Post to give his regards “to your puppet master </w:t>
      </w:r>
      <w:proofErr w:type="spellStart"/>
      <w:r w:rsidRPr="001D59BC">
        <w:rPr>
          <w:sz w:val="12"/>
          <w:szCs w:val="12"/>
        </w:rPr>
        <w:t>Besos</w:t>
      </w:r>
      <w:proofErr w:type="spellEnd"/>
      <w:r w:rsidRPr="001D59BC">
        <w:rPr>
          <w:rFonts w:ascii="Apple Color Emoji" w:hAnsi="Apple Color Emoji" w:cs="Apple Color Emoji"/>
          <w:sz w:val="12"/>
          <w:szCs w:val="12"/>
        </w:rPr>
        <w:t>😘😘</w:t>
      </w:r>
      <w:r w:rsidRPr="001D59BC">
        <w:rPr>
          <w:sz w:val="12"/>
          <w:szCs w:val="12"/>
        </w:rPr>
        <w:t xml:space="preserve">.” (Amazon founder Jeff Bezos owns The Post.) Musk did not respond to a follow-up request specifically on his work with </w:t>
      </w:r>
      <w:proofErr w:type="spellStart"/>
      <w:r w:rsidRPr="001D59BC">
        <w:rPr>
          <w:sz w:val="12"/>
          <w:szCs w:val="12"/>
        </w:rPr>
        <w:t>Starlink</w:t>
      </w:r>
      <w:proofErr w:type="spellEnd"/>
      <w:r w:rsidRPr="001D59BC">
        <w:rPr>
          <w:sz w:val="12"/>
          <w:szCs w:val="12"/>
        </w:rPr>
        <w:t xml:space="preserve"> in Ukraine.</w:t>
      </w:r>
    </w:p>
    <w:p w14:paraId="22464C5D" w14:textId="77777777" w:rsidR="00B90CDA" w:rsidRPr="001D59BC" w:rsidRDefault="00B90CDA" w:rsidP="00B90CDA">
      <w:pPr>
        <w:rPr>
          <w:sz w:val="12"/>
          <w:szCs w:val="12"/>
        </w:rPr>
      </w:pPr>
      <w:r w:rsidRPr="001D59BC">
        <w:rPr>
          <w:sz w:val="12"/>
          <w:szCs w:val="12"/>
        </w:rPr>
        <w:t>SpaceX declined to comment on its work in Ukraine.</w:t>
      </w:r>
    </w:p>
    <w:p w14:paraId="7DEC5057" w14:textId="77777777" w:rsidR="00B90CDA" w:rsidRPr="001D59BC" w:rsidRDefault="00B90CDA" w:rsidP="00B90CDA">
      <w:pPr>
        <w:rPr>
          <w:sz w:val="12"/>
        </w:rPr>
      </w:pPr>
      <w:r w:rsidRPr="001D59BC">
        <w:rPr>
          <w:sz w:val="12"/>
        </w:rPr>
        <w:t xml:space="preserve">Internet disruptions can be caused by power outages or by fiber optic cables being cut as a result of shelling, experts said. The </w:t>
      </w:r>
      <w:proofErr w:type="spellStart"/>
      <w:r w:rsidRPr="005078D6">
        <w:rPr>
          <w:rStyle w:val="Emphasis"/>
          <w:highlight w:val="green"/>
        </w:rPr>
        <w:t>Starlink</w:t>
      </w:r>
      <w:proofErr w:type="spellEnd"/>
      <w:r w:rsidRPr="003464FA">
        <w:rPr>
          <w:rStyle w:val="Emphasis"/>
        </w:rPr>
        <w:t xml:space="preserve"> technology </w:t>
      </w:r>
      <w:r w:rsidRPr="005078D6">
        <w:rPr>
          <w:rStyle w:val="Emphasis"/>
          <w:highlight w:val="green"/>
        </w:rPr>
        <w:t>is</w:t>
      </w:r>
      <w:r w:rsidRPr="003464FA">
        <w:rPr>
          <w:rStyle w:val="Emphasis"/>
        </w:rPr>
        <w:t xml:space="preserve"> being </w:t>
      </w:r>
      <w:r w:rsidRPr="005078D6">
        <w:rPr>
          <w:rStyle w:val="Emphasis"/>
          <w:highlight w:val="green"/>
        </w:rPr>
        <w:t>used by civilians</w:t>
      </w:r>
      <w:r w:rsidRPr="003464FA">
        <w:rPr>
          <w:rStyle w:val="Emphasis"/>
        </w:rPr>
        <w:t xml:space="preserve"> in areas under attack that have lost Internet service, </w:t>
      </w:r>
      <w:r w:rsidRPr="005078D6">
        <w:rPr>
          <w:rStyle w:val="Emphasis"/>
          <w:highlight w:val="green"/>
        </w:rPr>
        <w:t>and</w:t>
      </w:r>
      <w:r w:rsidRPr="003464FA">
        <w:rPr>
          <w:rStyle w:val="Emphasis"/>
        </w:rPr>
        <w:t xml:space="preserve"> by government </w:t>
      </w:r>
      <w:r w:rsidRPr="005078D6">
        <w:rPr>
          <w:rStyle w:val="Emphasis"/>
          <w:highlight w:val="green"/>
        </w:rPr>
        <w:t>officials</w:t>
      </w:r>
      <w:r w:rsidRPr="005078D6">
        <w:rPr>
          <w:rStyle w:val="Emphasis"/>
        </w:rPr>
        <w:t>.</w:t>
      </w:r>
      <w:r w:rsidRPr="003464FA">
        <w:rPr>
          <w:rStyle w:val="Emphasis"/>
        </w:rPr>
        <w:t xml:space="preserve"> </w:t>
      </w:r>
      <w:proofErr w:type="spellStart"/>
      <w:r w:rsidRPr="003464FA">
        <w:rPr>
          <w:rStyle w:val="Emphasis"/>
        </w:rPr>
        <w:t>Starlink</w:t>
      </w:r>
      <w:proofErr w:type="spellEnd"/>
      <w:r w:rsidRPr="003464FA">
        <w:rPr>
          <w:rStyle w:val="Emphasis"/>
        </w:rPr>
        <w:t xml:space="preserve"> terminals have also been provided to help the country’s tech companies stay online when the war has forced them to relocate</w:t>
      </w:r>
      <w:r w:rsidRPr="001D59BC">
        <w:rPr>
          <w:sz w:val="12"/>
        </w:rPr>
        <w:t>. The Times of London </w:t>
      </w:r>
      <w:r w:rsidRPr="000004D2">
        <w:rPr>
          <w:sz w:val="12"/>
        </w:rPr>
        <w:t>reports</w:t>
      </w:r>
      <w:r w:rsidRPr="001D59BC">
        <w:rPr>
          <w:sz w:val="12"/>
        </w:rPr>
        <w:t xml:space="preserve"> that </w:t>
      </w:r>
      <w:r w:rsidRPr="001C3434">
        <w:rPr>
          <w:rStyle w:val="Emphasis"/>
        </w:rPr>
        <w:t xml:space="preserve">a Ukrainian unit is using </w:t>
      </w:r>
      <w:proofErr w:type="spellStart"/>
      <w:r w:rsidRPr="001C3434">
        <w:rPr>
          <w:rStyle w:val="Emphasis"/>
        </w:rPr>
        <w:t>Starlink</w:t>
      </w:r>
      <w:proofErr w:type="spellEnd"/>
      <w:r w:rsidRPr="001C3434">
        <w:rPr>
          <w:rStyle w:val="Emphasis"/>
        </w:rPr>
        <w:t xml:space="preserve"> to connect its drones attacking Russian forces</w:t>
      </w:r>
      <w:r w:rsidRPr="000004D2">
        <w:rPr>
          <w:sz w:val="12"/>
        </w:rPr>
        <w:t>.</w:t>
      </w:r>
    </w:p>
    <w:p w14:paraId="6DD32186" w14:textId="77777777" w:rsidR="00B90CDA" w:rsidRPr="001D59BC" w:rsidRDefault="00B90CDA" w:rsidP="00B90CDA">
      <w:pPr>
        <w:rPr>
          <w:sz w:val="12"/>
        </w:rPr>
      </w:pPr>
      <w:proofErr w:type="spellStart"/>
      <w:r w:rsidRPr="003464FA">
        <w:rPr>
          <w:rStyle w:val="StyleUnderline"/>
        </w:rPr>
        <w:t>Starlink</w:t>
      </w:r>
      <w:proofErr w:type="spellEnd"/>
      <w:r w:rsidRPr="003464FA">
        <w:rPr>
          <w:rStyle w:val="StyleUnderline"/>
        </w:rPr>
        <w:t xml:space="preserve"> has grown quickly in recent years</w:t>
      </w:r>
      <w:r w:rsidRPr="001D59BC">
        <w:rPr>
          <w:sz w:val="12"/>
        </w:rPr>
        <w:t xml:space="preserve">, surpassing some satellite Internet competitors by launching more than 1,000 satellites into space. People can buy the service online for $99 a month, plus $499 for the equipment, but </w:t>
      </w:r>
      <w:proofErr w:type="spellStart"/>
      <w:r w:rsidRPr="001D59BC">
        <w:rPr>
          <w:sz w:val="12"/>
        </w:rPr>
        <w:t>Starlink</w:t>
      </w:r>
      <w:proofErr w:type="spellEnd"/>
      <w:r w:rsidRPr="001D59BC">
        <w:rPr>
          <w:sz w:val="12"/>
        </w:rPr>
        <w:t xml:space="preserve"> cautions it can take six or more months to ship in some cases.</w:t>
      </w:r>
    </w:p>
    <w:p w14:paraId="57B9FEB3" w14:textId="77777777" w:rsidR="00B90CDA" w:rsidRPr="001D59BC" w:rsidRDefault="00B90CDA" w:rsidP="00B90CDA">
      <w:pPr>
        <w:rPr>
          <w:sz w:val="12"/>
        </w:rPr>
      </w:pPr>
      <w:r w:rsidRPr="001D59BC">
        <w:rPr>
          <w:sz w:val="12"/>
        </w:rPr>
        <w:t xml:space="preserve">A person familiar with </w:t>
      </w:r>
      <w:proofErr w:type="spellStart"/>
      <w:r w:rsidRPr="001D59BC">
        <w:rPr>
          <w:sz w:val="12"/>
        </w:rPr>
        <w:t>Starlink’s</w:t>
      </w:r>
      <w:proofErr w:type="spellEnd"/>
      <w:r w:rsidRPr="001D59BC">
        <w:rPr>
          <w:sz w:val="12"/>
        </w:rPr>
        <w:t xml:space="preserve"> effort in Ukraine, speaking on the condition of anonymity to discuss sensitive matters, said </w:t>
      </w:r>
      <w:r w:rsidRPr="003464FA">
        <w:rPr>
          <w:rStyle w:val="StyleUnderline"/>
        </w:rPr>
        <w:t>there are more than 5,000 terminals in the country</w:t>
      </w:r>
      <w:r w:rsidRPr="001D59BC">
        <w:rPr>
          <w:sz w:val="12"/>
        </w:rPr>
        <w:t>.</w:t>
      </w:r>
    </w:p>
    <w:p w14:paraId="156CFDF5" w14:textId="77777777" w:rsidR="00B90CDA" w:rsidRPr="001D59BC" w:rsidRDefault="00B90CDA" w:rsidP="00B90CDA">
      <w:pPr>
        <w:rPr>
          <w:sz w:val="12"/>
        </w:rPr>
      </w:pPr>
      <w:r w:rsidRPr="001D59BC">
        <w:rPr>
          <w:sz w:val="12"/>
        </w:rPr>
        <w:t xml:space="preserve">Still, experts said that even a big </w:t>
      </w:r>
      <w:proofErr w:type="spellStart"/>
      <w:r w:rsidRPr="001D59BC">
        <w:rPr>
          <w:sz w:val="12"/>
        </w:rPr>
        <w:t>Starlink</w:t>
      </w:r>
      <w:proofErr w:type="spellEnd"/>
      <w:r w:rsidRPr="001D59BC">
        <w:rPr>
          <w:sz w:val="12"/>
        </w:rPr>
        <w:t xml:space="preserve"> network probably wouldn’t be enough power to keep an entire country online and operating at </w:t>
      </w:r>
      <w:proofErr w:type="gramStart"/>
      <w:r w:rsidRPr="001D59BC">
        <w:rPr>
          <w:sz w:val="12"/>
        </w:rPr>
        <w:t>full-speed</w:t>
      </w:r>
      <w:proofErr w:type="gramEnd"/>
      <w:r w:rsidRPr="001D59BC">
        <w:rPr>
          <w:sz w:val="12"/>
        </w:rPr>
        <w:t xml:space="preserve">. But the </w:t>
      </w:r>
      <w:r w:rsidRPr="005078D6">
        <w:rPr>
          <w:rStyle w:val="Emphasis"/>
          <w:highlight w:val="green"/>
        </w:rPr>
        <w:t>terminals</w:t>
      </w:r>
      <w:r w:rsidRPr="000263BD">
        <w:rPr>
          <w:rStyle w:val="Emphasis"/>
        </w:rPr>
        <w:t xml:space="preserve"> can </w:t>
      </w:r>
      <w:r w:rsidRPr="005078D6">
        <w:rPr>
          <w:rStyle w:val="Emphasis"/>
          <w:highlight w:val="green"/>
        </w:rPr>
        <w:t xml:space="preserve">serve as a reliable backup as </w:t>
      </w:r>
      <w:r w:rsidRPr="00FE29EA">
        <w:rPr>
          <w:rStyle w:val="Emphasis"/>
          <w:highlight w:val="green"/>
        </w:rPr>
        <w:t>Internet services fa</w:t>
      </w:r>
      <w:r w:rsidRPr="005078D6">
        <w:rPr>
          <w:rStyle w:val="Emphasis"/>
          <w:highlight w:val="green"/>
        </w:rPr>
        <w:t>lter</w:t>
      </w:r>
      <w:r w:rsidRPr="001D59BC">
        <w:rPr>
          <w:sz w:val="12"/>
        </w:rPr>
        <w:t>. Fedorov said he and his staff are having discussions with other European leaders and companies about additional satellite and cellular technologies that could help keep Ukrainians online in the event of greater Internet outages.</w:t>
      </w:r>
    </w:p>
    <w:p w14:paraId="11576D2F" w14:textId="77777777" w:rsidR="00B90CDA" w:rsidRPr="001D59BC" w:rsidRDefault="00B90CDA" w:rsidP="00B90CDA">
      <w:pPr>
        <w:rPr>
          <w:sz w:val="12"/>
        </w:rPr>
      </w:pPr>
      <w:r w:rsidRPr="003464FA">
        <w:rPr>
          <w:rStyle w:val="StyleUnderline"/>
        </w:rPr>
        <w:t>Internet flows deteriorated on the first day of Russia’s invasion</w:t>
      </w:r>
      <w:r w:rsidRPr="001D59BC">
        <w:rPr>
          <w:sz w:val="12"/>
        </w:rPr>
        <w:t xml:space="preserve"> of Ukraine on Feb. 24 and have not fully recovered, according to data-monitoring services. </w:t>
      </w:r>
      <w:r w:rsidRPr="000263BD">
        <w:rPr>
          <w:sz w:val="12"/>
          <w:szCs w:val="12"/>
        </w:rPr>
        <w:t>But since that initial dip, connectivity has remained fairly stable, with mainly temporary, isolated outages</w:t>
      </w:r>
      <w:r w:rsidRPr="001D59BC">
        <w:rPr>
          <w:sz w:val="12"/>
        </w:rPr>
        <w:t xml:space="preserve"> even during heavy Russian shelling.</w:t>
      </w:r>
    </w:p>
    <w:p w14:paraId="62045AFF" w14:textId="77777777" w:rsidR="00B90CDA" w:rsidRPr="001D59BC" w:rsidRDefault="00B90CDA" w:rsidP="00B90CDA">
      <w:pPr>
        <w:rPr>
          <w:sz w:val="12"/>
          <w:szCs w:val="12"/>
        </w:rPr>
      </w:pPr>
      <w:r w:rsidRPr="001D59BC">
        <w:rPr>
          <w:sz w:val="12"/>
          <w:szCs w:val="12"/>
        </w:rPr>
        <w:t>“</w:t>
      </w:r>
      <w:r w:rsidRPr="005078D6">
        <w:rPr>
          <w:rStyle w:val="StyleUnderline"/>
          <w:highlight w:val="green"/>
        </w:rPr>
        <w:t>Every day there are outages</w:t>
      </w:r>
      <w:r w:rsidRPr="001D59BC">
        <w:rPr>
          <w:sz w:val="12"/>
          <w:szCs w:val="12"/>
        </w:rPr>
        <w:t xml:space="preserve">, but generally service comes back,” said Doug </w:t>
      </w:r>
      <w:proofErr w:type="spellStart"/>
      <w:r w:rsidRPr="001D59BC">
        <w:rPr>
          <w:sz w:val="12"/>
          <w:szCs w:val="12"/>
        </w:rPr>
        <w:t>Madory</w:t>
      </w:r>
      <w:proofErr w:type="spellEnd"/>
      <w:r w:rsidRPr="001D59BC">
        <w:rPr>
          <w:sz w:val="12"/>
          <w:szCs w:val="12"/>
        </w:rPr>
        <w:t xml:space="preserve">, director of Internet analysis for </w:t>
      </w:r>
      <w:proofErr w:type="spellStart"/>
      <w:r w:rsidRPr="001D59BC">
        <w:rPr>
          <w:sz w:val="12"/>
          <w:szCs w:val="12"/>
        </w:rPr>
        <w:t>Kentik</w:t>
      </w:r>
      <w:proofErr w:type="spellEnd"/>
      <w:r w:rsidRPr="001D59BC">
        <w:rPr>
          <w:sz w:val="12"/>
          <w:szCs w:val="12"/>
        </w:rPr>
        <w:t>, which monitors global data flows.</w:t>
      </w:r>
    </w:p>
    <w:p w14:paraId="5C23C7F2" w14:textId="77777777" w:rsidR="00B90CDA" w:rsidRPr="001D59BC" w:rsidRDefault="00B90CDA" w:rsidP="00B90CDA">
      <w:pPr>
        <w:rPr>
          <w:sz w:val="12"/>
        </w:rPr>
      </w:pPr>
      <w:r w:rsidRPr="001D59BC">
        <w:rPr>
          <w:rStyle w:val="StyleUnderline"/>
        </w:rPr>
        <w:t xml:space="preserve">Even before Fedorov tweeted at Musk for help, SpaceX was working on a way to get </w:t>
      </w:r>
      <w:proofErr w:type="spellStart"/>
      <w:r w:rsidRPr="001D59BC">
        <w:rPr>
          <w:rStyle w:val="StyleUnderline"/>
        </w:rPr>
        <w:t>Starlink</w:t>
      </w:r>
      <w:proofErr w:type="spellEnd"/>
      <w:r w:rsidRPr="001D59BC">
        <w:rPr>
          <w:rStyle w:val="StyleUnderline"/>
        </w:rPr>
        <w:t xml:space="preserve"> to Ukraine</w:t>
      </w:r>
      <w:r w:rsidRPr="001D59BC">
        <w:rPr>
          <w:sz w:val="12"/>
        </w:rPr>
        <w:t xml:space="preserve">. President and COO Gwynne Shotwell said in a talk at California Institute of Technology this month that </w:t>
      </w:r>
      <w:r w:rsidRPr="001D59BC">
        <w:rPr>
          <w:rStyle w:val="StyleUnderline"/>
        </w:rPr>
        <w:t>the company had been working for several weeks to get regulatory approval to allow the satellites to communicate in Ukraine</w:t>
      </w:r>
      <w:r w:rsidRPr="001D59BC">
        <w:rPr>
          <w:sz w:val="12"/>
        </w:rPr>
        <w:t>.</w:t>
      </w:r>
    </w:p>
    <w:p w14:paraId="63BA6A8D" w14:textId="77777777" w:rsidR="00B90CDA" w:rsidRPr="001D59BC" w:rsidRDefault="00B90CDA" w:rsidP="00B90CDA">
      <w:pPr>
        <w:rPr>
          <w:sz w:val="12"/>
          <w:szCs w:val="12"/>
        </w:rPr>
      </w:pPr>
      <w:r w:rsidRPr="001D59BC">
        <w:rPr>
          <w:sz w:val="12"/>
          <w:szCs w:val="12"/>
        </w:rPr>
        <w:t>“But then they tweeted,” she said, </w:t>
      </w:r>
      <w:r w:rsidRPr="000004D2">
        <w:rPr>
          <w:sz w:val="12"/>
          <w:szCs w:val="12"/>
        </w:rPr>
        <w:t xml:space="preserve">according to </w:t>
      </w:r>
      <w:proofErr w:type="spellStart"/>
      <w:r w:rsidRPr="000004D2">
        <w:rPr>
          <w:sz w:val="12"/>
          <w:szCs w:val="12"/>
        </w:rPr>
        <w:t>SpaceNews</w:t>
      </w:r>
      <w:proofErr w:type="spellEnd"/>
      <w:r w:rsidRPr="000004D2">
        <w:rPr>
          <w:sz w:val="12"/>
          <w:szCs w:val="12"/>
        </w:rPr>
        <w:t>.</w:t>
      </w:r>
      <w:r w:rsidRPr="001D59BC">
        <w:rPr>
          <w:sz w:val="12"/>
          <w:szCs w:val="12"/>
        </w:rPr>
        <w:t> “There’s our permission.”</w:t>
      </w:r>
    </w:p>
    <w:p w14:paraId="019682AF" w14:textId="77777777" w:rsidR="00B90CDA" w:rsidRPr="001D59BC" w:rsidRDefault="00B90CDA" w:rsidP="00B90CDA">
      <w:pPr>
        <w:rPr>
          <w:sz w:val="12"/>
        </w:rPr>
      </w:pPr>
      <w:r w:rsidRPr="001D59BC">
        <w:rPr>
          <w:sz w:val="12"/>
        </w:rPr>
        <w:t xml:space="preserve">Fedorov’s agency is working to get </w:t>
      </w:r>
      <w:proofErr w:type="spellStart"/>
      <w:r w:rsidRPr="001D59BC">
        <w:rPr>
          <w:sz w:val="12"/>
        </w:rPr>
        <w:t>Starlink</w:t>
      </w:r>
      <w:proofErr w:type="spellEnd"/>
      <w:r w:rsidRPr="001D59BC">
        <w:rPr>
          <w:sz w:val="12"/>
        </w:rPr>
        <w:t xml:space="preserve"> terminals to regions where Internet access has been cut off, he said. </w:t>
      </w:r>
      <w:r w:rsidRPr="001D59BC">
        <w:rPr>
          <w:rStyle w:val="StyleUnderline"/>
        </w:rPr>
        <w:t>The systems have in some instances been used to connect people when cellular networks in the country have been overloaded</w:t>
      </w:r>
      <w:r w:rsidRPr="001D59BC">
        <w:rPr>
          <w:sz w:val="12"/>
        </w:rPr>
        <w:t>.</w:t>
      </w:r>
    </w:p>
    <w:p w14:paraId="062036CA" w14:textId="77777777" w:rsidR="00B90CDA" w:rsidRPr="001D59BC" w:rsidRDefault="00B90CDA" w:rsidP="00B90CDA">
      <w:pPr>
        <w:rPr>
          <w:sz w:val="12"/>
        </w:rPr>
      </w:pPr>
      <w:r w:rsidRPr="001D59BC">
        <w:rPr>
          <w:sz w:val="12"/>
        </w:rPr>
        <w:t xml:space="preserve">Fedorov said that he’s briefly texted with Musk and that </w:t>
      </w:r>
      <w:r w:rsidRPr="001D59BC">
        <w:rPr>
          <w:rStyle w:val="StyleUnderline"/>
        </w:rPr>
        <w:t xml:space="preserve">the tech billionaire has also had a call with Ukrainian President Volodymyr </w:t>
      </w:r>
      <w:proofErr w:type="spellStart"/>
      <w:r w:rsidRPr="001D59BC">
        <w:rPr>
          <w:rStyle w:val="StyleUnderline"/>
        </w:rPr>
        <w:t>Zelensky</w:t>
      </w:r>
      <w:proofErr w:type="spellEnd"/>
      <w:r w:rsidRPr="001D59BC">
        <w:rPr>
          <w:sz w:val="12"/>
        </w:rPr>
        <w:t>.</w:t>
      </w:r>
    </w:p>
    <w:p w14:paraId="1CE2943D" w14:textId="77777777" w:rsidR="00B90CDA" w:rsidRPr="001D59BC" w:rsidRDefault="00B90CDA" w:rsidP="00B90CDA">
      <w:pPr>
        <w:rPr>
          <w:sz w:val="12"/>
          <w:szCs w:val="12"/>
        </w:rPr>
      </w:pPr>
      <w:r w:rsidRPr="001D59BC">
        <w:rPr>
          <w:sz w:val="12"/>
          <w:szCs w:val="12"/>
        </w:rPr>
        <w:t xml:space="preserve">There are some concerns that accompany the use of the terminals. Like all satellite communications during war, </w:t>
      </w:r>
      <w:proofErr w:type="spellStart"/>
      <w:r w:rsidRPr="001D59BC">
        <w:rPr>
          <w:sz w:val="12"/>
          <w:szCs w:val="12"/>
        </w:rPr>
        <w:t>Starlink</w:t>
      </w:r>
      <w:proofErr w:type="spellEnd"/>
      <w:r w:rsidRPr="001D59BC">
        <w:rPr>
          <w:sz w:val="12"/>
          <w:szCs w:val="12"/>
        </w:rPr>
        <w:t xml:space="preserve"> signals could be used to detect the location of the antennas, experts say.</w:t>
      </w:r>
    </w:p>
    <w:p w14:paraId="3B5DB79E" w14:textId="77777777" w:rsidR="00B90CDA" w:rsidRPr="001D59BC" w:rsidRDefault="00B90CDA" w:rsidP="00B90CDA">
      <w:pPr>
        <w:rPr>
          <w:sz w:val="12"/>
          <w:szCs w:val="12"/>
        </w:rPr>
      </w:pPr>
      <w:r w:rsidRPr="001D59BC">
        <w:rPr>
          <w:sz w:val="12"/>
          <w:szCs w:val="12"/>
        </w:rPr>
        <w:t>While it’s unclear if Russia can use the signals to target attacks, Musk instructed caution on Twitter.</w:t>
      </w:r>
    </w:p>
    <w:p w14:paraId="1559FF95" w14:textId="77777777" w:rsidR="00B90CDA" w:rsidRPr="001D59BC" w:rsidRDefault="00B90CDA" w:rsidP="00B90CDA">
      <w:pPr>
        <w:rPr>
          <w:sz w:val="12"/>
          <w:szCs w:val="12"/>
        </w:rPr>
      </w:pPr>
      <w:r w:rsidRPr="001D59BC">
        <w:rPr>
          <w:sz w:val="12"/>
          <w:szCs w:val="12"/>
        </w:rPr>
        <w:t xml:space="preserve">“Important warning: </w:t>
      </w:r>
      <w:proofErr w:type="spellStart"/>
      <w:r w:rsidRPr="001D59BC">
        <w:rPr>
          <w:sz w:val="12"/>
          <w:szCs w:val="12"/>
        </w:rPr>
        <w:t>Starlink</w:t>
      </w:r>
      <w:proofErr w:type="spellEnd"/>
      <w:r w:rsidRPr="001D59BC">
        <w:rPr>
          <w:sz w:val="12"/>
          <w:szCs w:val="12"/>
        </w:rPr>
        <w:t xml:space="preserve"> is the only non-Russian communications system still working in some parts of Ukraine, so probability of being targeted is high,” he tweeted. He added that users should turn on the terminal only when needed and keep it far away from people.</w:t>
      </w:r>
    </w:p>
    <w:p w14:paraId="38AEA463" w14:textId="77777777" w:rsidR="00B90CDA" w:rsidRPr="001D59BC" w:rsidRDefault="00B90CDA" w:rsidP="00B90CDA">
      <w:pPr>
        <w:rPr>
          <w:sz w:val="12"/>
        </w:rPr>
      </w:pPr>
      <w:r w:rsidRPr="003464FA">
        <w:rPr>
          <w:rStyle w:val="StyleUnderline"/>
        </w:rPr>
        <w:t>Experts have warned that the devices could give away Ukrainians’ locations to Russian attackers, but that hasn’t been an issue so far</w:t>
      </w:r>
      <w:r w:rsidRPr="001D59BC">
        <w:rPr>
          <w:sz w:val="12"/>
        </w:rPr>
        <w:t xml:space="preserve">, Fedorov said. </w:t>
      </w:r>
      <w:r w:rsidRPr="003464FA">
        <w:rPr>
          <w:rStyle w:val="StyleUnderline"/>
        </w:rPr>
        <w:t>The devices have usually been used in “densely populated areas where there would be a lot of civilians anyway</w:t>
      </w:r>
      <w:r w:rsidRPr="001D59BC">
        <w:rPr>
          <w:sz w:val="12"/>
        </w:rPr>
        <w:t>.”</w:t>
      </w:r>
    </w:p>
    <w:p w14:paraId="1EE538B8" w14:textId="77777777" w:rsidR="00B90CDA" w:rsidRDefault="00B90CDA" w:rsidP="00B90CDA">
      <w:pPr>
        <w:rPr>
          <w:sz w:val="12"/>
        </w:rPr>
      </w:pPr>
      <w:r w:rsidRPr="001D59BC">
        <w:rPr>
          <w:sz w:val="12"/>
        </w:rPr>
        <w:t xml:space="preserve">He said </w:t>
      </w:r>
      <w:r w:rsidRPr="003464FA">
        <w:rPr>
          <w:rStyle w:val="Emphasis"/>
        </w:rPr>
        <w:t xml:space="preserve">Russian </w:t>
      </w:r>
      <w:r w:rsidRPr="005078D6">
        <w:rPr>
          <w:rStyle w:val="Emphasis"/>
          <w:highlight w:val="green"/>
        </w:rPr>
        <w:t>cyberattacks have not ramped up</w:t>
      </w:r>
      <w:r w:rsidRPr="003464FA">
        <w:rPr>
          <w:rStyle w:val="Emphasis"/>
        </w:rPr>
        <w:t xml:space="preserve"> on the systems</w:t>
      </w:r>
      <w:r w:rsidRPr="005078D6">
        <w:t xml:space="preserve"> </w:t>
      </w:r>
      <w:r w:rsidRPr="005078D6">
        <w:rPr>
          <w:sz w:val="12"/>
          <w:szCs w:val="12"/>
        </w:rPr>
        <w:t>— yet</w:t>
      </w:r>
      <w:r w:rsidRPr="001D59BC">
        <w:rPr>
          <w:sz w:val="12"/>
        </w:rPr>
        <w:t>.</w:t>
      </w:r>
    </w:p>
    <w:p w14:paraId="5ABD9AA6" w14:textId="77777777" w:rsidR="00B90CDA" w:rsidRPr="00063286" w:rsidRDefault="00B90CDA" w:rsidP="00B90CDA">
      <w:pPr>
        <w:pStyle w:val="Heading4"/>
      </w:pPr>
      <w:proofErr w:type="spellStart"/>
      <w:r>
        <w:t>Starlink</w:t>
      </w:r>
      <w:proofErr w:type="spellEnd"/>
      <w:r>
        <w:t xml:space="preserve"> will </w:t>
      </w:r>
      <w:r w:rsidRPr="000263BD">
        <w:rPr>
          <w:u w:val="single"/>
        </w:rPr>
        <w:t>secure</w:t>
      </w:r>
      <w:r>
        <w:t xml:space="preserve"> Ukrainian victory – 2 internal links:</w:t>
      </w:r>
    </w:p>
    <w:p w14:paraId="36E2A7CC" w14:textId="77777777" w:rsidR="00B90CDA" w:rsidRPr="004F0FE7" w:rsidRDefault="00B90CDA" w:rsidP="00B90CDA">
      <w:pPr>
        <w:pStyle w:val="Heading4"/>
        <w:numPr>
          <w:ilvl w:val="0"/>
          <w:numId w:val="12"/>
        </w:numPr>
      </w:pPr>
      <w:r>
        <w:t>Information sharing – connectivity is key to morale, foreign support, and Russian infighting</w:t>
      </w:r>
    </w:p>
    <w:p w14:paraId="304C209E" w14:textId="77777777" w:rsidR="00B90CDA" w:rsidRPr="00772BD0" w:rsidRDefault="00B90CDA" w:rsidP="00B90CDA">
      <w:pPr>
        <w:rPr>
          <w:rStyle w:val="Style13ptBold"/>
        </w:rPr>
      </w:pPr>
      <w:r>
        <w:rPr>
          <w:rStyle w:val="Style13ptBold"/>
        </w:rPr>
        <w:t xml:space="preserve">Aral 3/1 </w:t>
      </w:r>
      <w:r w:rsidRPr="00772BD0">
        <w:rPr>
          <w:rStyle w:val="Style13ptBold"/>
          <w:b w:val="0"/>
          <w:bCs/>
          <w:sz w:val="16"/>
          <w:szCs w:val="16"/>
        </w:rPr>
        <w:t>[(</w:t>
      </w:r>
      <w:proofErr w:type="spellStart"/>
      <w:r w:rsidRPr="00772BD0">
        <w:rPr>
          <w:rStyle w:val="Style13ptBold"/>
          <w:b w:val="0"/>
          <w:bCs/>
          <w:sz w:val="16"/>
          <w:szCs w:val="16"/>
        </w:rPr>
        <w:t>Sinal</w:t>
      </w:r>
      <w:proofErr w:type="spellEnd"/>
      <w:r w:rsidRPr="00772BD0">
        <w:rPr>
          <w:rStyle w:val="Style13ptBold"/>
          <w:b w:val="0"/>
          <w:bCs/>
          <w:sz w:val="16"/>
          <w:szCs w:val="16"/>
        </w:rPr>
        <w:t xml:space="preserve">, </w:t>
      </w:r>
      <w:r w:rsidRPr="00772BD0">
        <w:rPr>
          <w:szCs w:val="16"/>
        </w:rPr>
        <w:t>David Austin Professor of Management, IT, Marketing and Data Science at MIT,</w:t>
      </w:r>
      <w:r w:rsidRPr="00772BD0">
        <w:rPr>
          <w:b/>
          <w:bCs/>
          <w:szCs w:val="16"/>
        </w:rPr>
        <w:t xml:space="preserve"> </w:t>
      </w:r>
      <w:r w:rsidRPr="00772BD0">
        <w:rPr>
          <w:szCs w:val="16"/>
        </w:rPr>
        <w:t>Director of the MIT Initiative on the Digital Economy, Ph.D. in Information Systems from MIT</w:t>
      </w:r>
      <w:r w:rsidRPr="00772BD0">
        <w:rPr>
          <w:rStyle w:val="Style13ptBold"/>
          <w:b w:val="0"/>
          <w:bCs/>
          <w:sz w:val="16"/>
          <w:szCs w:val="16"/>
        </w:rPr>
        <w:t>) “</w:t>
      </w:r>
      <w:r w:rsidRPr="00772BD0">
        <w:rPr>
          <w:szCs w:val="16"/>
        </w:rPr>
        <w:t>Ukraine is winning the information war,” Washington Post, 3/1/2022] JL</w:t>
      </w:r>
      <w:r>
        <w:rPr>
          <w:szCs w:val="16"/>
        </w:rPr>
        <w:t xml:space="preserve"> *brackets for ableist language</w:t>
      </w:r>
    </w:p>
    <w:p w14:paraId="738C0943" w14:textId="77777777" w:rsidR="00B90CDA" w:rsidRPr="00332068" w:rsidRDefault="00B90CDA" w:rsidP="00B90CDA">
      <w:pPr>
        <w:rPr>
          <w:sz w:val="12"/>
        </w:rPr>
      </w:pPr>
      <w:r w:rsidRPr="00332068">
        <w:rPr>
          <w:sz w:val="12"/>
        </w:rPr>
        <w:t xml:space="preserve">Today, </w:t>
      </w:r>
      <w:r w:rsidRPr="00332068">
        <w:rPr>
          <w:rStyle w:val="Emphasis"/>
          <w:highlight w:val="green"/>
        </w:rPr>
        <w:t>the information war</w:t>
      </w:r>
      <w:r w:rsidRPr="00332068">
        <w:rPr>
          <w:rStyle w:val="Emphasis"/>
        </w:rPr>
        <w:t xml:space="preserve"> in Ukraine </w:t>
      </w:r>
      <w:r w:rsidRPr="00332068">
        <w:rPr>
          <w:rStyle w:val="Emphasis"/>
          <w:highlight w:val="green"/>
        </w:rPr>
        <w:t>is</w:t>
      </w:r>
      <w:r w:rsidRPr="00332068">
        <w:rPr>
          <w:rStyle w:val="Emphasis"/>
        </w:rPr>
        <w:t xml:space="preserve"> more intense, more tightly contested and arguably </w:t>
      </w:r>
      <w:r w:rsidRPr="00332068">
        <w:rPr>
          <w:rStyle w:val="Emphasis"/>
          <w:highlight w:val="green"/>
        </w:rPr>
        <w:t>more important than ever</w:t>
      </w:r>
      <w:r w:rsidRPr="00332068">
        <w:rPr>
          <w:rStyle w:val="Emphasis"/>
        </w:rPr>
        <w:t xml:space="preserve"> because </w:t>
      </w:r>
      <w:r w:rsidRPr="00332068">
        <w:rPr>
          <w:rStyle w:val="Emphasis"/>
          <w:highlight w:val="green"/>
        </w:rPr>
        <w:t>motivating</w:t>
      </w:r>
      <w:r w:rsidRPr="00332068">
        <w:rPr>
          <w:rStyle w:val="Emphasis"/>
        </w:rPr>
        <w:t xml:space="preserve"> volunteer </w:t>
      </w:r>
      <w:r w:rsidRPr="00332068">
        <w:rPr>
          <w:rStyle w:val="Emphasis"/>
          <w:highlight w:val="green"/>
        </w:rPr>
        <w:t>fighters</w:t>
      </w:r>
      <w:r w:rsidRPr="00332068">
        <w:rPr>
          <w:rStyle w:val="Emphasis"/>
        </w:rPr>
        <w:t xml:space="preserve"> at home and </w:t>
      </w:r>
      <w:r w:rsidRPr="00332068">
        <w:rPr>
          <w:rStyle w:val="Emphasis"/>
          <w:highlight w:val="green"/>
        </w:rPr>
        <w:t>encouraging foreign support</w:t>
      </w:r>
      <w:r w:rsidRPr="00332068">
        <w:rPr>
          <w:rStyle w:val="Emphasis"/>
        </w:rPr>
        <w:t xml:space="preserve"> abroad are critical to success</w:t>
      </w:r>
      <w:r w:rsidRPr="00332068">
        <w:rPr>
          <w:sz w:val="12"/>
        </w:rPr>
        <w:t xml:space="preserve">. And this time, it seems, </w:t>
      </w:r>
      <w:r w:rsidRPr="00332068">
        <w:rPr>
          <w:rStyle w:val="StyleUnderline"/>
          <w:highlight w:val="green"/>
        </w:rPr>
        <w:t>Russia is losing</w:t>
      </w:r>
      <w:r w:rsidRPr="00332068">
        <w:rPr>
          <w:rStyle w:val="StyleUnderline"/>
        </w:rPr>
        <w:t xml:space="preserve">. Reports abound on social media of more than 4,000 Russian casualties, images of </w:t>
      </w:r>
      <w:r>
        <w:rPr>
          <w:rStyle w:val="StyleUnderline"/>
        </w:rPr>
        <w:t xml:space="preserve">[destroyed] </w:t>
      </w:r>
      <w:r w:rsidRPr="00332068">
        <w:rPr>
          <w:rStyle w:val="StyleUnderline"/>
          <w:strike/>
        </w:rPr>
        <w:t>crippled</w:t>
      </w:r>
      <w:r w:rsidRPr="00332068">
        <w:rPr>
          <w:rStyle w:val="StyleUnderline"/>
        </w:rPr>
        <w:t xml:space="preserve"> Russian helicopters and armored vehicles and cellphone videos of savage Russian missile attacks on civilian targets</w:t>
      </w:r>
      <w:r w:rsidRPr="00332068">
        <w:rPr>
          <w:sz w:val="12"/>
        </w:rPr>
        <w:t xml:space="preserve">. This mix of </w:t>
      </w:r>
      <w:r w:rsidRPr="00332068">
        <w:rPr>
          <w:rStyle w:val="StyleUnderline"/>
        </w:rPr>
        <w:t xml:space="preserve">official Ukrainian war </w:t>
      </w:r>
      <w:r w:rsidRPr="00332068">
        <w:rPr>
          <w:rStyle w:val="StyleUnderline"/>
          <w:highlight w:val="green"/>
        </w:rPr>
        <w:t>statistics combined with videos</w:t>
      </w:r>
      <w:r w:rsidRPr="00332068">
        <w:rPr>
          <w:rStyle w:val="StyleUnderline"/>
        </w:rPr>
        <w:t xml:space="preserve"> (both verified and unverified), </w:t>
      </w:r>
      <w:r w:rsidRPr="00332068">
        <w:rPr>
          <w:rStyle w:val="StyleUnderline"/>
          <w:highlight w:val="green"/>
        </w:rPr>
        <w:t>posted by</w:t>
      </w:r>
      <w:r w:rsidRPr="00332068">
        <w:rPr>
          <w:rStyle w:val="StyleUnderline"/>
        </w:rPr>
        <w:t xml:space="preserve"> Ukrainian </w:t>
      </w:r>
      <w:r w:rsidRPr="00332068">
        <w:rPr>
          <w:rStyle w:val="StyleUnderline"/>
          <w:highlight w:val="green"/>
        </w:rPr>
        <w:t>citizens</w:t>
      </w:r>
      <w:r w:rsidRPr="00332068">
        <w:rPr>
          <w:rStyle w:val="StyleUnderline"/>
        </w:rPr>
        <w:t xml:space="preserve"> and sympathizers from the front lines, is painting a vivid picture of a homegrown resistance</w:t>
      </w:r>
      <w:r w:rsidRPr="00332068">
        <w:rPr>
          <w:sz w:val="12"/>
        </w:rPr>
        <w:t xml:space="preserve"> successfully slowing the advance of a much larger and ostensibly better organized military machine. Facebook posts showing Ukrainians kneeling in front of tanks to stop their progress and Twitter images of women and children sheltering in subways and basements set the emotional backdrop of senseless aggression against a peaceful nation. </w:t>
      </w:r>
      <w:r w:rsidRPr="00332068">
        <w:rPr>
          <w:rStyle w:val="StyleUnderline"/>
        </w:rPr>
        <w:t xml:space="preserve">Viral videos and audio clips evoke a defiant optimism impossible to ignore: Ukrainian President Volodymyr </w:t>
      </w:r>
      <w:proofErr w:type="spellStart"/>
      <w:r w:rsidRPr="00332068">
        <w:rPr>
          <w:rStyle w:val="StyleUnderline"/>
        </w:rPr>
        <w:t>Zelensky</w:t>
      </w:r>
      <w:proofErr w:type="spellEnd"/>
      <w:r w:rsidRPr="00332068">
        <w:rPr>
          <w:rStyle w:val="StyleUnderline"/>
        </w:rPr>
        <w:t xml:space="preserve"> appearing via his cellphone walking the streets of Kyiv</w:t>
      </w:r>
      <w:r w:rsidRPr="00332068">
        <w:rPr>
          <w:sz w:val="12"/>
        </w:rPr>
        <w:t xml:space="preserve">, unharmed, in a “proof of life” demonstration emphasizing his willingness to stay and fight for his country, despite a U.S. offer to evacuate him, for example, or </w:t>
      </w:r>
      <w:r w:rsidRPr="00332068">
        <w:rPr>
          <w:rStyle w:val="StyleUnderline"/>
        </w:rPr>
        <w:t>the recording of soldiers in an isolated Ukrainian outpost on Snake Island, in the Black Sea, cursing and telling off the Russian Black Sea Fleet</w:t>
      </w:r>
      <w:r w:rsidRPr="00332068">
        <w:rPr>
          <w:sz w:val="12"/>
        </w:rPr>
        <w:t xml:space="preserve">. These </w:t>
      </w:r>
      <w:r w:rsidRPr="00332068">
        <w:rPr>
          <w:rStyle w:val="StyleUnderline"/>
        </w:rPr>
        <w:t xml:space="preserve">stories are </w:t>
      </w:r>
      <w:r w:rsidRPr="00332068">
        <w:rPr>
          <w:rStyle w:val="Emphasis"/>
          <w:highlight w:val="green"/>
        </w:rPr>
        <w:t>spread</w:t>
      </w:r>
      <w:r w:rsidRPr="00332068">
        <w:rPr>
          <w:rStyle w:val="Emphasis"/>
        </w:rPr>
        <w:t xml:space="preserve">ing </w:t>
      </w:r>
      <w:r w:rsidRPr="00332068">
        <w:rPr>
          <w:rStyle w:val="Emphasis"/>
          <w:highlight w:val="green"/>
        </w:rPr>
        <w:t>rapidly</w:t>
      </w:r>
      <w:r w:rsidRPr="00332068">
        <w:rPr>
          <w:rStyle w:val="Emphasis"/>
        </w:rPr>
        <w:t xml:space="preserve"> on social media</w:t>
      </w:r>
      <w:r w:rsidRPr="00332068">
        <w:rPr>
          <w:rStyle w:val="StyleUnderline"/>
        </w:rPr>
        <w:t xml:space="preserve"> and subsequently </w:t>
      </w:r>
      <w:r w:rsidRPr="00332068">
        <w:rPr>
          <w:rStyle w:val="Emphasis"/>
        </w:rPr>
        <w:t>echoing through official news channels</w:t>
      </w:r>
      <w:r w:rsidRPr="00332068">
        <w:rPr>
          <w:rStyle w:val="StyleUnderline"/>
        </w:rPr>
        <w:t xml:space="preserve"> </w:t>
      </w:r>
      <w:r w:rsidRPr="00332068">
        <w:rPr>
          <w:rStyle w:val="StyleUnderline"/>
          <w:highlight w:val="green"/>
        </w:rPr>
        <w:t>in a</w:t>
      </w:r>
      <w:r w:rsidRPr="00332068">
        <w:rPr>
          <w:rStyle w:val="StyleUnderline"/>
        </w:rPr>
        <w:t xml:space="preserve"> media </w:t>
      </w:r>
      <w:r w:rsidRPr="00332068">
        <w:rPr>
          <w:rStyle w:val="StyleUnderline"/>
          <w:highlight w:val="green"/>
        </w:rPr>
        <w:t>feedback loop</w:t>
      </w:r>
      <w:r w:rsidRPr="00332068">
        <w:rPr>
          <w:rStyle w:val="StyleUnderline"/>
        </w:rPr>
        <w:t> </w:t>
      </w:r>
      <w:r w:rsidRPr="00332068">
        <w:rPr>
          <w:rStyle w:val="Emphasis"/>
        </w:rPr>
        <w:t xml:space="preserve">that amplifies the information war and broadcasts it on television sets </w:t>
      </w:r>
      <w:r w:rsidRPr="00332068">
        <w:rPr>
          <w:rStyle w:val="Emphasis"/>
          <w:highlight w:val="green"/>
        </w:rPr>
        <w:t>all over the world</w:t>
      </w:r>
      <w:r w:rsidRPr="00332068">
        <w:rPr>
          <w:sz w:val="12"/>
        </w:rPr>
        <w:t>.</w:t>
      </w:r>
    </w:p>
    <w:p w14:paraId="5E4C5490" w14:textId="77777777" w:rsidR="00B90CDA" w:rsidRPr="00332068" w:rsidRDefault="00B90CDA" w:rsidP="00B90CDA">
      <w:pPr>
        <w:rPr>
          <w:sz w:val="12"/>
        </w:rPr>
      </w:pPr>
      <w:proofErr w:type="spellStart"/>
      <w:r w:rsidRPr="00332068">
        <w:rPr>
          <w:rStyle w:val="StyleUnderline"/>
        </w:rPr>
        <w:t>Zelensky</w:t>
      </w:r>
      <w:proofErr w:type="spellEnd"/>
      <w:r w:rsidRPr="00332068">
        <w:rPr>
          <w:rStyle w:val="StyleUnderline"/>
        </w:rPr>
        <w:t>, in particular, is deftly outmaneuvering Putin in this information war</w:t>
      </w:r>
      <w:r w:rsidRPr="00332068">
        <w:rPr>
          <w:sz w:val="12"/>
        </w:rPr>
        <w:t xml:space="preserve">. He rallied Ukrainian men to defend their homeland, used the encrypted messaging platform Telegram to speak directly to the Russian people to counter Putin’s narrative, urged the West to step up its assistance in defense of law, order and peace, and even pleaded with foreigners to cross the border into Ukraine to defend Western democracy. While misinformation exists on both sides, </w:t>
      </w:r>
      <w:proofErr w:type="spellStart"/>
      <w:r w:rsidRPr="00332068">
        <w:rPr>
          <w:rStyle w:val="StyleUnderline"/>
        </w:rPr>
        <w:t>Zelensky</w:t>
      </w:r>
      <w:proofErr w:type="spellEnd"/>
      <w:r w:rsidRPr="00332068">
        <w:rPr>
          <w:rStyle w:val="StyleUnderline"/>
        </w:rPr>
        <w:t xml:space="preserve"> gives the impression that he’s more committed to truth and transparency</w:t>
      </w:r>
      <w:r w:rsidRPr="00332068">
        <w:rPr>
          <w:sz w:val="12"/>
        </w:rPr>
        <w:t xml:space="preserve">. In contrast, </w:t>
      </w:r>
      <w:r w:rsidRPr="00332068">
        <w:rPr>
          <w:rStyle w:val="StyleUnderline"/>
        </w:rPr>
        <w:t>Russia has been secretive, obfuscating the true extent of its incursion into Ukraine, and out of touch, airing the rambling addresses of its leade</w:t>
      </w:r>
      <w:r w:rsidRPr="00332068">
        <w:rPr>
          <w:sz w:val="12"/>
        </w:rPr>
        <w:t xml:space="preserve">r. It’s as if Putin has forgotten that social media transitioned from text to real-time video around the time of the Crimean annexation. In today’s information war, Russian news claiming </w:t>
      </w:r>
      <w:proofErr w:type="spellStart"/>
      <w:r w:rsidRPr="00332068">
        <w:rPr>
          <w:sz w:val="12"/>
        </w:rPr>
        <w:t>Zelensky</w:t>
      </w:r>
      <w:proofErr w:type="spellEnd"/>
      <w:r w:rsidRPr="00332068">
        <w:rPr>
          <w:sz w:val="12"/>
        </w:rPr>
        <w:t xml:space="preserve"> had turned tail and fled was swiftly countered by a video selfie of the Ukrainian president in Kyiv, vowing to defend his homeland. </w:t>
      </w:r>
      <w:r w:rsidRPr="00332068">
        <w:rPr>
          <w:rStyle w:val="StyleUnderline"/>
        </w:rPr>
        <w:t xml:space="preserve">The symbolic contrast between </w:t>
      </w:r>
      <w:proofErr w:type="spellStart"/>
      <w:r w:rsidRPr="00332068">
        <w:rPr>
          <w:rStyle w:val="StyleUnderline"/>
        </w:rPr>
        <w:t>Zelensky</w:t>
      </w:r>
      <w:proofErr w:type="spellEnd"/>
      <w:r w:rsidRPr="00332068">
        <w:rPr>
          <w:rStyle w:val="StyleUnderline"/>
        </w:rPr>
        <w:t xml:space="preserve"> striding through war-torn streets, confident even under fire, and Putin, seated, hunched over a large wooden desk in the safety of a secure office hundreds of miles away from the fighting, is stark</w:t>
      </w:r>
      <w:r w:rsidRPr="00332068">
        <w:rPr>
          <w:sz w:val="12"/>
        </w:rPr>
        <w:t>.</w:t>
      </w:r>
    </w:p>
    <w:p w14:paraId="3154F0A7" w14:textId="77777777" w:rsidR="00B90CDA" w:rsidRPr="00332068" w:rsidRDefault="00B90CDA" w:rsidP="00B90CDA">
      <w:pPr>
        <w:rPr>
          <w:sz w:val="12"/>
        </w:rPr>
      </w:pPr>
      <w:r w:rsidRPr="00332068">
        <w:rPr>
          <w:sz w:val="12"/>
        </w:rPr>
        <w:t xml:space="preserve">This time, </w:t>
      </w:r>
      <w:r w:rsidRPr="00332068">
        <w:rPr>
          <w:rStyle w:val="StyleUnderline"/>
          <w:highlight w:val="green"/>
        </w:rPr>
        <w:t>Facebook</w:t>
      </w:r>
      <w:r w:rsidRPr="00332068">
        <w:rPr>
          <w:rStyle w:val="StyleUnderline"/>
        </w:rPr>
        <w:t xml:space="preserve">, YouTube, Twitter </w:t>
      </w:r>
      <w:r w:rsidRPr="00332068">
        <w:rPr>
          <w:rStyle w:val="StyleUnderline"/>
          <w:highlight w:val="green"/>
        </w:rPr>
        <w:t>and Google</w:t>
      </w:r>
      <w:r w:rsidRPr="00332068">
        <w:rPr>
          <w:sz w:val="12"/>
        </w:rPr>
        <w:t xml:space="preserve"> are also proactively engaged in the information war. During the Crimean annexation, they were reactive and struggled to keep up with misinformation and false abuse reports. Today, in Ukraine, they </w:t>
      </w:r>
      <w:r w:rsidRPr="00332068">
        <w:rPr>
          <w:rStyle w:val="StyleUnderline"/>
        </w:rPr>
        <w:t xml:space="preserve">have banned Russian state-owned media from advertising on their platforms and defiantly </w:t>
      </w:r>
      <w:r w:rsidRPr="00332068">
        <w:rPr>
          <w:rStyle w:val="StyleUnderline"/>
          <w:highlight w:val="green"/>
        </w:rPr>
        <w:t>fact-checked</w:t>
      </w:r>
      <w:r w:rsidRPr="00332068">
        <w:rPr>
          <w:rStyle w:val="StyleUnderline"/>
        </w:rPr>
        <w:t xml:space="preserve"> Putin’s </w:t>
      </w:r>
      <w:r w:rsidRPr="00332068">
        <w:rPr>
          <w:rStyle w:val="StyleUnderline"/>
          <w:highlight w:val="green"/>
        </w:rPr>
        <w:t>propaganda</w:t>
      </w:r>
      <w:r w:rsidRPr="00332068">
        <w:rPr>
          <w:sz w:val="12"/>
        </w:rPr>
        <w:t xml:space="preserve"> despite Russia’s protests and a full ban of Twitter and a partial ban of Facebook in Russia. </w:t>
      </w:r>
      <w:r w:rsidRPr="00332068">
        <w:rPr>
          <w:rStyle w:val="StyleUnderline"/>
        </w:rPr>
        <w:t>Facebook has spun up a special operations center, staffed with native Russian and Ukrainian speakers, to monitor misinformation posted about the war</w:t>
      </w:r>
      <w:r w:rsidRPr="00332068">
        <w:rPr>
          <w:sz w:val="12"/>
        </w:rPr>
        <w:t xml:space="preserve">, added warning labels to war-related images that its software detects are more than a year old, and restricted access to content from the state-affiliated Russian media outlets RT and Sputnik. YouTube is restricting access to Russian state-owned media outlets for users in Ukraine, removing Russian state-owned channels from recommendations, and limiting their content’s reach across the platform. Twitter has temporarily banned all ads in Ukraine and Russia, added labels to tweets with links to Russian state-affiliated media and downranked their content in algorithmic timelines. While numerous fake videos are circulating on </w:t>
      </w:r>
      <w:proofErr w:type="spellStart"/>
      <w:r w:rsidRPr="00332068">
        <w:rPr>
          <w:sz w:val="12"/>
        </w:rPr>
        <w:t>TikTok</w:t>
      </w:r>
      <w:proofErr w:type="spellEnd"/>
      <w:r w:rsidRPr="00332068">
        <w:rPr>
          <w:sz w:val="12"/>
        </w:rPr>
        <w:t xml:space="preserve"> about Ukraine, the Chinese-owned platform has no comprehensive policy on policing information about the conflict. Despite blocking state-owned Russian media in the European Union, this </w:t>
      </w:r>
      <w:r w:rsidRPr="00332068">
        <w:rPr>
          <w:rStyle w:val="StyleUnderline"/>
        </w:rPr>
        <w:t>information flows freely in Ukraine and Russia on the platform, now dubbed “</w:t>
      </w:r>
      <w:proofErr w:type="spellStart"/>
      <w:r w:rsidRPr="00332068">
        <w:rPr>
          <w:rStyle w:val="StyleUnderline"/>
        </w:rPr>
        <w:t>WarTok</w:t>
      </w:r>
      <w:proofErr w:type="spellEnd"/>
      <w:r w:rsidRPr="00332068">
        <w:rPr>
          <w:rStyle w:val="StyleUnderline"/>
        </w:rPr>
        <w:t>” by some observers, in part because it is organizing such videos into a convenient discover playlist by the same name</w:t>
      </w:r>
      <w:r w:rsidRPr="00332068">
        <w:rPr>
          <w:sz w:val="12"/>
        </w:rPr>
        <w:t>.</w:t>
      </w:r>
    </w:p>
    <w:p w14:paraId="22A1166E" w14:textId="77777777" w:rsidR="00B90CDA" w:rsidRPr="00332068" w:rsidRDefault="00B90CDA" w:rsidP="00B90CDA">
      <w:pPr>
        <w:rPr>
          <w:sz w:val="12"/>
        </w:rPr>
      </w:pPr>
      <w:r w:rsidRPr="00332068">
        <w:rPr>
          <w:rStyle w:val="StyleUnderline"/>
          <w:highlight w:val="green"/>
        </w:rPr>
        <w:t xml:space="preserve">The </w:t>
      </w:r>
      <w:r w:rsidRPr="00332068">
        <w:rPr>
          <w:rStyle w:val="Emphasis"/>
          <w:highlight w:val="green"/>
        </w:rPr>
        <w:t>info</w:t>
      </w:r>
      <w:r w:rsidRPr="00332068">
        <w:rPr>
          <w:rStyle w:val="Emphasis"/>
        </w:rPr>
        <w:t xml:space="preserve">rmation </w:t>
      </w:r>
      <w:r w:rsidRPr="00332068">
        <w:rPr>
          <w:rStyle w:val="Emphasis"/>
          <w:highlight w:val="green"/>
        </w:rPr>
        <w:t>war is critical to what happens next</w:t>
      </w:r>
      <w:r w:rsidRPr="00332068">
        <w:rPr>
          <w:rStyle w:val="StyleUnderline"/>
        </w:rPr>
        <w:t xml:space="preserve"> in Ukraine for several reasons. </w:t>
      </w:r>
      <w:r w:rsidRPr="00332068">
        <w:rPr>
          <w:rStyle w:val="StyleUnderline"/>
          <w:highlight w:val="green"/>
        </w:rPr>
        <w:t xml:space="preserve">It </w:t>
      </w:r>
      <w:r w:rsidRPr="00332068">
        <w:rPr>
          <w:rStyle w:val="Emphasis"/>
          <w:highlight w:val="green"/>
        </w:rPr>
        <w:t>motivates the resistance</w:t>
      </w:r>
      <w:r w:rsidRPr="00332068">
        <w:rPr>
          <w:rStyle w:val="StyleUnderline"/>
        </w:rPr>
        <w:t xml:space="preserve"> by inspiring Ukrainian citizens to take up arms in defense of their country and motivating them with social proof that they are united and not fighting alone. It </w:t>
      </w:r>
      <w:r w:rsidRPr="00332068">
        <w:rPr>
          <w:rStyle w:val="Emphasis"/>
          <w:highlight w:val="green"/>
        </w:rPr>
        <w:t>encourages foreign assistance</w:t>
      </w:r>
      <w:r w:rsidRPr="00332068">
        <w:rPr>
          <w:rStyle w:val="StyleUnderline"/>
        </w:rPr>
        <w:t xml:space="preserve">, pressuring Europe and the United States to step up their efforts to end the conflict. It </w:t>
      </w:r>
      <w:r w:rsidRPr="00332068">
        <w:rPr>
          <w:rStyle w:val="Emphasis"/>
          <w:highlight w:val="green"/>
        </w:rPr>
        <w:t>fans the flames of protest in Russia</w:t>
      </w:r>
      <w:r w:rsidRPr="00332068">
        <w:rPr>
          <w:rStyle w:val="StyleUnderline"/>
        </w:rPr>
        <w:t>, mobilizing the antiwar movement</w:t>
      </w:r>
      <w:r w:rsidRPr="00332068">
        <w:rPr>
          <w:sz w:val="12"/>
        </w:rPr>
        <w:t xml:space="preserve"> in Moscow and elsewhere in defiance of Putin’s aggression. And </w:t>
      </w:r>
      <w:r w:rsidRPr="00332068">
        <w:rPr>
          <w:rStyle w:val="StyleUnderline"/>
        </w:rPr>
        <w:t xml:space="preserve">it may even eventually </w:t>
      </w:r>
      <w:r w:rsidRPr="00332068">
        <w:rPr>
          <w:rStyle w:val="Emphasis"/>
          <w:highlight w:val="green"/>
        </w:rPr>
        <w:t>demoralize Russian troops</w:t>
      </w:r>
      <w:r w:rsidRPr="00332068">
        <w:rPr>
          <w:sz w:val="12"/>
        </w:rPr>
        <w:t xml:space="preserve">, who must be wondering what on earth they are doing in Ukraine if the motivation for the intervention has been a lie all along. </w:t>
      </w:r>
      <w:r w:rsidRPr="00332068">
        <w:rPr>
          <w:rStyle w:val="StyleUnderline"/>
        </w:rPr>
        <w:t>When Russia struck a Ukrainian television tower on Tuesday, it seemed to confirm Moscow’s keen awareness of the need to counter Ukraine’s information war</w:t>
      </w:r>
      <w:r w:rsidRPr="00332068">
        <w:rPr>
          <w:sz w:val="12"/>
        </w:rPr>
        <w:t xml:space="preserve"> and to highlight the importance of information in modern conflicts.</w:t>
      </w:r>
    </w:p>
    <w:p w14:paraId="18E632AF" w14:textId="77777777" w:rsidR="00B90CDA" w:rsidRPr="00332068" w:rsidRDefault="00B90CDA" w:rsidP="00B90CDA">
      <w:pPr>
        <w:rPr>
          <w:sz w:val="12"/>
        </w:rPr>
      </w:pPr>
      <w:r w:rsidRPr="00332068">
        <w:rPr>
          <w:sz w:val="12"/>
        </w:rPr>
        <w:t xml:space="preserve">Information campaigns are difficult to quantify during the fog of war. But </w:t>
      </w:r>
      <w:r w:rsidRPr="00332068">
        <w:rPr>
          <w:rStyle w:val="StyleUnderline"/>
        </w:rPr>
        <w:t xml:space="preserve">while it is hard to pinpoint the extent to which the information war is contributing to the overwhelming international unity against Putin’s aggression, one thing is clear: </w:t>
      </w:r>
      <w:r w:rsidRPr="00332068">
        <w:rPr>
          <w:rStyle w:val="Emphasis"/>
        </w:rPr>
        <w:t xml:space="preserve">Social media, mainstream </w:t>
      </w:r>
      <w:r w:rsidRPr="00332068">
        <w:rPr>
          <w:rStyle w:val="Emphasis"/>
          <w:highlight w:val="green"/>
        </w:rPr>
        <w:t>media and the narrative</w:t>
      </w:r>
      <w:r w:rsidRPr="00332068">
        <w:rPr>
          <w:rStyle w:val="Emphasis"/>
        </w:rPr>
        <w:t xml:space="preserve"> framing </w:t>
      </w:r>
      <w:r w:rsidRPr="00332068">
        <w:rPr>
          <w:rStyle w:val="Emphasis"/>
          <w:highlight w:val="green"/>
        </w:rPr>
        <w:t>of the invasion</w:t>
      </w:r>
      <w:r w:rsidRPr="00332068">
        <w:rPr>
          <w:rStyle w:val="Emphasis"/>
        </w:rPr>
        <w:t xml:space="preserve"> of Ukraine undoubtedly </w:t>
      </w:r>
      <w:r w:rsidRPr="00332068">
        <w:rPr>
          <w:rStyle w:val="Emphasis"/>
          <w:highlight w:val="green"/>
        </w:rPr>
        <w:t>will play an important role in how this conflict ends</w:t>
      </w:r>
      <w:r w:rsidRPr="00332068">
        <w:rPr>
          <w:sz w:val="12"/>
        </w:rPr>
        <w:t xml:space="preserve">. Now, vigilance and fortitude are not only needed on the battlefield, where lives and territory will be won and lost, but also will be essential </w:t>
      </w:r>
      <w:r w:rsidRPr="00332068">
        <w:rPr>
          <w:rStyle w:val="StyleUnderline"/>
        </w:rPr>
        <w:t>online</w:t>
      </w:r>
      <w:r w:rsidRPr="00332068">
        <w:rPr>
          <w:sz w:val="12"/>
        </w:rPr>
        <w:t xml:space="preserve">, where the </w:t>
      </w:r>
      <w:r w:rsidRPr="00332068">
        <w:rPr>
          <w:rStyle w:val="StyleUnderline"/>
        </w:rPr>
        <w:t xml:space="preserve">hearts and minds of </w:t>
      </w:r>
      <w:r w:rsidRPr="00332068">
        <w:rPr>
          <w:rStyle w:val="StyleUnderline"/>
          <w:highlight w:val="green"/>
        </w:rPr>
        <w:t xml:space="preserve">the world will be </w:t>
      </w:r>
      <w:r w:rsidRPr="00332068">
        <w:rPr>
          <w:rStyle w:val="Emphasis"/>
          <w:highlight w:val="green"/>
        </w:rPr>
        <w:t>won or lost</w:t>
      </w:r>
      <w:r w:rsidRPr="00332068">
        <w:rPr>
          <w:sz w:val="12"/>
        </w:rPr>
        <w:t>.</w:t>
      </w:r>
    </w:p>
    <w:p w14:paraId="52332A4E" w14:textId="77777777" w:rsidR="00B90CDA" w:rsidRPr="00D117F2" w:rsidRDefault="00B90CDA" w:rsidP="00B90CDA"/>
    <w:p w14:paraId="0FEADE29" w14:textId="77777777" w:rsidR="00B90CDA" w:rsidRDefault="00B90CDA" w:rsidP="00B90CDA">
      <w:pPr>
        <w:pStyle w:val="Heading4"/>
        <w:numPr>
          <w:ilvl w:val="0"/>
          <w:numId w:val="12"/>
        </w:numPr>
      </w:pPr>
      <w:r>
        <w:t xml:space="preserve">Drone warfare – </w:t>
      </w:r>
      <w:proofErr w:type="spellStart"/>
      <w:r>
        <w:t>Starlink</w:t>
      </w:r>
      <w:proofErr w:type="spellEnd"/>
      <w:r>
        <w:t xml:space="preserve"> is key to </w:t>
      </w:r>
      <w:r w:rsidRPr="00AF2D37">
        <w:rPr>
          <w:u w:val="single"/>
        </w:rPr>
        <w:t>surveillance</w:t>
      </w:r>
      <w:r>
        <w:t xml:space="preserve"> and </w:t>
      </w:r>
      <w:r w:rsidRPr="00AF2D37">
        <w:rPr>
          <w:u w:val="single"/>
        </w:rPr>
        <w:t>attacks</w:t>
      </w:r>
    </w:p>
    <w:p w14:paraId="40598CFB" w14:textId="77777777" w:rsidR="00B90CDA" w:rsidRPr="00C4582C" w:rsidRDefault="00B90CDA" w:rsidP="00B90CDA">
      <w:pPr>
        <w:rPr>
          <w:rStyle w:val="Style13ptBold"/>
        </w:rPr>
      </w:pPr>
      <w:proofErr w:type="spellStart"/>
      <w:r>
        <w:rPr>
          <w:rStyle w:val="Style13ptBold"/>
        </w:rPr>
        <w:t>Brodkin</w:t>
      </w:r>
      <w:proofErr w:type="spellEnd"/>
      <w:r>
        <w:rPr>
          <w:rStyle w:val="Style13ptBold"/>
        </w:rPr>
        <w:t xml:space="preserve"> 3/21 </w:t>
      </w:r>
      <w:r w:rsidRPr="00C4582C">
        <w:rPr>
          <w:rStyle w:val="Style13ptBold"/>
          <w:b w:val="0"/>
          <w:bCs/>
          <w:sz w:val="16"/>
          <w:szCs w:val="16"/>
        </w:rPr>
        <w:t xml:space="preserve">[(Jon, </w:t>
      </w:r>
      <w:r w:rsidRPr="00C4582C">
        <w:rPr>
          <w:szCs w:val="16"/>
        </w:rPr>
        <w:t xml:space="preserve">covers a wide array of IT and tech policy topics for Ars </w:t>
      </w:r>
      <w:proofErr w:type="spellStart"/>
      <w:r w:rsidRPr="00C4582C">
        <w:rPr>
          <w:szCs w:val="16"/>
        </w:rPr>
        <w:t>Technica</w:t>
      </w:r>
      <w:proofErr w:type="spellEnd"/>
      <w:r w:rsidRPr="00C4582C">
        <w:rPr>
          <w:szCs w:val="16"/>
        </w:rPr>
        <w:t>, studied journalism and literature at Boston University</w:t>
      </w:r>
      <w:r w:rsidRPr="00C4582C">
        <w:rPr>
          <w:rStyle w:val="Style13ptBold"/>
          <w:b w:val="0"/>
          <w:bCs/>
          <w:sz w:val="16"/>
          <w:szCs w:val="16"/>
        </w:rPr>
        <w:t>) “</w:t>
      </w:r>
      <w:proofErr w:type="spellStart"/>
      <w:r w:rsidRPr="00C4582C">
        <w:rPr>
          <w:szCs w:val="16"/>
        </w:rPr>
        <w:t>Starlink</w:t>
      </w:r>
      <w:proofErr w:type="spellEnd"/>
      <w:r w:rsidRPr="00C4582C">
        <w:rPr>
          <w:szCs w:val="16"/>
        </w:rPr>
        <w:t xml:space="preserve"> helps Ukraine’s elite drone unit target and destroy Russian tanks,” Ars </w:t>
      </w:r>
      <w:proofErr w:type="spellStart"/>
      <w:r w:rsidRPr="00C4582C">
        <w:rPr>
          <w:szCs w:val="16"/>
        </w:rPr>
        <w:t>Technica</w:t>
      </w:r>
      <w:proofErr w:type="spellEnd"/>
      <w:r w:rsidRPr="00C4582C">
        <w:rPr>
          <w:szCs w:val="16"/>
        </w:rPr>
        <w:t>, 3/21/2022] JL</w:t>
      </w:r>
    </w:p>
    <w:p w14:paraId="46825AF7" w14:textId="77777777" w:rsidR="00B90CDA" w:rsidRPr="00361320" w:rsidRDefault="00B90CDA" w:rsidP="00B90CDA">
      <w:pPr>
        <w:rPr>
          <w:sz w:val="12"/>
        </w:rPr>
      </w:pPr>
      <w:r w:rsidRPr="00361320">
        <w:rPr>
          <w:rStyle w:val="StyleUnderline"/>
        </w:rPr>
        <w:t xml:space="preserve">SpaceX's </w:t>
      </w:r>
      <w:proofErr w:type="spellStart"/>
      <w:r w:rsidRPr="00361320">
        <w:rPr>
          <w:rStyle w:val="StyleUnderline"/>
        </w:rPr>
        <w:t>Starlink</w:t>
      </w:r>
      <w:proofErr w:type="spellEnd"/>
      <w:r w:rsidRPr="00361320">
        <w:rPr>
          <w:rStyle w:val="StyleUnderline"/>
        </w:rPr>
        <w:t xml:space="preserve"> Internet is proving to be useful for Ukraine's military as it fights the Russian invasion</w:t>
      </w:r>
      <w:r w:rsidRPr="00361320">
        <w:rPr>
          <w:sz w:val="12"/>
        </w:rPr>
        <w:t>. In an article Friday titled, "</w:t>
      </w:r>
      <w:r w:rsidRPr="00361320">
        <w:rPr>
          <w:rStyle w:val="Emphasis"/>
        </w:rPr>
        <w:t xml:space="preserve">Elon Musk's </w:t>
      </w:r>
      <w:proofErr w:type="spellStart"/>
      <w:r w:rsidRPr="00361320">
        <w:rPr>
          <w:rStyle w:val="Emphasis"/>
          <w:highlight w:val="green"/>
        </w:rPr>
        <w:t>Starlink</w:t>
      </w:r>
      <w:proofErr w:type="spellEnd"/>
      <w:r w:rsidRPr="00361320">
        <w:rPr>
          <w:rStyle w:val="Emphasis"/>
          <w:highlight w:val="green"/>
        </w:rPr>
        <w:t xml:space="preserve"> help</w:t>
      </w:r>
      <w:r w:rsidRPr="00361320">
        <w:rPr>
          <w:rStyle w:val="Emphasis"/>
        </w:rPr>
        <w:t xml:space="preserve">ing </w:t>
      </w:r>
      <w:r w:rsidRPr="00361320">
        <w:rPr>
          <w:rStyle w:val="Emphasis"/>
          <w:highlight w:val="green"/>
        </w:rPr>
        <w:t>Ukraine</w:t>
      </w:r>
      <w:r w:rsidRPr="00361320">
        <w:rPr>
          <w:rStyle w:val="Emphasis"/>
        </w:rPr>
        <w:t xml:space="preserve"> to </w:t>
      </w:r>
      <w:r w:rsidRPr="00361320">
        <w:rPr>
          <w:rStyle w:val="Emphasis"/>
          <w:highlight w:val="green"/>
        </w:rPr>
        <w:t>win the drone war</w:t>
      </w:r>
      <w:r w:rsidRPr="00361320">
        <w:rPr>
          <w:sz w:val="12"/>
        </w:rPr>
        <w:t>," </w:t>
      </w:r>
      <w:r w:rsidRPr="00721F7F">
        <w:rPr>
          <w:sz w:val="12"/>
        </w:rPr>
        <w:t>The Telegraph</w:t>
      </w:r>
      <w:r w:rsidRPr="00361320">
        <w:rPr>
          <w:sz w:val="12"/>
        </w:rPr>
        <w:t xml:space="preserve"> described how </w:t>
      </w:r>
      <w:r w:rsidRPr="00361320">
        <w:rPr>
          <w:rStyle w:val="StyleUnderline"/>
        </w:rPr>
        <w:t xml:space="preserve">the </w:t>
      </w:r>
      <w:r w:rsidRPr="00361320">
        <w:rPr>
          <w:rStyle w:val="StyleUnderline"/>
          <w:highlight w:val="green"/>
        </w:rPr>
        <w:t>satellite connection helps the</w:t>
      </w:r>
      <w:r w:rsidRPr="00361320">
        <w:rPr>
          <w:rStyle w:val="StyleUnderline"/>
        </w:rPr>
        <w:t xml:space="preserve"> Ukrainian </w:t>
      </w:r>
      <w:r w:rsidRPr="00361320">
        <w:rPr>
          <w:rStyle w:val="StyleUnderline"/>
          <w:highlight w:val="green"/>
        </w:rPr>
        <w:t>army</w:t>
      </w:r>
      <w:r w:rsidRPr="00361320">
        <w:rPr>
          <w:rStyle w:val="StyleUnderline"/>
        </w:rPr>
        <w:t xml:space="preserve">'s </w:t>
      </w:r>
      <w:proofErr w:type="spellStart"/>
      <w:r w:rsidRPr="00361320">
        <w:rPr>
          <w:rStyle w:val="StyleUnderline"/>
        </w:rPr>
        <w:t>Aerorozvidka</w:t>
      </w:r>
      <w:proofErr w:type="spellEnd"/>
      <w:r w:rsidRPr="00361320">
        <w:rPr>
          <w:rStyle w:val="StyleUnderline"/>
        </w:rPr>
        <w:t xml:space="preserve"> (Aerial Reconnaissance) unit do its work of "using </w:t>
      </w:r>
      <w:r w:rsidRPr="00361320">
        <w:rPr>
          <w:rStyle w:val="StyleUnderline"/>
          <w:highlight w:val="green"/>
        </w:rPr>
        <w:t>surveil</w:t>
      </w:r>
      <w:r w:rsidRPr="00361320">
        <w:rPr>
          <w:rStyle w:val="StyleUnderline"/>
        </w:rPr>
        <w:t xml:space="preserve">lance </w:t>
      </w:r>
      <w:r w:rsidRPr="00361320">
        <w:rPr>
          <w:rStyle w:val="StyleUnderline"/>
          <w:highlight w:val="green"/>
        </w:rPr>
        <w:t>and attack drones</w:t>
      </w:r>
      <w:r w:rsidRPr="00361320">
        <w:rPr>
          <w:rStyle w:val="StyleUnderline"/>
        </w:rPr>
        <w:t xml:space="preserve"> to target Russian tanks and positions</w:t>
      </w:r>
      <w:r w:rsidRPr="00361320">
        <w:rPr>
          <w:sz w:val="12"/>
        </w:rPr>
        <w:t>."</w:t>
      </w:r>
    </w:p>
    <w:p w14:paraId="11E89125" w14:textId="77777777" w:rsidR="00B90CDA" w:rsidRPr="00361320" w:rsidRDefault="00B90CDA" w:rsidP="00B90CDA">
      <w:pPr>
        <w:rPr>
          <w:sz w:val="12"/>
          <w:szCs w:val="12"/>
        </w:rPr>
      </w:pPr>
      <w:r w:rsidRPr="00361320">
        <w:rPr>
          <w:sz w:val="12"/>
          <w:szCs w:val="12"/>
        </w:rPr>
        <w:t>The Telegraph wrote:</w:t>
      </w:r>
    </w:p>
    <w:p w14:paraId="221502FF" w14:textId="77777777" w:rsidR="00B90CDA" w:rsidRPr="00361320" w:rsidRDefault="00B90CDA" w:rsidP="00B90CDA">
      <w:pPr>
        <w:rPr>
          <w:sz w:val="12"/>
        </w:rPr>
      </w:pPr>
      <w:r w:rsidRPr="00361320">
        <w:rPr>
          <w:rStyle w:val="StyleUnderline"/>
        </w:rPr>
        <w:t xml:space="preserve">Amid </w:t>
      </w:r>
      <w:r w:rsidRPr="00361320">
        <w:rPr>
          <w:rStyle w:val="Emphasis"/>
          <w:highlight w:val="green"/>
        </w:rPr>
        <w:t>Internet and power outages</w:t>
      </w:r>
      <w:r w:rsidRPr="00361320">
        <w:rPr>
          <w:rStyle w:val="StyleUnderline"/>
        </w:rPr>
        <w:t xml:space="preserve">, which </w:t>
      </w:r>
      <w:r w:rsidRPr="00361320">
        <w:rPr>
          <w:rStyle w:val="Emphasis"/>
          <w:highlight w:val="green"/>
        </w:rPr>
        <w:t>are expected to get worse</w:t>
      </w:r>
      <w:r w:rsidRPr="00361320">
        <w:rPr>
          <w:rStyle w:val="StyleUnderline"/>
        </w:rPr>
        <w:t xml:space="preserve">, Ukraine is turning to the newly available </w:t>
      </w:r>
      <w:proofErr w:type="spellStart"/>
      <w:r w:rsidRPr="00361320">
        <w:rPr>
          <w:rStyle w:val="StyleUnderline"/>
        </w:rPr>
        <w:t>Starlink</w:t>
      </w:r>
      <w:proofErr w:type="spellEnd"/>
      <w:r w:rsidRPr="00361320">
        <w:rPr>
          <w:sz w:val="12"/>
        </w:rPr>
        <w:t xml:space="preserve"> system for some of its communications. </w:t>
      </w:r>
      <w:r w:rsidRPr="00361320">
        <w:rPr>
          <w:rStyle w:val="StyleUnderline"/>
        </w:rPr>
        <w:t xml:space="preserve">Drone teams in the field, sometimes </w:t>
      </w:r>
      <w:r w:rsidRPr="00361320">
        <w:rPr>
          <w:rStyle w:val="StyleUnderline"/>
          <w:highlight w:val="green"/>
        </w:rPr>
        <w:t>in</w:t>
      </w:r>
      <w:r w:rsidRPr="00361320">
        <w:rPr>
          <w:rStyle w:val="StyleUnderline"/>
        </w:rPr>
        <w:t xml:space="preserve"> badly connected </w:t>
      </w:r>
      <w:r w:rsidRPr="00361320">
        <w:rPr>
          <w:rStyle w:val="StyleUnderline"/>
          <w:highlight w:val="green"/>
        </w:rPr>
        <w:t>rural areas</w:t>
      </w:r>
      <w:r w:rsidRPr="00361320">
        <w:rPr>
          <w:rStyle w:val="StyleUnderline"/>
        </w:rPr>
        <w:t xml:space="preserve">, are able to use </w:t>
      </w:r>
      <w:proofErr w:type="spellStart"/>
      <w:r w:rsidRPr="00361320">
        <w:rPr>
          <w:rStyle w:val="Emphasis"/>
          <w:highlight w:val="green"/>
        </w:rPr>
        <w:t>Starlink</w:t>
      </w:r>
      <w:proofErr w:type="spellEnd"/>
      <w:r w:rsidRPr="00361320">
        <w:rPr>
          <w:rStyle w:val="StyleUnderline"/>
        </w:rPr>
        <w:t xml:space="preserve"> to connect them to </w:t>
      </w:r>
      <w:proofErr w:type="spellStart"/>
      <w:r w:rsidRPr="00361320">
        <w:rPr>
          <w:rStyle w:val="StyleUnderline"/>
        </w:rPr>
        <w:t>targeters</w:t>
      </w:r>
      <w:proofErr w:type="spellEnd"/>
      <w:r w:rsidRPr="00361320">
        <w:rPr>
          <w:rStyle w:val="StyleUnderline"/>
        </w:rPr>
        <w:t xml:space="preserve"> and intelligence on their battlefield database. They </w:t>
      </w:r>
      <w:r w:rsidRPr="00361320">
        <w:rPr>
          <w:rStyle w:val="Emphasis"/>
          <w:highlight w:val="green"/>
        </w:rPr>
        <w:t>can direct</w:t>
      </w:r>
      <w:r w:rsidRPr="00361320">
        <w:rPr>
          <w:rStyle w:val="Emphasis"/>
        </w:rPr>
        <w:t xml:space="preserve"> the </w:t>
      </w:r>
      <w:r w:rsidRPr="00361320">
        <w:rPr>
          <w:rStyle w:val="Emphasis"/>
          <w:highlight w:val="green"/>
        </w:rPr>
        <w:t>drones to drop anti-tank munitions</w:t>
      </w:r>
      <w:r w:rsidRPr="00361320">
        <w:rPr>
          <w:rStyle w:val="StyleUnderline"/>
        </w:rPr>
        <w:t xml:space="preserve">, sometimes flying up </w:t>
      </w:r>
      <w:r w:rsidRPr="00361320">
        <w:rPr>
          <w:rStyle w:val="StyleUnderline"/>
          <w:highlight w:val="green"/>
        </w:rPr>
        <w:t>silently</w:t>
      </w:r>
      <w:r w:rsidRPr="00361320">
        <w:rPr>
          <w:rStyle w:val="StyleUnderline"/>
        </w:rPr>
        <w:t xml:space="preserve"> to Russian forces at night as they sleep</w:t>
      </w:r>
      <w:r w:rsidRPr="00361320">
        <w:rPr>
          <w:sz w:val="12"/>
        </w:rPr>
        <w:t xml:space="preserve"> in their vehicles.</w:t>
      </w:r>
    </w:p>
    <w:p w14:paraId="1B20C037" w14:textId="77777777" w:rsidR="00B90CDA" w:rsidRPr="00361320" w:rsidRDefault="00B90CDA" w:rsidP="00B90CDA">
      <w:pPr>
        <w:rPr>
          <w:sz w:val="12"/>
        </w:rPr>
      </w:pPr>
      <w:r w:rsidRPr="00361320">
        <w:rPr>
          <w:rStyle w:val="StyleUnderline"/>
          <w:highlight w:val="green"/>
        </w:rPr>
        <w:t>The</w:t>
      </w:r>
      <w:r w:rsidRPr="00361320">
        <w:rPr>
          <w:rStyle w:val="StyleUnderline"/>
        </w:rPr>
        <w:t xml:space="preserve"> Ukrainian unit's "</w:t>
      </w:r>
      <w:r w:rsidRPr="00361320">
        <w:rPr>
          <w:rStyle w:val="Emphasis"/>
          <w:highlight w:val="green"/>
        </w:rPr>
        <w:t>most sophisticated drones</w:t>
      </w:r>
      <w:r w:rsidRPr="00361320">
        <w:rPr>
          <w:rStyle w:val="Emphasis"/>
        </w:rPr>
        <w:t xml:space="preserve"> are connected </w:t>
      </w:r>
      <w:r w:rsidRPr="00361320">
        <w:rPr>
          <w:rStyle w:val="Emphasis"/>
          <w:highlight w:val="green"/>
        </w:rPr>
        <w:t>us</w:t>
      </w:r>
      <w:r w:rsidRPr="00361320">
        <w:rPr>
          <w:rStyle w:val="Emphasis"/>
        </w:rPr>
        <w:t xml:space="preserve">ing </w:t>
      </w:r>
      <w:proofErr w:type="spellStart"/>
      <w:r w:rsidRPr="00361320">
        <w:rPr>
          <w:rStyle w:val="Emphasis"/>
          <w:highlight w:val="green"/>
        </w:rPr>
        <w:t>Starlink</w:t>
      </w:r>
      <w:proofErr w:type="spellEnd"/>
      <w:r w:rsidRPr="00361320">
        <w:rPr>
          <w:sz w:val="12"/>
        </w:rPr>
        <w:t>," </w:t>
      </w:r>
      <w:r w:rsidRPr="00721F7F">
        <w:rPr>
          <w:sz w:val="12"/>
        </w:rPr>
        <w:t>The Times of London</w:t>
      </w:r>
      <w:r w:rsidRPr="00361320">
        <w:rPr>
          <w:sz w:val="12"/>
        </w:rPr>
        <w:t> wrote. "</w:t>
      </w:r>
      <w:r w:rsidRPr="00361320">
        <w:rPr>
          <w:rStyle w:val="StyleUnderline"/>
        </w:rPr>
        <w:t xml:space="preserve">If we use a drone with thermal vision at night, the drone must connect through </w:t>
      </w:r>
      <w:proofErr w:type="spellStart"/>
      <w:r w:rsidRPr="00361320">
        <w:rPr>
          <w:rStyle w:val="StyleUnderline"/>
        </w:rPr>
        <w:t>Starlink</w:t>
      </w:r>
      <w:proofErr w:type="spellEnd"/>
      <w:r w:rsidRPr="00361320">
        <w:rPr>
          <w:rStyle w:val="StyleUnderline"/>
        </w:rPr>
        <w:t xml:space="preserve"> to the artillery guy and create target acquisition</w:t>
      </w:r>
      <w:r w:rsidRPr="00361320">
        <w:rPr>
          <w:sz w:val="12"/>
        </w:rPr>
        <w:t xml:space="preserve">," an </w:t>
      </w:r>
      <w:proofErr w:type="spellStart"/>
      <w:r w:rsidRPr="00361320">
        <w:rPr>
          <w:sz w:val="12"/>
        </w:rPr>
        <w:t>Aerorozvidka</w:t>
      </w:r>
      <w:proofErr w:type="spellEnd"/>
      <w:r w:rsidRPr="00361320">
        <w:rPr>
          <w:sz w:val="12"/>
        </w:rPr>
        <w:t xml:space="preserve"> officer told the paper.</w:t>
      </w:r>
    </w:p>
    <w:p w14:paraId="527AADB6" w14:textId="77777777" w:rsidR="00B90CDA" w:rsidRPr="00361320" w:rsidRDefault="00B90CDA" w:rsidP="00B90CDA">
      <w:pPr>
        <w:rPr>
          <w:sz w:val="12"/>
        </w:rPr>
      </w:pPr>
      <w:r w:rsidRPr="00361320">
        <w:rPr>
          <w:sz w:val="12"/>
        </w:rPr>
        <w:t xml:space="preserve">The Times wrote that </w:t>
      </w:r>
      <w:proofErr w:type="spellStart"/>
      <w:r w:rsidRPr="00361320">
        <w:rPr>
          <w:rStyle w:val="StyleUnderline"/>
        </w:rPr>
        <w:t>Aerorozvidka</w:t>
      </w:r>
      <w:proofErr w:type="spellEnd"/>
      <w:r w:rsidRPr="00361320">
        <w:rPr>
          <w:rStyle w:val="StyleUnderline"/>
        </w:rPr>
        <w:t xml:space="preserve"> "has been picking off tanks, command trucks, and vehicles carrying electronic equipment since the invasion began," </w:t>
      </w:r>
      <w:r w:rsidRPr="00361320">
        <w:rPr>
          <w:rStyle w:val="Emphasis"/>
          <w:highlight w:val="green"/>
        </w:rPr>
        <w:t>destroying dozens of "priority targets</w:t>
      </w:r>
      <w:r w:rsidRPr="00361320">
        <w:rPr>
          <w:sz w:val="12"/>
        </w:rPr>
        <w:t>."</w:t>
      </w:r>
    </w:p>
    <w:p w14:paraId="4766EDA4" w14:textId="77777777" w:rsidR="00B90CDA" w:rsidRPr="00DC32B1" w:rsidRDefault="00B90CDA" w:rsidP="00B90CDA">
      <w:pPr>
        <w:pStyle w:val="Heading4"/>
      </w:pPr>
      <w:r>
        <w:t xml:space="preserve">Ukrainian victory </w:t>
      </w:r>
      <w:r w:rsidRPr="00DC32B1">
        <w:t>shores</w:t>
      </w:r>
      <w:r>
        <w:t xml:space="preserve"> up global democracy – the alternative is </w:t>
      </w:r>
      <w:r w:rsidRPr="00DC32B1">
        <w:rPr>
          <w:u w:val="single"/>
        </w:rPr>
        <w:t>mass genocide</w:t>
      </w:r>
      <w:r w:rsidRPr="006A51A9">
        <w:t xml:space="preserve"> </w:t>
      </w:r>
      <w:r>
        <w:t>– that’s a decision rule</w:t>
      </w:r>
    </w:p>
    <w:p w14:paraId="52B79434" w14:textId="77777777" w:rsidR="00B90CDA" w:rsidRPr="00421593" w:rsidRDefault="00B90CDA" w:rsidP="00B90CDA">
      <w:pPr>
        <w:rPr>
          <w:rStyle w:val="Style13ptBold"/>
        </w:rPr>
      </w:pPr>
      <w:r>
        <w:rPr>
          <w:rStyle w:val="Style13ptBold"/>
        </w:rPr>
        <w:t xml:space="preserve">Applebaum 3/22 </w:t>
      </w:r>
      <w:r w:rsidRPr="00421593">
        <w:rPr>
          <w:rStyle w:val="Style13ptBold"/>
          <w:b w:val="0"/>
          <w:bCs/>
          <w:sz w:val="16"/>
          <w:szCs w:val="16"/>
        </w:rPr>
        <w:t xml:space="preserve">[(Anne, </w:t>
      </w:r>
      <w:r w:rsidRPr="00421593">
        <w:rPr>
          <w:szCs w:val="16"/>
        </w:rPr>
        <w:t>Senior Fellow at the Johns Hopkins School of Advanced International Studies and the Agora Institute, where she co-directs Arena, a program on disinformation and 21st century propaganda</w:t>
      </w:r>
      <w:r w:rsidRPr="00421593">
        <w:rPr>
          <w:rStyle w:val="Style13ptBold"/>
          <w:b w:val="0"/>
          <w:bCs/>
          <w:sz w:val="16"/>
          <w:szCs w:val="16"/>
        </w:rPr>
        <w:t>) “</w:t>
      </w:r>
      <w:r w:rsidRPr="00421593">
        <w:rPr>
          <w:szCs w:val="16"/>
        </w:rPr>
        <w:t>Ukraine Must Win,” The Atlantic, 3/22/2022] JL</w:t>
      </w:r>
    </w:p>
    <w:p w14:paraId="67BD70BF" w14:textId="77777777" w:rsidR="00B90CDA" w:rsidRPr="00E5086F" w:rsidRDefault="00B90CDA" w:rsidP="00B90CDA">
      <w:pPr>
        <w:rPr>
          <w:sz w:val="12"/>
        </w:rPr>
      </w:pPr>
      <w:r w:rsidRPr="00E5086F">
        <w:rPr>
          <w:sz w:val="12"/>
        </w:rPr>
        <w:t xml:space="preserve">Russian planners expected the entire war, the conquest of Ukraine, to last no more than six weeks. More than half that time has already passed. </w:t>
      </w:r>
      <w:r w:rsidRPr="00E5086F">
        <w:rPr>
          <w:rStyle w:val="StyleUnderline"/>
          <w:highlight w:val="green"/>
        </w:rPr>
        <w:t>There must be an endgame</w:t>
      </w:r>
      <w:r w:rsidRPr="00E5086F">
        <w:rPr>
          <w:rStyle w:val="StyleUnderline"/>
        </w:rPr>
        <w:t>, a moment when the conflict stops</w:t>
      </w:r>
      <w:r w:rsidRPr="00E5086F">
        <w:rPr>
          <w:sz w:val="12"/>
        </w:rPr>
        <w:t xml:space="preserve">. The Ukrainians, and the democratic powers that support Ukraine, must work toward a goal. </w:t>
      </w:r>
      <w:r w:rsidRPr="00E5086F">
        <w:rPr>
          <w:rStyle w:val="StyleUnderline"/>
        </w:rPr>
        <w:t xml:space="preserve">That goal should </w:t>
      </w:r>
      <w:r w:rsidRPr="00E5086F">
        <w:rPr>
          <w:rStyle w:val="StyleUnderline"/>
          <w:highlight w:val="green"/>
        </w:rPr>
        <w:t>not</w:t>
      </w:r>
      <w:r w:rsidRPr="00E5086F">
        <w:rPr>
          <w:rStyle w:val="StyleUnderline"/>
        </w:rPr>
        <w:t xml:space="preserve"> be </w:t>
      </w:r>
      <w:r w:rsidRPr="00E5086F">
        <w:rPr>
          <w:rStyle w:val="StyleUnderline"/>
          <w:highlight w:val="green"/>
        </w:rPr>
        <w:t>a truce, or</w:t>
      </w:r>
      <w:r w:rsidRPr="00E5086F">
        <w:rPr>
          <w:rStyle w:val="StyleUnderline"/>
        </w:rPr>
        <w:t xml:space="preserve"> a </w:t>
      </w:r>
      <w:r w:rsidRPr="00E5086F">
        <w:rPr>
          <w:rStyle w:val="StyleUnderline"/>
          <w:highlight w:val="green"/>
        </w:rPr>
        <w:t>muddle</w:t>
      </w:r>
      <w:r w:rsidRPr="00E5086F">
        <w:rPr>
          <w:rStyle w:val="StyleUnderline"/>
        </w:rPr>
        <w:t>, or a decision to maintain some kind of Ukrainian resistance over the next decade</w:t>
      </w:r>
      <w:r w:rsidRPr="00E5086F">
        <w:rPr>
          <w:sz w:val="12"/>
        </w:rPr>
        <w:t>, or a vow to “bleed Russia dry,” or anything else that will prolong the fighting and the instability. That goal should be a Ukrainian victory.</w:t>
      </w:r>
    </w:p>
    <w:p w14:paraId="699B31C4" w14:textId="77777777" w:rsidR="00B90CDA" w:rsidRPr="00E5086F" w:rsidRDefault="00B90CDA" w:rsidP="00B90CDA">
      <w:pPr>
        <w:rPr>
          <w:sz w:val="12"/>
        </w:rPr>
      </w:pPr>
      <w:r w:rsidRPr="00E5086F">
        <w:rPr>
          <w:sz w:val="12"/>
        </w:rPr>
        <w:t>Before you can achieve something, you have to imagine what it will look like. And in this war, </w:t>
      </w:r>
      <w:r w:rsidRPr="00E5086F">
        <w:rPr>
          <w:rStyle w:val="StyleUnderline"/>
          <w:highlight w:val="green"/>
        </w:rPr>
        <w:t>victory</w:t>
      </w:r>
      <w:r w:rsidRPr="00E5086F">
        <w:rPr>
          <w:rStyle w:val="StyleUnderline"/>
        </w:rPr>
        <w:t xml:space="preserve"> can be imagined without difficulty. It </w:t>
      </w:r>
      <w:r w:rsidRPr="00E5086F">
        <w:rPr>
          <w:rStyle w:val="StyleUnderline"/>
          <w:highlight w:val="green"/>
        </w:rPr>
        <w:t>means</w:t>
      </w:r>
      <w:r w:rsidRPr="00E5086F">
        <w:rPr>
          <w:rStyle w:val="StyleUnderline"/>
        </w:rPr>
        <w:t xml:space="preserve"> that </w:t>
      </w:r>
      <w:r w:rsidRPr="00E5086F">
        <w:rPr>
          <w:rStyle w:val="StyleUnderline"/>
          <w:highlight w:val="green"/>
        </w:rPr>
        <w:t>Ukraine remains a sovereign democracy</w:t>
      </w:r>
      <w:r w:rsidRPr="00E5086F">
        <w:rPr>
          <w:rStyle w:val="StyleUnderline"/>
        </w:rPr>
        <w:t>, with the right to choose its own leaders and make its own treaties. There will be no pro-Russian puppet regime in Kyiv</w:t>
      </w:r>
      <w:r w:rsidRPr="00E5086F">
        <w:rPr>
          <w:sz w:val="12"/>
        </w:rPr>
        <w:t xml:space="preserve">, no need for a prolonged Ukrainian resistance, </w:t>
      </w:r>
      <w:r w:rsidRPr="00E5086F">
        <w:rPr>
          <w:rStyle w:val="StyleUnderline"/>
        </w:rPr>
        <w:t>no continued fighting. The Russian army retreats back over the borders. Maybe those borders could change, or maybe Ukraine could pledge neutrality, but that is for the Ukrainians to decide</w:t>
      </w:r>
      <w:r w:rsidRPr="00E5086F">
        <w:rPr>
          <w:sz w:val="12"/>
        </w:rPr>
        <w:t xml:space="preserve"> and not for outsiders to dictate. Maybe international peacekeepers are needed. </w:t>
      </w:r>
      <w:r w:rsidRPr="00E5086F">
        <w:rPr>
          <w:rStyle w:val="StyleUnderline"/>
        </w:rPr>
        <w:t>Whatever happens, Ukraine must have strong reasons to believe that Russian troops will not quickly return</w:t>
      </w:r>
      <w:r w:rsidRPr="00E5086F">
        <w:rPr>
          <w:sz w:val="12"/>
        </w:rPr>
        <w:t>.</w:t>
      </w:r>
    </w:p>
    <w:p w14:paraId="01D11901" w14:textId="77777777" w:rsidR="00B90CDA" w:rsidRPr="00E5086F" w:rsidRDefault="00B90CDA" w:rsidP="00B90CDA">
      <w:pPr>
        <w:rPr>
          <w:sz w:val="12"/>
        </w:rPr>
      </w:pPr>
      <w:r w:rsidRPr="00E5086F">
        <w:rPr>
          <w:sz w:val="12"/>
        </w:rPr>
        <w:t xml:space="preserve">Imagine, too, the consequences of such a victory. </w:t>
      </w:r>
      <w:r w:rsidRPr="00E5086F">
        <w:rPr>
          <w:rStyle w:val="StyleUnderline"/>
        </w:rPr>
        <w:t>In Washington, most people have long believed that Ukraine is part of a regional conflict, and that Ukraine is a piece of territory that the Russians care more about than we do</w:t>
      </w:r>
      <w:r w:rsidRPr="00E5086F">
        <w:rPr>
          <w:sz w:val="12"/>
        </w:rPr>
        <w:t xml:space="preserve"> and always will. But </w:t>
      </w:r>
      <w:r w:rsidRPr="00E5086F">
        <w:rPr>
          <w:rStyle w:val="StyleUnderline"/>
        </w:rPr>
        <w:t xml:space="preserve">this is no longer true. </w:t>
      </w:r>
      <w:r w:rsidRPr="00E5086F">
        <w:rPr>
          <w:rStyle w:val="Emphasis"/>
        </w:rPr>
        <w:t xml:space="preserve">The </w:t>
      </w:r>
      <w:r w:rsidRPr="00E5086F">
        <w:rPr>
          <w:rStyle w:val="Emphasis"/>
          <w:highlight w:val="green"/>
        </w:rPr>
        <w:t>Ukrainians</w:t>
      </w:r>
      <w:r w:rsidRPr="00E5086F">
        <w:rPr>
          <w:rStyle w:val="Emphasis"/>
        </w:rPr>
        <w:t xml:space="preserve">, and especially their president, Volodymyr </w:t>
      </w:r>
      <w:proofErr w:type="spellStart"/>
      <w:r w:rsidRPr="00E5086F">
        <w:rPr>
          <w:rStyle w:val="Emphasis"/>
        </w:rPr>
        <w:t>Zelensky</w:t>
      </w:r>
      <w:proofErr w:type="spellEnd"/>
      <w:r w:rsidRPr="00E5086F">
        <w:rPr>
          <w:rStyle w:val="Emphasis"/>
        </w:rPr>
        <w:t xml:space="preserve">, have </w:t>
      </w:r>
      <w:r w:rsidRPr="00E5086F">
        <w:rPr>
          <w:rStyle w:val="Emphasis"/>
          <w:highlight w:val="green"/>
        </w:rPr>
        <w:t>made their cause</w:t>
      </w:r>
      <w:r w:rsidRPr="00E5086F">
        <w:rPr>
          <w:rStyle w:val="Emphasis"/>
        </w:rPr>
        <w:t xml:space="preserve"> a </w:t>
      </w:r>
      <w:r w:rsidRPr="00E5086F">
        <w:rPr>
          <w:rStyle w:val="Emphasis"/>
          <w:highlight w:val="green"/>
        </w:rPr>
        <w:t>global</w:t>
      </w:r>
      <w:r w:rsidRPr="00E5086F">
        <w:rPr>
          <w:rStyle w:val="Emphasis"/>
        </w:rPr>
        <w:t xml:space="preserve"> one </w:t>
      </w:r>
      <w:r w:rsidRPr="00E5086F">
        <w:rPr>
          <w:rStyle w:val="Emphasis"/>
          <w:highlight w:val="green"/>
        </w:rPr>
        <w:t>by arguing that they fight for</w:t>
      </w:r>
      <w:r w:rsidRPr="00E5086F">
        <w:rPr>
          <w:rStyle w:val="Emphasis"/>
        </w:rPr>
        <w:t xml:space="preserve"> a set of </w:t>
      </w:r>
      <w:r w:rsidRPr="00E5086F">
        <w:rPr>
          <w:rStyle w:val="Emphasis"/>
          <w:highlight w:val="green"/>
        </w:rPr>
        <w:t>universal</w:t>
      </w:r>
      <w:r w:rsidRPr="00E5086F">
        <w:rPr>
          <w:rStyle w:val="Emphasis"/>
        </w:rPr>
        <w:t xml:space="preserve"> ideas—for </w:t>
      </w:r>
      <w:r w:rsidRPr="00E5086F">
        <w:rPr>
          <w:rStyle w:val="Emphasis"/>
          <w:highlight w:val="green"/>
        </w:rPr>
        <w:t>democracy</w:t>
      </w:r>
      <w:r w:rsidRPr="00E5086F">
        <w:rPr>
          <w:sz w:val="12"/>
        </w:rPr>
        <w:t xml:space="preserve">, yes, but also for a form of civic nationalism, based on patriotism and a respect for the rule of law; </w:t>
      </w:r>
      <w:r w:rsidRPr="00E5086F">
        <w:rPr>
          <w:rStyle w:val="StyleUnderline"/>
        </w:rPr>
        <w:t>for a peaceful Europe</w:t>
      </w:r>
      <w:r w:rsidRPr="00E5086F">
        <w:rPr>
          <w:sz w:val="12"/>
        </w:rPr>
        <w:t xml:space="preserve">, where disputes are resolved by institutions and not warfare; </w:t>
      </w:r>
      <w:r w:rsidRPr="00E5086F">
        <w:rPr>
          <w:rStyle w:val="StyleUnderline"/>
        </w:rPr>
        <w:t>for resistance to dictatorship</w:t>
      </w:r>
      <w:r w:rsidRPr="00E5086F">
        <w:rPr>
          <w:sz w:val="12"/>
        </w:rPr>
        <w:t xml:space="preserve">. </w:t>
      </w:r>
      <w:proofErr w:type="spellStart"/>
      <w:r w:rsidRPr="00E5086F">
        <w:rPr>
          <w:sz w:val="12"/>
        </w:rPr>
        <w:t>Zelensky</w:t>
      </w:r>
      <w:proofErr w:type="spellEnd"/>
      <w:r w:rsidRPr="00E5086F">
        <w:rPr>
          <w:sz w:val="12"/>
        </w:rPr>
        <w:t xml:space="preserve"> has urged Americans to remember Pearl Harbor. He appealed to the German Parliament with the phrase “Never again”—a mantra used to mean that no Hitler would be allowed to arise again—and told members that, in light of the brutal war in his country, those words are now “worthless.” He called on the European Parliament to “prove that you indeed are Europeans” and admit Ukraine to the European Union.</w:t>
      </w:r>
    </w:p>
    <w:p w14:paraId="4DB8E4F3" w14:textId="77777777" w:rsidR="00B90CDA" w:rsidRPr="00E5086F" w:rsidRDefault="00B90CDA" w:rsidP="00B90CDA">
      <w:pPr>
        <w:rPr>
          <w:sz w:val="12"/>
        </w:rPr>
      </w:pPr>
      <w:r w:rsidRPr="00E5086F">
        <w:rPr>
          <w:sz w:val="12"/>
        </w:rPr>
        <w:t xml:space="preserve">This language is effective because </w:t>
      </w:r>
      <w:r w:rsidRPr="00E5086F">
        <w:rPr>
          <w:rStyle w:val="Emphasis"/>
          <w:highlight w:val="green"/>
        </w:rPr>
        <w:t>it evokes</w:t>
      </w:r>
      <w:r w:rsidRPr="00E5086F">
        <w:rPr>
          <w:rStyle w:val="Emphasis"/>
        </w:rPr>
        <w:t xml:space="preserve"> the </w:t>
      </w:r>
      <w:r w:rsidRPr="00E5086F">
        <w:rPr>
          <w:rStyle w:val="Emphasis"/>
          <w:highlight w:val="green"/>
        </w:rPr>
        <w:t>principles that bind together</w:t>
      </w:r>
      <w:r w:rsidRPr="00E5086F">
        <w:rPr>
          <w:rStyle w:val="Emphasis"/>
        </w:rPr>
        <w:t xml:space="preserve"> the majority of </w:t>
      </w:r>
      <w:r w:rsidRPr="00E5086F">
        <w:rPr>
          <w:rStyle w:val="Emphasis"/>
          <w:highlight w:val="green"/>
        </w:rPr>
        <w:t>Europeans, Americans</w:t>
      </w:r>
      <w:r w:rsidRPr="00E5086F">
        <w:rPr>
          <w:rStyle w:val="Emphasis"/>
        </w:rPr>
        <w:t xml:space="preserve">, </w:t>
      </w:r>
      <w:r w:rsidRPr="00E5086F">
        <w:rPr>
          <w:rStyle w:val="Emphasis"/>
          <w:highlight w:val="green"/>
        </w:rPr>
        <w:t>and</w:t>
      </w:r>
      <w:r w:rsidRPr="00E5086F">
        <w:rPr>
          <w:rStyle w:val="Emphasis"/>
        </w:rPr>
        <w:t xml:space="preserve"> many </w:t>
      </w:r>
      <w:r w:rsidRPr="00E5086F">
        <w:rPr>
          <w:rStyle w:val="Emphasis"/>
          <w:highlight w:val="green"/>
        </w:rPr>
        <w:t>other people</w:t>
      </w:r>
      <w:r w:rsidRPr="00E5086F">
        <w:rPr>
          <w:rStyle w:val="Emphasis"/>
        </w:rPr>
        <w:t xml:space="preserve"> around the world</w:t>
      </w:r>
      <w:r w:rsidRPr="00E5086F">
        <w:rPr>
          <w:rStyle w:val="StyleUnderline"/>
        </w:rPr>
        <w:t>, reminding them of how much worse the world was in the bloodier past, and how much worse it could be in the future if those principles no longer matter</w:t>
      </w:r>
      <w:r w:rsidRPr="00E5086F">
        <w:rPr>
          <w:sz w:val="12"/>
        </w:rPr>
        <w:t xml:space="preserve">. The words </w:t>
      </w:r>
      <w:proofErr w:type="spellStart"/>
      <w:r w:rsidRPr="00E5086F">
        <w:rPr>
          <w:sz w:val="12"/>
        </w:rPr>
        <w:t>Zelensky</w:t>
      </w:r>
      <w:proofErr w:type="spellEnd"/>
      <w:r w:rsidRPr="00E5086F">
        <w:rPr>
          <w:sz w:val="12"/>
        </w:rPr>
        <w:t xml:space="preserve"> uses also reverberate because they are true. </w:t>
      </w:r>
      <w:r w:rsidRPr="00E5086F">
        <w:rPr>
          <w:rStyle w:val="Emphasis"/>
        </w:rPr>
        <w:t xml:space="preserve">A </w:t>
      </w:r>
      <w:r w:rsidRPr="00E5086F">
        <w:rPr>
          <w:rStyle w:val="Emphasis"/>
          <w:highlight w:val="green"/>
        </w:rPr>
        <w:t>victory for Ukraine</w:t>
      </w:r>
      <w:r w:rsidRPr="00E5086F">
        <w:rPr>
          <w:rStyle w:val="Emphasis"/>
        </w:rPr>
        <w:t xml:space="preserve"> really </w:t>
      </w:r>
      <w:r w:rsidRPr="00E5086F">
        <w:rPr>
          <w:rStyle w:val="Emphasis"/>
          <w:highlight w:val="green"/>
        </w:rPr>
        <w:t>will be a victory for all who believe in democracy and the rule of law</w:t>
      </w:r>
      <w:r w:rsidRPr="00E5086F">
        <w:rPr>
          <w:sz w:val="12"/>
        </w:rPr>
        <w:t xml:space="preserve">. </w:t>
      </w:r>
      <w:r w:rsidRPr="00E5086F">
        <w:rPr>
          <w:rStyle w:val="StyleUnderline"/>
        </w:rPr>
        <w:t xml:space="preserve">Citizens of </w:t>
      </w:r>
      <w:r w:rsidRPr="00E5086F">
        <w:rPr>
          <w:rStyle w:val="StyleUnderline"/>
          <w:highlight w:val="green"/>
        </w:rPr>
        <w:t>existing democracies and</w:t>
      </w:r>
      <w:r w:rsidRPr="00E5086F">
        <w:rPr>
          <w:rStyle w:val="StyleUnderline"/>
        </w:rPr>
        <w:t xml:space="preserve"> members of the </w:t>
      </w:r>
      <w:r w:rsidRPr="00E5086F">
        <w:rPr>
          <w:rStyle w:val="StyleUnderline"/>
          <w:highlight w:val="green"/>
        </w:rPr>
        <w:t>democratic opposition in Russia, Cuba, Belarus, and Hong Kong will</w:t>
      </w:r>
      <w:r w:rsidRPr="00E5086F">
        <w:rPr>
          <w:rStyle w:val="StyleUnderline"/>
        </w:rPr>
        <w:t xml:space="preserve"> all </w:t>
      </w:r>
      <w:r w:rsidRPr="00E5086F">
        <w:rPr>
          <w:rStyle w:val="StyleUnderline"/>
          <w:highlight w:val="green"/>
        </w:rPr>
        <w:t>be emboldened</w:t>
      </w:r>
      <w:r w:rsidRPr="00E5086F">
        <w:rPr>
          <w:sz w:val="12"/>
        </w:rPr>
        <w:t xml:space="preserve">. “Their struggle is ours,” a Venezuelan acquaintance told me last week. </w:t>
      </w:r>
      <w:r w:rsidRPr="00E5086F">
        <w:rPr>
          <w:rStyle w:val="StyleUnderline"/>
        </w:rPr>
        <w:t>The institutions protecting the states that embody those ideas, most notably the European Union and NATO, will be strengthened too</w:t>
      </w:r>
      <w:r w:rsidRPr="00E5086F">
        <w:rPr>
          <w:sz w:val="12"/>
        </w:rPr>
        <w:t>.</w:t>
      </w:r>
    </w:p>
    <w:p w14:paraId="493410DA" w14:textId="77777777" w:rsidR="00B90CDA" w:rsidRPr="00C76845" w:rsidRDefault="00B90CDA" w:rsidP="00B90CDA">
      <w:pPr>
        <w:rPr>
          <w:sz w:val="12"/>
        </w:rPr>
      </w:pPr>
      <w:proofErr w:type="spellStart"/>
      <w:r w:rsidRPr="00C76845">
        <w:rPr>
          <w:sz w:val="12"/>
        </w:rPr>
        <w:t>Zelensky’s</w:t>
      </w:r>
      <w:proofErr w:type="spellEnd"/>
      <w:r w:rsidRPr="00C76845">
        <w:rPr>
          <w:sz w:val="12"/>
        </w:rPr>
        <w:t xml:space="preserve"> words resonated further because </w:t>
      </w:r>
      <w:r w:rsidRPr="00C76845">
        <w:rPr>
          <w:rStyle w:val="StyleUnderline"/>
        </w:rPr>
        <w:t>the Russians have also given this conflict enormous significance</w:t>
      </w:r>
      <w:r w:rsidRPr="00C76845">
        <w:rPr>
          <w:sz w:val="12"/>
        </w:rPr>
        <w:t>. The Russian foreign minister has just declared that this war will change global politics: “</w:t>
      </w:r>
      <w:r w:rsidRPr="00C76845">
        <w:rPr>
          <w:rStyle w:val="Emphasis"/>
          <w:highlight w:val="green"/>
        </w:rPr>
        <w:t>This is</w:t>
      </w:r>
      <w:r w:rsidRPr="00C76845">
        <w:rPr>
          <w:rStyle w:val="Emphasis"/>
        </w:rPr>
        <w:t xml:space="preserve"> not </w:t>
      </w:r>
      <w:r w:rsidRPr="00C76845">
        <w:rPr>
          <w:rStyle w:val="Emphasis"/>
          <w:highlight w:val="green"/>
        </w:rPr>
        <w:t>about</w:t>
      </w:r>
      <w:r w:rsidRPr="00C76845">
        <w:rPr>
          <w:rStyle w:val="Emphasis"/>
        </w:rPr>
        <w:t xml:space="preserve"> Ukraine at all, but </w:t>
      </w:r>
      <w:r w:rsidRPr="00C76845">
        <w:rPr>
          <w:rStyle w:val="Emphasis"/>
          <w:highlight w:val="green"/>
        </w:rPr>
        <w:t>the world order</w:t>
      </w:r>
      <w:r w:rsidRPr="00C76845">
        <w:rPr>
          <w:rStyle w:val="StyleUnderline"/>
          <w:highlight w:val="green"/>
        </w:rPr>
        <w:t>. The</w:t>
      </w:r>
      <w:r w:rsidRPr="00C76845">
        <w:rPr>
          <w:rStyle w:val="StyleUnderline"/>
        </w:rPr>
        <w:t xml:space="preserve"> current </w:t>
      </w:r>
      <w:r w:rsidRPr="00C76845">
        <w:rPr>
          <w:rStyle w:val="StyleUnderline"/>
          <w:highlight w:val="green"/>
        </w:rPr>
        <w:t>crisis is a fateful, epoch-making moment</w:t>
      </w:r>
      <w:r w:rsidRPr="00C76845">
        <w:rPr>
          <w:rStyle w:val="StyleUnderline"/>
        </w:rPr>
        <w:t xml:space="preserve"> in modern history. It reflects the battle over what the world order will look like.” Much as Stalin once declared that, when the Second World War ended, “everyone imposes his own system as far as his army can reach</w:t>
      </w:r>
      <w:r w:rsidRPr="00C76845">
        <w:rPr>
          <w:sz w:val="12"/>
        </w:rPr>
        <w:t xml:space="preserve">,” President Vladimir Putin had planned for the Russian army to impose Russia’s autocratic, kleptocratic political system on all of Ukraine. </w:t>
      </w:r>
      <w:r w:rsidRPr="00C76845">
        <w:rPr>
          <w:rStyle w:val="StyleUnderline"/>
        </w:rPr>
        <w:t xml:space="preserve">Already, </w:t>
      </w:r>
      <w:r w:rsidRPr="00C76845">
        <w:rPr>
          <w:rStyle w:val="StyleUnderline"/>
          <w:highlight w:val="green"/>
        </w:rPr>
        <w:t>the Russian occupation</w:t>
      </w:r>
      <w:r w:rsidRPr="00C76845">
        <w:rPr>
          <w:rStyle w:val="StyleUnderline"/>
        </w:rPr>
        <w:t xml:space="preserve"> of some eastern-Ukrainian towns </w:t>
      </w:r>
      <w:r w:rsidRPr="00C76845">
        <w:rPr>
          <w:rStyle w:val="StyleUnderline"/>
          <w:highlight w:val="green"/>
        </w:rPr>
        <w:t>resembles the Soviet occupation of Central Europe</w:t>
      </w:r>
      <w:r w:rsidRPr="00C76845">
        <w:rPr>
          <w:sz w:val="12"/>
        </w:rPr>
        <w:t xml:space="preserve"> at the end of World War II. </w:t>
      </w:r>
      <w:r w:rsidRPr="00C76845">
        <w:rPr>
          <w:rStyle w:val="StyleUnderline"/>
        </w:rPr>
        <w:t xml:space="preserve">Public officials and civic leaders—mayors and police but also members of Parliament, journalists, museum curators—have been arrested and not seen since. </w:t>
      </w:r>
      <w:r w:rsidRPr="00C76845">
        <w:rPr>
          <w:rStyle w:val="Emphasis"/>
        </w:rPr>
        <w:t>Civilians have been terrorized at random</w:t>
      </w:r>
      <w:r w:rsidRPr="00C76845">
        <w:rPr>
          <w:sz w:val="12"/>
        </w:rPr>
        <w:t xml:space="preserve">. In Mariupol, authorities report that citizens are being forcibly deported to Russia, just as Soviet secret police deported </w:t>
      </w:r>
      <w:proofErr w:type="spellStart"/>
      <w:r w:rsidRPr="00C76845">
        <w:rPr>
          <w:sz w:val="12"/>
        </w:rPr>
        <w:t>Balts</w:t>
      </w:r>
      <w:proofErr w:type="spellEnd"/>
      <w:r w:rsidRPr="00C76845">
        <w:rPr>
          <w:sz w:val="12"/>
        </w:rPr>
        <w:t xml:space="preserve">, Poles, and others to Russia after the invasions of 1939 and 1945. </w:t>
      </w:r>
      <w:r w:rsidRPr="00C76845">
        <w:rPr>
          <w:rStyle w:val="StyleUnderline"/>
          <w:highlight w:val="green"/>
        </w:rPr>
        <w:t>In the case of a Russian victory</w:t>
      </w:r>
      <w:r w:rsidRPr="00C76845">
        <w:rPr>
          <w:rStyle w:val="StyleUnderline"/>
        </w:rPr>
        <w:t>, these tactics would be applied all over Ukraine, creating mass terror, mass violence, and instability for years to come</w:t>
      </w:r>
      <w:r w:rsidRPr="00C76845">
        <w:rPr>
          <w:sz w:val="12"/>
        </w:rPr>
        <w:t xml:space="preserve">. And, yes, </w:t>
      </w:r>
      <w:r w:rsidRPr="00C76845">
        <w:rPr>
          <w:rStyle w:val="Emphasis"/>
        </w:rPr>
        <w:t xml:space="preserve">if we accept that outcome, </w:t>
      </w:r>
      <w:r w:rsidRPr="00C76845">
        <w:rPr>
          <w:rStyle w:val="Emphasis"/>
          <w:highlight w:val="green"/>
        </w:rPr>
        <w:t>autocrats</w:t>
      </w:r>
      <w:r w:rsidRPr="00C76845">
        <w:rPr>
          <w:rStyle w:val="Emphasis"/>
        </w:rPr>
        <w:t xml:space="preserve"> from Minsk to Caracas to Beijing </w:t>
      </w:r>
      <w:r w:rsidRPr="00C76845">
        <w:rPr>
          <w:rStyle w:val="Emphasis"/>
          <w:highlight w:val="green"/>
        </w:rPr>
        <w:t>will take note: Genocide is</w:t>
      </w:r>
      <w:r w:rsidRPr="00C76845">
        <w:rPr>
          <w:rStyle w:val="Emphasis"/>
        </w:rPr>
        <w:t xml:space="preserve"> now </w:t>
      </w:r>
      <w:r w:rsidRPr="00C76845">
        <w:rPr>
          <w:rStyle w:val="Emphasis"/>
          <w:highlight w:val="green"/>
        </w:rPr>
        <w:t>allowed</w:t>
      </w:r>
      <w:r w:rsidRPr="00C76845">
        <w:rPr>
          <w:i/>
          <w:iCs/>
          <w:sz w:val="12"/>
        </w:rPr>
        <w:t>.</w:t>
      </w:r>
    </w:p>
    <w:p w14:paraId="6D774C1E" w14:textId="77777777" w:rsidR="00B90CDA" w:rsidRDefault="00B90CDA" w:rsidP="00B90CDA"/>
    <w:p w14:paraId="14AFFB56" w14:textId="77777777" w:rsidR="00B90CDA" w:rsidRPr="004711AE" w:rsidRDefault="00B90CDA" w:rsidP="00B90CDA">
      <w:pPr>
        <w:pStyle w:val="Heading4"/>
        <w:rPr>
          <w:rFonts w:cs="Arial"/>
        </w:rPr>
      </w:pPr>
      <w:r>
        <w:rPr>
          <w:rFonts w:cs="Arial"/>
        </w:rPr>
        <w:t xml:space="preserve">Democracy caps a litany of converging </w:t>
      </w:r>
      <w:r w:rsidRPr="00C47630">
        <w:rPr>
          <w:rFonts w:cs="Arial"/>
          <w:u w:val="single"/>
        </w:rPr>
        <w:t>existential threats</w:t>
      </w:r>
      <w:r>
        <w:rPr>
          <w:rFonts w:cs="Arial"/>
        </w:rPr>
        <w:t xml:space="preserve">. </w:t>
      </w:r>
    </w:p>
    <w:p w14:paraId="3E49BD07" w14:textId="77777777" w:rsidR="00B90CDA" w:rsidRPr="004711AE" w:rsidRDefault="00B90CDA" w:rsidP="00B90CDA">
      <w:r w:rsidRPr="004711AE">
        <w:rPr>
          <w:rStyle w:val="Style13ptBold"/>
        </w:rPr>
        <w:t>Diamond 19</w:t>
      </w:r>
      <w:r w:rsidRPr="004711AE">
        <w:t xml:space="preserve">, Professor of Political Science and Sociology at Stanford University, Senior Fellow at the Hoover Institution, Senior Fellow at the Freeman </w:t>
      </w:r>
      <w:proofErr w:type="spellStart"/>
      <w:r w:rsidRPr="004711AE">
        <w:t>Spogli</w:t>
      </w:r>
      <w:proofErr w:type="spellEnd"/>
      <w:r w:rsidRPr="004711AE">
        <w:t xml:space="preserve"> Institute for International Studies, PhD in Sociology from Stanford University, </w:t>
      </w:r>
      <w:r>
        <w:t>(</w:t>
      </w:r>
      <w:r w:rsidRPr="004711AE">
        <w:t>Dr. Larry</w:t>
      </w:r>
      <w:r>
        <w:t xml:space="preserve">, </w:t>
      </w:r>
      <w:r w:rsidRPr="004711AE">
        <w:t>Ill Winds: Saving Democracy from Russian Rage, Chinese Ambition, and American Complacency, p. 199-202</w:t>
      </w:r>
      <w:r>
        <w:t>)</w:t>
      </w:r>
    </w:p>
    <w:p w14:paraId="2DE58485" w14:textId="77777777" w:rsidR="00B90CDA" w:rsidRPr="003D7D43" w:rsidRDefault="00B90CDA" w:rsidP="00B90CDA">
      <w:r w:rsidRPr="009379AB">
        <w:rPr>
          <w:rStyle w:val="StyleUnderline"/>
        </w:rPr>
        <w:t xml:space="preserve">The most obvious response to the </w:t>
      </w:r>
      <w:r w:rsidRPr="009379AB">
        <w:rPr>
          <w:rStyle w:val="Emphasis"/>
        </w:rPr>
        <w:t>ill winds blowing</w:t>
      </w:r>
      <w:r w:rsidRPr="009379AB">
        <w:rPr>
          <w:rStyle w:val="StyleUnderline"/>
        </w:rPr>
        <w:t xml:space="preserve"> from the world’s autocracies is to help the winds of freedom blowing in the </w:t>
      </w:r>
      <w:r w:rsidRPr="009379AB">
        <w:rPr>
          <w:rStyle w:val="Emphasis"/>
        </w:rPr>
        <w:t>other direction</w:t>
      </w:r>
      <w:r w:rsidRPr="003D7D43">
        <w:t xml:space="preserve">. The </w:t>
      </w:r>
      <w:r w:rsidRPr="009379AB">
        <w:rPr>
          <w:rStyle w:val="StyleUnderline"/>
        </w:rPr>
        <w:t>democracies</w:t>
      </w:r>
      <w:r w:rsidRPr="003D7D43">
        <w:t xml:space="preserve"> of the West cannot </w:t>
      </w:r>
      <w:r w:rsidRPr="009379AB">
        <w:rPr>
          <w:rStyle w:val="StyleUnderline"/>
        </w:rPr>
        <w:t xml:space="preserve">save themselves if they do not </w:t>
      </w:r>
      <w:r w:rsidRPr="009379AB">
        <w:rPr>
          <w:rStyle w:val="Emphasis"/>
        </w:rPr>
        <w:t>stand with democrats</w:t>
      </w:r>
      <w:r w:rsidRPr="009379AB">
        <w:rPr>
          <w:rStyle w:val="StyleUnderline"/>
        </w:rPr>
        <w:t xml:space="preserve"> around the world</w:t>
      </w:r>
      <w:r w:rsidRPr="003D7D43">
        <w:t xml:space="preserve">. </w:t>
      </w:r>
      <w:r w:rsidRPr="009379AB">
        <w:rPr>
          <w:rStyle w:val="StyleUnderline"/>
        </w:rPr>
        <w:t>This is truer now than ever</w:t>
      </w:r>
      <w:r w:rsidRPr="003D7D43">
        <w:t xml:space="preserve">, for several reasons. </w:t>
      </w:r>
      <w:r w:rsidRPr="009379AB">
        <w:rPr>
          <w:rStyle w:val="StyleUnderline"/>
        </w:rPr>
        <w:t xml:space="preserve">We live </w:t>
      </w:r>
      <w:r w:rsidRPr="00C97C6B">
        <w:rPr>
          <w:rStyle w:val="StyleUnderline"/>
          <w:highlight w:val="cyan"/>
        </w:rPr>
        <w:t>in a globalized world</w:t>
      </w:r>
      <w:r w:rsidRPr="009379AB">
        <w:rPr>
          <w:rStyle w:val="StyleUnderline"/>
        </w:rPr>
        <w:t xml:space="preserve">, one in which </w:t>
      </w:r>
      <w:r w:rsidRPr="00C97C6B">
        <w:rPr>
          <w:rStyle w:val="Emphasis"/>
          <w:highlight w:val="cyan"/>
        </w:rPr>
        <w:t>models</w:t>
      </w:r>
      <w:r w:rsidRPr="003D7D43">
        <w:t xml:space="preserve">, trends, and ideas </w:t>
      </w:r>
      <w:r w:rsidRPr="00C97C6B">
        <w:rPr>
          <w:rStyle w:val="Emphasis"/>
          <w:highlight w:val="cyan"/>
        </w:rPr>
        <w:t>cascade</w:t>
      </w:r>
      <w:r w:rsidRPr="003D7D43">
        <w:rPr>
          <w:rStyle w:val="StyleUnderline"/>
        </w:rPr>
        <w:t xml:space="preserve"> across borders.</w:t>
      </w:r>
      <w:r w:rsidRPr="009379AB">
        <w:rPr>
          <w:rStyle w:val="StyleUnderline"/>
        </w:rPr>
        <w:t xml:space="preserve"> </w:t>
      </w:r>
      <w:r w:rsidRPr="002200D1">
        <w:rPr>
          <w:rStyle w:val="StyleUnderline"/>
        </w:rPr>
        <w:t xml:space="preserve">Any wind of </w:t>
      </w:r>
      <w:r w:rsidRPr="00C97C6B">
        <w:rPr>
          <w:rStyle w:val="StyleUnderline"/>
          <w:highlight w:val="cyan"/>
        </w:rPr>
        <w:t xml:space="preserve">change may gather </w:t>
      </w:r>
      <w:r w:rsidRPr="00C97C6B">
        <w:rPr>
          <w:rStyle w:val="Emphasis"/>
          <w:highlight w:val="cyan"/>
        </w:rPr>
        <w:t>quickly</w:t>
      </w:r>
      <w:r w:rsidRPr="000B4811">
        <w:rPr>
          <w:rStyle w:val="StyleUnderline"/>
        </w:rPr>
        <w:t xml:space="preserve"> and blow with </w:t>
      </w:r>
      <w:r w:rsidRPr="000B4811">
        <w:rPr>
          <w:rStyle w:val="Emphasis"/>
        </w:rPr>
        <w:t>gale force</w:t>
      </w:r>
      <w:r w:rsidRPr="000B4811">
        <w:rPr>
          <w:rStyle w:val="StyleUnderline"/>
        </w:rPr>
        <w:t xml:space="preserve">. </w:t>
      </w:r>
      <w:r w:rsidRPr="00C97C6B">
        <w:rPr>
          <w:rStyle w:val="StyleUnderline"/>
          <w:highlight w:val="cyan"/>
        </w:rPr>
        <w:t>People</w:t>
      </w:r>
      <w:r w:rsidRPr="009379AB">
        <w:rPr>
          <w:rStyle w:val="StyleUnderline"/>
        </w:rPr>
        <w:t xml:space="preserve"> everywhere </w:t>
      </w:r>
      <w:r w:rsidRPr="00C97C6B">
        <w:rPr>
          <w:rStyle w:val="Emphasis"/>
          <w:highlight w:val="cyan"/>
        </w:rPr>
        <w:t>form ideas</w:t>
      </w:r>
      <w:r w:rsidRPr="009379AB">
        <w:rPr>
          <w:rStyle w:val="StyleUnderline"/>
        </w:rPr>
        <w:t xml:space="preserve"> about how to govern</w:t>
      </w:r>
      <w:r w:rsidRPr="003D7D43">
        <w:t>—or simply about which forms of government and sources of power may be irresistible—</w:t>
      </w:r>
      <w:r w:rsidRPr="009379AB">
        <w:rPr>
          <w:rStyle w:val="StyleUnderline"/>
        </w:rPr>
        <w:t xml:space="preserve">based </w:t>
      </w:r>
      <w:r w:rsidRPr="00C97C6B">
        <w:rPr>
          <w:rStyle w:val="StyleUnderline"/>
          <w:highlight w:val="cyan"/>
        </w:rPr>
        <w:t xml:space="preserve">on what they </w:t>
      </w:r>
      <w:r w:rsidRPr="00C97C6B">
        <w:rPr>
          <w:rStyle w:val="Emphasis"/>
          <w:highlight w:val="cyan"/>
        </w:rPr>
        <w:t>see</w:t>
      </w:r>
      <w:r w:rsidRPr="009379AB">
        <w:rPr>
          <w:rStyle w:val="Emphasis"/>
        </w:rPr>
        <w:t xml:space="preserve"> happening </w:t>
      </w:r>
      <w:r w:rsidRPr="00C97C6B">
        <w:rPr>
          <w:rStyle w:val="Emphasis"/>
          <w:highlight w:val="cyan"/>
        </w:rPr>
        <w:t>elsewhere</w:t>
      </w:r>
      <w:r w:rsidRPr="003D7D43">
        <w:rPr>
          <w:rStyle w:val="StyleUnderline"/>
        </w:rPr>
        <w:t xml:space="preserve">. We are now immersed in a fierce </w:t>
      </w:r>
      <w:r w:rsidRPr="003D7D43">
        <w:rPr>
          <w:rStyle w:val="Emphasis"/>
        </w:rPr>
        <w:t>global contest of ideas</w:t>
      </w:r>
      <w:r w:rsidRPr="009379AB">
        <w:rPr>
          <w:rStyle w:val="StyleUnderline"/>
        </w:rPr>
        <w:t>, information, and norms</w:t>
      </w:r>
      <w:r w:rsidRPr="003D7D43">
        <w:t xml:space="preserve">. In the digital age, that contest is moving at lightning speed, shaping how people think about their political systems and the way the world runs. </w:t>
      </w:r>
      <w:r w:rsidRPr="009379AB">
        <w:rPr>
          <w:rStyle w:val="StyleUnderline"/>
        </w:rPr>
        <w:t xml:space="preserve">As </w:t>
      </w:r>
      <w:r w:rsidRPr="009379AB">
        <w:rPr>
          <w:rStyle w:val="Emphasis"/>
        </w:rPr>
        <w:t>doubts</w:t>
      </w:r>
      <w:r w:rsidRPr="009379AB">
        <w:rPr>
          <w:rStyle w:val="StyleUnderline"/>
        </w:rPr>
        <w:t xml:space="preserve"> about and </w:t>
      </w:r>
      <w:r w:rsidRPr="009379AB">
        <w:rPr>
          <w:rStyle w:val="Emphasis"/>
        </w:rPr>
        <w:t>threats</w:t>
      </w:r>
      <w:r w:rsidRPr="009379AB">
        <w:rPr>
          <w:rStyle w:val="StyleUnderline"/>
        </w:rPr>
        <w:t xml:space="preserve"> to democracy are </w:t>
      </w:r>
      <w:r w:rsidRPr="009379AB">
        <w:rPr>
          <w:rStyle w:val="Emphasis"/>
        </w:rPr>
        <w:t>mounting</w:t>
      </w:r>
      <w:r w:rsidRPr="009379AB">
        <w:rPr>
          <w:rStyle w:val="StyleUnderline"/>
        </w:rPr>
        <w:t xml:space="preserve"> in the West, this is not a contest that the democracies can afford to lose</w:t>
      </w:r>
      <w:r w:rsidRPr="003D7D43">
        <w:t xml:space="preserve">. Globalization, with its flows of trade and information, raises the stakes for us in another way. Authoritarian and badly governed regimes increasingly pose a direct threat to popular sovereignty and the rule of law in our own democracies.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more fully include and empower their own citizens. They must also support people, groups, and institutions struggling to achieve democratic values elsewhere. The best way to counter Russian rage and Chinese ambition is to show that Moscow and Beijing are on the wrong side of history; that people everywhere yearn to be free; and that they can make freedom work to achieve a more just, sustainable, and prosperous society. In our networked age, both idealism and </w:t>
      </w:r>
      <w:r w:rsidRPr="009379AB">
        <w:rPr>
          <w:rStyle w:val="StyleUnderline"/>
        </w:rPr>
        <w:t xml:space="preserve">the harder imperatives of </w:t>
      </w:r>
      <w:r w:rsidRPr="009379AB">
        <w:rPr>
          <w:rStyle w:val="Emphasis"/>
        </w:rPr>
        <w:t>global</w:t>
      </w:r>
      <w:r w:rsidRPr="003D7D43">
        <w:t xml:space="preserve"> power and </w:t>
      </w:r>
      <w:r w:rsidRPr="009379AB">
        <w:rPr>
          <w:rStyle w:val="Emphasis"/>
        </w:rPr>
        <w:t>security</w:t>
      </w:r>
      <w:r w:rsidRPr="009379AB">
        <w:rPr>
          <w:rStyle w:val="StyleUnderline"/>
        </w:rPr>
        <w:t xml:space="preserve"> argue for more democracy, not less</w:t>
      </w:r>
      <w:r w:rsidRPr="003D7D43">
        <w:t xml:space="preserve">. For one thing, </w:t>
      </w:r>
      <w:r w:rsidRPr="009379AB">
        <w:rPr>
          <w:rStyle w:val="StyleUnderline"/>
        </w:rPr>
        <w:t>if we do not worry about</w:t>
      </w:r>
      <w:r w:rsidRPr="003D7D43">
        <w:t xml:space="preserve"> the </w:t>
      </w:r>
      <w:r w:rsidRPr="009379AB">
        <w:rPr>
          <w:rStyle w:val="StyleUnderline"/>
        </w:rPr>
        <w:t>quality of governance</w:t>
      </w:r>
      <w:r w:rsidRPr="003D7D43">
        <w:t xml:space="preserve"> in lower-income countries, </w:t>
      </w:r>
      <w:r w:rsidRPr="00C97C6B">
        <w:rPr>
          <w:rStyle w:val="StyleUnderline"/>
          <w:highlight w:val="cyan"/>
        </w:rPr>
        <w:t>we will face</w:t>
      </w:r>
      <w:r w:rsidRPr="009379AB">
        <w:rPr>
          <w:rStyle w:val="StyleUnderline"/>
        </w:rPr>
        <w:t xml:space="preserve"> more and more </w:t>
      </w:r>
      <w:r w:rsidRPr="009379AB">
        <w:rPr>
          <w:rStyle w:val="Emphasis"/>
        </w:rPr>
        <w:t xml:space="preserve">troubled and </w:t>
      </w:r>
      <w:r w:rsidRPr="00C97C6B">
        <w:rPr>
          <w:rStyle w:val="Emphasis"/>
          <w:highlight w:val="cyan"/>
        </w:rPr>
        <w:t>failing states</w:t>
      </w:r>
      <w:r w:rsidRPr="00C97C6B">
        <w:rPr>
          <w:rStyle w:val="StyleUnderline"/>
          <w:highlight w:val="cyan"/>
        </w:rPr>
        <w:t xml:space="preserve">. </w:t>
      </w:r>
      <w:r w:rsidRPr="00C97C6B">
        <w:rPr>
          <w:rStyle w:val="Emphasis"/>
          <w:highlight w:val="cyan"/>
        </w:rPr>
        <w:t>Famine</w:t>
      </w:r>
      <w:r w:rsidRPr="00C97C6B">
        <w:rPr>
          <w:rStyle w:val="StyleUnderline"/>
          <w:highlight w:val="cyan"/>
        </w:rPr>
        <w:t xml:space="preserve"> and </w:t>
      </w:r>
      <w:r w:rsidRPr="00C97C6B">
        <w:rPr>
          <w:rStyle w:val="Emphasis"/>
          <w:highlight w:val="cyan"/>
        </w:rPr>
        <w:t>genocide</w:t>
      </w:r>
      <w:r w:rsidRPr="009379AB">
        <w:rPr>
          <w:rStyle w:val="StyleUnderline"/>
        </w:rPr>
        <w:t xml:space="preserve"> are the curse of authoritarian states, not democratic ones. Outright </w:t>
      </w:r>
      <w:r w:rsidRPr="00C97C6B">
        <w:rPr>
          <w:rStyle w:val="Emphasis"/>
          <w:highlight w:val="cyan"/>
        </w:rPr>
        <w:t>state collapse</w:t>
      </w:r>
      <w:r w:rsidRPr="009379AB">
        <w:rPr>
          <w:rStyle w:val="StyleUnderline"/>
        </w:rPr>
        <w:t xml:space="preserve"> is the ultimate, bitter fruit of tyranny. When countries like </w:t>
      </w:r>
      <w:r w:rsidRPr="00C97C6B">
        <w:rPr>
          <w:rStyle w:val="Emphasis"/>
          <w:highlight w:val="cyan"/>
        </w:rPr>
        <w:t>Syria</w:t>
      </w:r>
      <w:r w:rsidRPr="00C97C6B">
        <w:rPr>
          <w:rStyle w:val="StyleUnderline"/>
          <w:highlight w:val="cyan"/>
        </w:rPr>
        <w:t xml:space="preserve">, </w:t>
      </w:r>
      <w:r w:rsidRPr="00C97C6B">
        <w:rPr>
          <w:rStyle w:val="Emphasis"/>
          <w:highlight w:val="cyan"/>
        </w:rPr>
        <w:t>Libya</w:t>
      </w:r>
      <w:r w:rsidRPr="00C97C6B">
        <w:rPr>
          <w:rStyle w:val="StyleUnderline"/>
          <w:highlight w:val="cyan"/>
        </w:rPr>
        <w:t xml:space="preserve">, and </w:t>
      </w:r>
      <w:r w:rsidRPr="00C97C6B">
        <w:rPr>
          <w:rStyle w:val="Emphasis"/>
          <w:highlight w:val="cyan"/>
        </w:rPr>
        <w:t>Afghanistan</w:t>
      </w:r>
      <w:r w:rsidRPr="009379AB">
        <w:rPr>
          <w:rStyle w:val="StyleUnderline"/>
        </w:rPr>
        <w:t xml:space="preserve"> descend </w:t>
      </w:r>
      <w:r w:rsidRPr="00C97C6B">
        <w:rPr>
          <w:rStyle w:val="StyleUnderline"/>
          <w:highlight w:val="cyan"/>
        </w:rPr>
        <w:t xml:space="preserve">into </w:t>
      </w:r>
      <w:r w:rsidRPr="00C97C6B">
        <w:rPr>
          <w:rStyle w:val="Emphasis"/>
          <w:highlight w:val="cyan"/>
        </w:rPr>
        <w:t>civil war</w:t>
      </w:r>
      <w:r w:rsidRPr="009379AB">
        <w:rPr>
          <w:rStyle w:val="StyleUnderline"/>
        </w:rPr>
        <w:t>; when poor states in Africa cannot generate jobs and improve their citizens’ lives due to rule by corrupt and callous strongmen; when Central American societies are held hostage by brutal gangs and kleptocratic rulers, people flee—and wash up on the shores of the democracies</w:t>
      </w:r>
      <w:r w:rsidRPr="003D7D43">
        <w:t xml:space="preserve">. Europe and the United States cannot withstand the rising pressures of immigration unless they work to support better, more stable and accountable government in troubled countries. </w:t>
      </w:r>
      <w:r w:rsidRPr="009379AB">
        <w:rPr>
          <w:rStyle w:val="StyleUnderline"/>
        </w:rPr>
        <w:t>The world has</w:t>
      </w:r>
      <w:r w:rsidRPr="003D7D43">
        <w:t xml:space="preserve"> simply </w:t>
      </w:r>
      <w:r w:rsidRPr="009379AB">
        <w:rPr>
          <w:rStyle w:val="StyleUnderline"/>
        </w:rPr>
        <w:t>grown too small</w:t>
      </w:r>
      <w:r w:rsidRPr="003D7D43">
        <w:t xml:space="preserve">, too flat, and too fast </w:t>
      </w:r>
      <w:r w:rsidRPr="009379AB">
        <w:rPr>
          <w:rStyle w:val="StyleUnderline"/>
        </w:rPr>
        <w:t xml:space="preserve">to </w:t>
      </w:r>
      <w:r w:rsidRPr="009379AB">
        <w:rPr>
          <w:rStyle w:val="Emphasis"/>
        </w:rPr>
        <w:t>wall off</w:t>
      </w:r>
      <w:r w:rsidRPr="003D7D43">
        <w:t xml:space="preserve"> rotten </w:t>
      </w:r>
      <w:r w:rsidRPr="009379AB">
        <w:rPr>
          <w:rStyle w:val="StyleUnderline"/>
        </w:rPr>
        <w:t>states</w:t>
      </w:r>
      <w:r w:rsidRPr="003D7D43">
        <w:t xml:space="preserve"> and pretend they are on some other planet. </w:t>
      </w:r>
      <w:r w:rsidRPr="009379AB">
        <w:rPr>
          <w:rStyle w:val="Emphasis"/>
        </w:rPr>
        <w:t>Hard security interests</w:t>
      </w:r>
      <w:r w:rsidRPr="009379AB">
        <w:rPr>
          <w:rStyle w:val="StyleUnderline"/>
        </w:rPr>
        <w:t xml:space="preserve"> are at stake</w:t>
      </w:r>
      <w:r w:rsidRPr="003D7D43">
        <w:t xml:space="preserve">. As even the Trump administration’s 2017 National Security Strategy makes clear, </w:t>
      </w:r>
      <w:r w:rsidRPr="009379AB">
        <w:rPr>
          <w:rStyle w:val="StyleUnderline"/>
        </w:rPr>
        <w:t xml:space="preserve">the </w:t>
      </w:r>
      <w:r w:rsidRPr="00C97C6B">
        <w:rPr>
          <w:rStyle w:val="Emphasis"/>
          <w:highlight w:val="cyan"/>
        </w:rPr>
        <w:t>main threats</w:t>
      </w:r>
      <w:r w:rsidRPr="003D7D43">
        <w:t xml:space="preserve"> to U.S. national security </w:t>
      </w:r>
      <w:r w:rsidRPr="009379AB">
        <w:rPr>
          <w:rStyle w:val="StyleUnderline"/>
        </w:rPr>
        <w:t xml:space="preserve">all </w:t>
      </w:r>
      <w:r w:rsidRPr="00C97C6B">
        <w:rPr>
          <w:rStyle w:val="StyleUnderline"/>
          <w:highlight w:val="cyan"/>
        </w:rPr>
        <w:t xml:space="preserve">stem from </w:t>
      </w:r>
      <w:r w:rsidRPr="00C97C6B">
        <w:rPr>
          <w:rStyle w:val="Emphasis"/>
          <w:highlight w:val="cyan"/>
        </w:rPr>
        <w:t>authoritarianism</w:t>
      </w:r>
      <w:r w:rsidRPr="009379AB">
        <w:rPr>
          <w:rStyle w:val="StyleUnderline"/>
        </w:rPr>
        <w:t xml:space="preserve">, whether in the form of tyrannies </w:t>
      </w:r>
      <w:r w:rsidRPr="00C97C6B">
        <w:rPr>
          <w:rStyle w:val="StyleUnderline"/>
          <w:highlight w:val="cyan"/>
        </w:rPr>
        <w:t xml:space="preserve">from </w:t>
      </w:r>
      <w:r w:rsidRPr="00C97C6B">
        <w:rPr>
          <w:rStyle w:val="Emphasis"/>
          <w:highlight w:val="cyan"/>
        </w:rPr>
        <w:t>Russia</w:t>
      </w:r>
      <w:r w:rsidRPr="009379AB">
        <w:rPr>
          <w:rStyle w:val="StyleUnderline"/>
        </w:rPr>
        <w:t xml:space="preserve"> and </w:t>
      </w:r>
      <w:r w:rsidRPr="00C97C6B">
        <w:rPr>
          <w:rStyle w:val="Emphasis"/>
          <w:highlight w:val="cyan"/>
        </w:rPr>
        <w:t>China</w:t>
      </w:r>
      <w:r w:rsidRPr="009379AB">
        <w:rPr>
          <w:rStyle w:val="StyleUnderline"/>
        </w:rPr>
        <w:t xml:space="preserve"> to </w:t>
      </w:r>
      <w:r w:rsidRPr="00C97C6B">
        <w:rPr>
          <w:rStyle w:val="Emphasis"/>
          <w:highlight w:val="cyan"/>
        </w:rPr>
        <w:t>Iran</w:t>
      </w:r>
      <w:r w:rsidRPr="00C97C6B">
        <w:rPr>
          <w:rStyle w:val="StyleUnderline"/>
          <w:highlight w:val="cyan"/>
        </w:rPr>
        <w:t xml:space="preserve"> and </w:t>
      </w:r>
      <w:r w:rsidRPr="00C97C6B">
        <w:rPr>
          <w:rStyle w:val="Emphasis"/>
          <w:highlight w:val="cyan"/>
        </w:rPr>
        <w:t>North Korea</w:t>
      </w:r>
      <w:r w:rsidRPr="00C97C6B">
        <w:rPr>
          <w:rStyle w:val="StyleUnderline"/>
          <w:highlight w:val="cyan"/>
        </w:rPr>
        <w:t xml:space="preserve"> or</w:t>
      </w:r>
      <w:r w:rsidRPr="009379AB">
        <w:rPr>
          <w:rStyle w:val="StyleUnderline"/>
        </w:rPr>
        <w:t xml:space="preserve"> in the guise of antidemocratic terrorist movements such as </w:t>
      </w:r>
      <w:r w:rsidRPr="00C97C6B">
        <w:rPr>
          <w:rStyle w:val="Emphasis"/>
          <w:highlight w:val="cyan"/>
        </w:rPr>
        <w:t>ISIS</w:t>
      </w:r>
      <w:r w:rsidRPr="00C97C6B">
        <w:rPr>
          <w:highlight w:val="cyan"/>
        </w:rPr>
        <w:t>.</w:t>
      </w:r>
      <w:r w:rsidRPr="000B4811">
        <w:t xml:space="preserve">1 </w:t>
      </w:r>
      <w:r w:rsidRPr="000B4811">
        <w:rPr>
          <w:rStyle w:val="StyleUnderline"/>
        </w:rPr>
        <w:t xml:space="preserve">By </w:t>
      </w:r>
      <w:r w:rsidRPr="00C97C6B">
        <w:rPr>
          <w:rStyle w:val="StyleUnderline"/>
          <w:highlight w:val="cyan"/>
        </w:rPr>
        <w:t>supporting</w:t>
      </w:r>
      <w:r w:rsidRPr="009379AB">
        <w:rPr>
          <w:rStyle w:val="StyleUnderline"/>
        </w:rPr>
        <w:t xml:space="preserve"> the development of </w:t>
      </w:r>
      <w:r w:rsidRPr="00C97C6B">
        <w:rPr>
          <w:rStyle w:val="StyleUnderline"/>
          <w:highlight w:val="cyan"/>
        </w:rPr>
        <w:t>democracy</w:t>
      </w:r>
      <w:r w:rsidRPr="009379AB">
        <w:rPr>
          <w:rStyle w:val="StyleUnderline"/>
        </w:rPr>
        <w:t xml:space="preserve"> around the world, </w:t>
      </w:r>
      <w:r w:rsidRPr="000B4811">
        <w:rPr>
          <w:rStyle w:val="StyleUnderline"/>
        </w:rPr>
        <w:t xml:space="preserve">we </w:t>
      </w:r>
      <w:r w:rsidRPr="00C97C6B">
        <w:rPr>
          <w:rStyle w:val="StyleUnderline"/>
          <w:highlight w:val="cyan"/>
        </w:rPr>
        <w:t>can deny</w:t>
      </w:r>
      <w:r w:rsidRPr="002200D1">
        <w:rPr>
          <w:rStyle w:val="StyleUnderline"/>
        </w:rPr>
        <w:t xml:space="preserve"> these</w:t>
      </w:r>
      <w:r w:rsidRPr="009379AB">
        <w:rPr>
          <w:rStyle w:val="StyleUnderline"/>
        </w:rPr>
        <w:t xml:space="preserve"> authoritarian adversaries the </w:t>
      </w:r>
      <w:r w:rsidRPr="00C97C6B">
        <w:rPr>
          <w:rStyle w:val="Emphasis"/>
          <w:highlight w:val="cyan"/>
        </w:rPr>
        <w:t>geopolitical running room</w:t>
      </w:r>
      <w:r w:rsidRPr="009379AB">
        <w:rPr>
          <w:rStyle w:val="StyleUnderline"/>
        </w:rPr>
        <w:t xml:space="preserve"> they seek</w:t>
      </w:r>
      <w:r w:rsidRPr="003D7D43">
        <w:t xml:space="preserve">. Just as Russia, China, and Iran are trying to undermine democracies to bend other countries to their will, so too can </w:t>
      </w:r>
      <w:r w:rsidRPr="009379AB">
        <w:rPr>
          <w:rStyle w:val="StyleUnderline"/>
        </w:rPr>
        <w:t xml:space="preserve">we </w:t>
      </w:r>
      <w:r w:rsidRPr="009379AB">
        <w:rPr>
          <w:rStyle w:val="Emphasis"/>
        </w:rPr>
        <w:t>contain</w:t>
      </w:r>
      <w:r w:rsidRPr="003D7D43">
        <w:t xml:space="preserve"> these </w:t>
      </w:r>
      <w:r w:rsidRPr="009379AB">
        <w:rPr>
          <w:rStyle w:val="StyleUnderline"/>
        </w:rPr>
        <w:t>autocrats’ ambitions by helping</w:t>
      </w:r>
      <w:r w:rsidRPr="003D7D43">
        <w:t xml:space="preserve"> other countries </w:t>
      </w:r>
      <w:r w:rsidRPr="009379AB">
        <w:rPr>
          <w:rStyle w:val="StyleUnderline"/>
        </w:rPr>
        <w:t>build effective</w:t>
      </w:r>
      <w:r w:rsidRPr="003D7D43">
        <w:t xml:space="preserve">, resilient </w:t>
      </w:r>
      <w:r w:rsidRPr="009379AB">
        <w:rPr>
          <w:rStyle w:val="StyleUnderline"/>
        </w:rPr>
        <w:t>democracies</w:t>
      </w:r>
      <w:r w:rsidRPr="003D7D43">
        <w:t xml:space="preserve"> that can withstand the dictators’ malevolence. Of course, democratically elected governments with open societies will not support the American line on every issue. But no free society wants to mortgage its future to another country. The American national interest would best be secured by a pluralistic world of free countries—one in which autocrats can no longer use corruption and coercion to gobble up resources, alliances, and territory. If you look back over our history to see who has posed a threat to the United States and our allies, it has always been authoritarian regimes and empires. As political scientists have long noted, </w:t>
      </w:r>
      <w:r w:rsidRPr="00C97C6B">
        <w:rPr>
          <w:rStyle w:val="Emphasis"/>
          <w:highlight w:val="cyan"/>
        </w:rPr>
        <w:t>no two democracies</w:t>
      </w:r>
      <w:r w:rsidRPr="00C97C6B">
        <w:rPr>
          <w:rStyle w:val="StyleUnderline"/>
          <w:highlight w:val="cyan"/>
        </w:rPr>
        <w:t xml:space="preserve"> have </w:t>
      </w:r>
      <w:r w:rsidRPr="00C97C6B">
        <w:rPr>
          <w:rStyle w:val="Emphasis"/>
          <w:highlight w:val="cyan"/>
        </w:rPr>
        <w:t>ever gone to war</w:t>
      </w:r>
      <w:r w:rsidRPr="009379AB">
        <w:rPr>
          <w:rStyle w:val="StyleUnderline"/>
        </w:rPr>
        <w:t xml:space="preserve"> with each other—</w:t>
      </w:r>
      <w:r w:rsidRPr="00C97C6B">
        <w:rPr>
          <w:rStyle w:val="Emphasis"/>
          <w:highlight w:val="cyan"/>
        </w:rPr>
        <w:t>ever</w:t>
      </w:r>
      <w:r w:rsidRPr="00C97C6B">
        <w:rPr>
          <w:rStyle w:val="StyleUnderline"/>
          <w:highlight w:val="cyan"/>
        </w:rPr>
        <w:t>. It is not</w:t>
      </w:r>
      <w:r w:rsidRPr="009379AB">
        <w:rPr>
          <w:rStyle w:val="StyleUnderline"/>
        </w:rPr>
        <w:t xml:space="preserve"> the </w:t>
      </w:r>
      <w:r w:rsidRPr="00C97C6B">
        <w:rPr>
          <w:rStyle w:val="StyleUnderline"/>
          <w:highlight w:val="cyan"/>
        </w:rPr>
        <w:t>democracies</w:t>
      </w:r>
      <w:r w:rsidRPr="009379AB">
        <w:rPr>
          <w:rStyle w:val="StyleUnderline"/>
        </w:rPr>
        <w:t xml:space="preserve"> of the world that are </w:t>
      </w:r>
      <w:r w:rsidRPr="00C97C6B">
        <w:rPr>
          <w:rStyle w:val="StyleUnderline"/>
          <w:highlight w:val="cyan"/>
        </w:rPr>
        <w:t>supporting</w:t>
      </w:r>
      <w:r w:rsidRPr="009379AB">
        <w:rPr>
          <w:rStyle w:val="StyleUnderline"/>
        </w:rPr>
        <w:t xml:space="preserve"> international </w:t>
      </w:r>
      <w:r w:rsidRPr="00C97C6B">
        <w:rPr>
          <w:rStyle w:val="Emphasis"/>
          <w:highlight w:val="cyan"/>
        </w:rPr>
        <w:t>terrorism</w:t>
      </w:r>
      <w:r w:rsidRPr="00C97C6B">
        <w:rPr>
          <w:rStyle w:val="StyleUnderline"/>
          <w:highlight w:val="cyan"/>
        </w:rPr>
        <w:t xml:space="preserve">, proliferating </w:t>
      </w:r>
      <w:r w:rsidRPr="00C97C6B">
        <w:rPr>
          <w:rStyle w:val="Emphasis"/>
          <w:highlight w:val="cyan"/>
        </w:rPr>
        <w:t>w</w:t>
      </w:r>
      <w:r w:rsidRPr="009477E8">
        <w:rPr>
          <w:rStyle w:val="StyleUnderline"/>
        </w:rPr>
        <w:t xml:space="preserve">eapons of </w:t>
      </w:r>
      <w:r w:rsidRPr="00C97C6B">
        <w:rPr>
          <w:rStyle w:val="Emphasis"/>
          <w:highlight w:val="cyan"/>
        </w:rPr>
        <w:t>m</w:t>
      </w:r>
      <w:r w:rsidRPr="009477E8">
        <w:rPr>
          <w:rStyle w:val="StyleUnderline"/>
        </w:rPr>
        <w:t>ass</w:t>
      </w:r>
      <w:r w:rsidRPr="003D7D43">
        <w:t xml:space="preserve"> </w:t>
      </w:r>
      <w:r w:rsidRPr="00C97C6B">
        <w:rPr>
          <w:rStyle w:val="Emphasis"/>
          <w:highlight w:val="cyan"/>
        </w:rPr>
        <w:t>d</w:t>
      </w:r>
      <w:r w:rsidRPr="009477E8">
        <w:rPr>
          <w:rStyle w:val="StyleUnderline"/>
        </w:rPr>
        <w:t>estruction</w:t>
      </w:r>
      <w:r w:rsidRPr="003D7D43">
        <w:t xml:space="preserve">, </w:t>
      </w:r>
      <w:r w:rsidRPr="009379AB">
        <w:rPr>
          <w:rStyle w:val="StyleUnderline"/>
        </w:rPr>
        <w:t>or threatening the territory of their neighbors</w:t>
      </w:r>
      <w:r w:rsidRPr="003D7D43">
        <w:t>.</w:t>
      </w:r>
    </w:p>
    <w:p w14:paraId="6E094B6A" w14:textId="77777777" w:rsidR="00B90CDA" w:rsidRDefault="00B90CDA" w:rsidP="00B90CDA">
      <w:pPr>
        <w:pStyle w:val="Heading2"/>
      </w:pPr>
      <w:r w:rsidRPr="00253B82">
        <w:t xml:space="preserve">1NC </w:t>
      </w:r>
    </w:p>
    <w:p w14:paraId="759F054F" w14:textId="77777777" w:rsidR="00B90CDA" w:rsidRDefault="00B90CDA" w:rsidP="00B90CDA">
      <w:pPr>
        <w:pStyle w:val="Heading4"/>
      </w:pPr>
      <w:r>
        <w:t>Interpretation: affirmatives can only fiat a ban on the private appropriation of outer space, they cannot fiat a new property rights or redistribution regime that would result in the reduction of the private appropriation of outer space</w:t>
      </w:r>
    </w:p>
    <w:p w14:paraId="709BA5CD" w14:textId="77777777" w:rsidR="00B90CDA" w:rsidRDefault="00B90CDA" w:rsidP="00B90CDA">
      <w:pPr>
        <w:pStyle w:val="Heading4"/>
      </w:pPr>
      <w:r>
        <w:t xml:space="preserve">Violation: recognizing space as a </w:t>
      </w:r>
      <w:proofErr w:type="gramStart"/>
      <w:r>
        <w:t>global commons</w:t>
      </w:r>
      <w:proofErr w:type="gramEnd"/>
      <w:r>
        <w:t xml:space="preserve"> is not itself a ban. </w:t>
      </w:r>
    </w:p>
    <w:p w14:paraId="1E349E4A" w14:textId="77777777" w:rsidR="00B90CDA" w:rsidRDefault="00B90CDA" w:rsidP="00B90CDA">
      <w:pPr>
        <w:pStyle w:val="Heading4"/>
      </w:pPr>
      <w:r>
        <w:t xml:space="preserve">Its effects topical— the argument is that the introduction of licensing and profit sharing would result in less private appropriation. </w:t>
      </w:r>
    </w:p>
    <w:p w14:paraId="63A93740" w14:textId="77777777" w:rsidR="00B90CDA" w:rsidRDefault="00B90CDA" w:rsidP="00B90CDA">
      <w:pPr>
        <w:pStyle w:val="Heading4"/>
      </w:pPr>
      <w:r>
        <w:t xml:space="preserve">We’ve inserted a section from their Vollmer 20 </w:t>
      </w:r>
      <w:proofErr w:type="spellStart"/>
      <w:r>
        <w:t>ev</w:t>
      </w:r>
      <w:proofErr w:type="spellEnd"/>
      <w:r>
        <w:t xml:space="preserve">— it proves the </w:t>
      </w:r>
      <w:proofErr w:type="spellStart"/>
      <w:r>
        <w:t>aff</w:t>
      </w:r>
      <w:proofErr w:type="spellEnd"/>
      <w:r>
        <w:t xml:space="preserve"> creates a global liability regime</w:t>
      </w:r>
    </w:p>
    <w:p w14:paraId="6DB97F31" w14:textId="77777777" w:rsidR="00B90CDA" w:rsidRPr="00E049D1" w:rsidRDefault="00B90CDA" w:rsidP="00B90CDA">
      <w:r w:rsidRPr="00CE0767">
        <w:rPr>
          <w:rStyle w:val="Style13ptBold"/>
        </w:rPr>
        <w:t xml:space="preserve">Vollmer 20 </w:t>
      </w:r>
      <w:r>
        <w:t xml:space="preserve">[Sarah Louise Vollmer (St. Mary's University School of Law), “The Right Stuff in </w:t>
      </w:r>
      <w:proofErr w:type="spellStart"/>
      <w:r>
        <w:t>Geospace</w:t>
      </w:r>
      <w:proofErr w:type="spellEnd"/>
      <w:r>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t>&gt; ]CT</w:t>
      </w:r>
      <w:proofErr w:type="gramEnd"/>
    </w:p>
    <w:p w14:paraId="00517F0E" w14:textId="77777777" w:rsidR="00B90CDA" w:rsidRDefault="00B90CDA" w:rsidP="00B90CDA">
      <w:pPr>
        <w:rPr>
          <w:rStyle w:val="StyleUnderline"/>
        </w:rPr>
      </w:pPr>
      <w:r w:rsidRPr="00623D7E">
        <w:t>even</w:t>
      </w:r>
      <w:r w:rsidRPr="00623D7E">
        <w:rPr>
          <w:rStyle w:val="Emphasis"/>
        </w:rPr>
        <w:t xml:space="preserve"> non-participants receive a benefit from the use of the commons.</w:t>
      </w:r>
      <w:r w:rsidRPr="00623D7E">
        <w:rPr>
          <w:rStyle w:val="StyleUnderline"/>
        </w:rPr>
        <w:t xml:space="preserve"> In effect, beneficiaries are </w:t>
      </w:r>
      <w:proofErr w:type="gramStart"/>
      <w:r w:rsidRPr="00623D7E">
        <w:rPr>
          <w:rStyle w:val="StyleUnderline"/>
        </w:rPr>
        <w:t>free-riding</w:t>
      </w:r>
      <w:proofErr w:type="gramEnd"/>
      <w:r w:rsidRPr="00623D7E">
        <w:rPr>
          <w:rStyle w:val="StyleUnderline"/>
        </w:rPr>
        <w:t xml:space="preserve"> from the capital</w:t>
      </w:r>
      <w:r w:rsidRPr="00FE1C0C">
        <w:rPr>
          <w:rStyle w:val="StyleUnderline"/>
        </w:rPr>
        <w:t xml:space="preserve"> investment of spacefaring nations and entities</w:t>
      </w:r>
      <w:r w:rsidRPr="000B3A06">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proofErr w:type="spellStart"/>
      <w:r w:rsidRPr="004C46FA">
        <w:rPr>
          <w:rStyle w:val="StyleUnderline"/>
        </w:rPr>
        <w:t>geospace</w:t>
      </w:r>
      <w:proofErr w:type="spellEnd"/>
      <w:r w:rsidRPr="004C46FA">
        <w:rPr>
          <w:rStyle w:val="Emphasis"/>
        </w:rPr>
        <w:t xml:space="preserve"> </w:t>
      </w:r>
      <w:r w:rsidRPr="00867C6E">
        <w:rPr>
          <w:rStyle w:val="Emphasis"/>
          <w:highlight w:val="yellow"/>
        </w:rPr>
        <w:t>delimitation and global liability</w:t>
      </w:r>
      <w:r>
        <w:rPr>
          <w:rStyle w:val="Emphasis"/>
        </w:rPr>
        <w:t xml:space="preserve"> ¶ </w:t>
      </w:r>
      <w:r>
        <w:t xml:space="preserve">1. </w:t>
      </w:r>
      <w:proofErr w:type="spellStart"/>
      <w:r>
        <w:t>Geospace</w:t>
      </w:r>
      <w:proofErr w:type="spellEnd"/>
      <w:r>
        <w:t xml:space="preserv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t>. Each instance explained in Part II infra, arose out of public necessity to ensure and protect the maximum utility of the global commons, witho</w:t>
      </w:r>
      <w:r w:rsidRPr="000B3A06">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p>
    <w:p w14:paraId="5183E020" w14:textId="77777777" w:rsidR="00B90CDA" w:rsidRDefault="00B90CDA" w:rsidP="00B90CDA">
      <w:pPr>
        <w:pStyle w:val="Heading4"/>
      </w:pPr>
      <w:r>
        <w:t>1] They can claim advantages that are about why the redistributive aspect of their solvency mechanism is good.</w:t>
      </w:r>
    </w:p>
    <w:p w14:paraId="4B3A13A0" w14:textId="77777777" w:rsidR="00B90CDA" w:rsidRDefault="00B90CDA" w:rsidP="00B90CDA">
      <w:pPr>
        <w:pStyle w:val="Heading4"/>
      </w:pPr>
      <w:r>
        <w:t xml:space="preserve">2] Effects topicality wrecks limits— any </w:t>
      </w:r>
      <w:proofErr w:type="spellStart"/>
      <w:r>
        <w:t>aff</w:t>
      </w:r>
      <w:proofErr w:type="spellEnd"/>
      <w:r>
        <w:t xml:space="preserve"> can be topical through its effects, </w:t>
      </w:r>
      <w:proofErr w:type="spellStart"/>
      <w:r>
        <w:t>its</w:t>
      </w:r>
      <w:proofErr w:type="spellEnd"/>
      <w:r>
        <w:t xml:space="preserve"> just a question of reading enough internal links to get to an argument that resembles a topical action. </w:t>
      </w:r>
    </w:p>
    <w:p w14:paraId="0E0FCDD9" w14:textId="77777777" w:rsidR="00B90CDA" w:rsidRPr="00E049D1" w:rsidRDefault="00B90CDA" w:rsidP="00B90CDA"/>
    <w:p w14:paraId="0F58C6D1" w14:textId="77777777" w:rsidR="00B90CDA" w:rsidRPr="00253B82" w:rsidRDefault="00B90CDA" w:rsidP="00B90CDA">
      <w:pPr>
        <w:keepNext/>
        <w:keepLines/>
        <w:spacing w:before="40"/>
        <w:outlineLvl w:val="3"/>
        <w:rPr>
          <w:rFonts w:eastAsiaTheme="majorEastAsia" w:cstheme="majorBidi"/>
          <w:b/>
          <w:bCs/>
          <w:sz w:val="26"/>
          <w:szCs w:val="26"/>
        </w:rPr>
      </w:pPr>
      <w:r w:rsidRPr="00253B82">
        <w:rPr>
          <w:rFonts w:eastAsiaTheme="majorEastAsia" w:cstheme="majorBidi"/>
          <w:b/>
          <w:bCs/>
          <w:sz w:val="26"/>
          <w:szCs w:val="26"/>
        </w:rPr>
        <w:t>Vote on fairness it’s necessary to determine the better debater.</w:t>
      </w:r>
    </w:p>
    <w:p w14:paraId="5BCFF041" w14:textId="77777777" w:rsidR="00B90CDA" w:rsidRPr="00253B82" w:rsidRDefault="00B90CDA" w:rsidP="00B90CDA">
      <w:pPr>
        <w:keepNext/>
        <w:keepLines/>
        <w:spacing w:before="40"/>
        <w:outlineLvl w:val="3"/>
        <w:rPr>
          <w:rFonts w:eastAsiaTheme="majorEastAsia" w:cstheme="majorBidi"/>
          <w:b/>
          <w:bCs/>
          <w:sz w:val="26"/>
          <w:szCs w:val="26"/>
        </w:rPr>
      </w:pPr>
      <w:r w:rsidRPr="00253B82">
        <w:rPr>
          <w:rFonts w:eastAsiaTheme="majorEastAsia" w:cstheme="majorBidi"/>
          <w:b/>
          <w:bCs/>
          <w:sz w:val="26"/>
          <w:szCs w:val="26"/>
        </w:rPr>
        <w:t>Vote on education it’s the reason schools fund debate.</w:t>
      </w:r>
    </w:p>
    <w:p w14:paraId="5340CD85" w14:textId="77777777" w:rsidR="00B90CDA" w:rsidRPr="00253B82" w:rsidRDefault="00B90CDA" w:rsidP="00B90CDA">
      <w:pPr>
        <w:keepNext/>
        <w:keepLines/>
        <w:spacing w:before="40"/>
        <w:outlineLvl w:val="3"/>
        <w:rPr>
          <w:rFonts w:eastAsiaTheme="majorEastAsia" w:cstheme="majorBidi"/>
          <w:b/>
          <w:bCs/>
          <w:sz w:val="26"/>
          <w:szCs w:val="26"/>
        </w:rPr>
      </w:pPr>
      <w:r w:rsidRPr="00253B82">
        <w:rPr>
          <w:rFonts w:eastAsiaTheme="majorEastAsia" w:cstheme="majorBidi"/>
          <w:b/>
          <w:bCs/>
          <w:sz w:val="26"/>
          <w:szCs w:val="26"/>
        </w:rPr>
        <w:t>Use competing</w:t>
      </w:r>
      <w:r w:rsidRPr="00253B82">
        <w:rPr>
          <w:rFonts w:eastAsiaTheme="majorEastAsia"/>
          <w:b/>
          <w:bCs/>
          <w:sz w:val="26"/>
          <w:szCs w:val="26"/>
        </w:rPr>
        <w:t xml:space="preserve"> interpretations</w:t>
      </w:r>
      <w:r>
        <w:rPr>
          <w:rFonts w:eastAsiaTheme="majorEastAsia"/>
          <w:b/>
          <w:bCs/>
          <w:sz w:val="26"/>
          <w:szCs w:val="26"/>
        </w:rPr>
        <w:t xml:space="preserve"> – </w:t>
      </w:r>
      <w:r w:rsidRPr="00253B82">
        <w:rPr>
          <w:rFonts w:eastAsiaTheme="majorEastAsia"/>
          <w:b/>
          <w:bCs/>
          <w:sz w:val="26"/>
          <w:szCs w:val="26"/>
        </w:rPr>
        <w:t xml:space="preserve">it deters future abuse by creating consistent norms that debaters can be held to in the future. </w:t>
      </w:r>
    </w:p>
    <w:p w14:paraId="78195455" w14:textId="77777777" w:rsidR="00B90CDA" w:rsidRPr="00253B82" w:rsidRDefault="00B90CDA" w:rsidP="00B90CDA">
      <w:pPr>
        <w:keepNext/>
        <w:keepLines/>
        <w:spacing w:before="40"/>
        <w:outlineLvl w:val="3"/>
        <w:rPr>
          <w:rFonts w:eastAsiaTheme="majorEastAsia" w:cstheme="majorBidi"/>
          <w:b/>
          <w:bCs/>
          <w:sz w:val="26"/>
          <w:szCs w:val="26"/>
        </w:rPr>
      </w:pPr>
      <w:r w:rsidRPr="00253B82">
        <w:rPr>
          <w:rFonts w:eastAsiaTheme="majorEastAsia" w:cstheme="majorBidi"/>
          <w:b/>
          <w:bCs/>
          <w:sz w:val="26"/>
          <w:szCs w:val="26"/>
        </w:rPr>
        <w:t xml:space="preserve">Drop the debater - </w:t>
      </w:r>
      <w:r w:rsidRPr="00253B82">
        <w:rPr>
          <w:rFonts w:eastAsiaTheme="majorEastAsia"/>
          <w:b/>
          <w:bCs/>
          <w:sz w:val="26"/>
          <w:szCs w:val="26"/>
        </w:rPr>
        <w:t xml:space="preserve">dropping the </w:t>
      </w:r>
      <w:proofErr w:type="spellStart"/>
      <w:r w:rsidRPr="00253B82">
        <w:rPr>
          <w:rFonts w:eastAsiaTheme="majorEastAsia"/>
          <w:b/>
          <w:bCs/>
          <w:sz w:val="26"/>
          <w:szCs w:val="26"/>
        </w:rPr>
        <w:t>arg</w:t>
      </w:r>
      <w:proofErr w:type="spellEnd"/>
      <w:r w:rsidRPr="00253B82">
        <w:rPr>
          <w:rFonts w:eastAsiaTheme="majorEastAsia"/>
          <w:b/>
          <w:bCs/>
          <w:sz w:val="26"/>
          <w:szCs w:val="26"/>
        </w:rPr>
        <w:t xml:space="preserve"> is severance, it shifts the debate in the 1ar, mooting 7 minutes of offense. </w:t>
      </w:r>
    </w:p>
    <w:p w14:paraId="0576678C" w14:textId="77777777" w:rsidR="005B349F" w:rsidRDefault="005B349F" w:rsidP="00F665E8"/>
    <w:p w14:paraId="7E42D1DF" w14:textId="77777777" w:rsidR="00A75EAF" w:rsidRPr="00C32179" w:rsidRDefault="00A75EAF" w:rsidP="00F665E8"/>
    <w:p w14:paraId="4BC6D9E7" w14:textId="77777777" w:rsidR="00F665E8" w:rsidRPr="006817B6" w:rsidRDefault="00F665E8" w:rsidP="00F665E8">
      <w:pPr>
        <w:pStyle w:val="Heading2"/>
      </w:pPr>
      <w:r>
        <w:t>Case</w:t>
      </w:r>
    </w:p>
    <w:p w14:paraId="26A24411" w14:textId="77777777" w:rsidR="00F665E8" w:rsidRDefault="00F665E8" w:rsidP="00F665E8">
      <w:pPr>
        <w:pStyle w:val="Heading4"/>
      </w:pPr>
      <w:r>
        <w:t xml:space="preserve">Presumption – there’s zero legal basis or enforcement mechanism for space as a </w:t>
      </w:r>
      <w:proofErr w:type="gramStart"/>
      <w:r>
        <w:t>“commons”</w:t>
      </w:r>
      <w:proofErr w:type="gramEnd"/>
    </w:p>
    <w:p w14:paraId="3A1A0F27" w14:textId="77777777" w:rsidR="00F665E8" w:rsidRPr="00DD6C38" w:rsidRDefault="00F665E8" w:rsidP="00F665E8">
      <w:pPr>
        <w:rPr>
          <w:rStyle w:val="Style13ptBold"/>
        </w:rPr>
      </w:pPr>
      <w:r>
        <w:rPr>
          <w:rStyle w:val="Style13ptBold"/>
        </w:rPr>
        <w:t xml:space="preserve">Herzfeld et al 15 </w:t>
      </w:r>
      <w:r w:rsidRPr="00DD6C38">
        <w:rPr>
          <w:rStyle w:val="Style13ptBold"/>
          <w:b w:val="0"/>
          <w:bCs/>
          <w:sz w:val="16"/>
          <w:szCs w:val="16"/>
        </w:rPr>
        <w:t xml:space="preserve">[(Dr. Henry, </w:t>
      </w:r>
      <w:r w:rsidRPr="00DD6C38">
        <w:rPr>
          <w:szCs w:val="16"/>
        </w:rPr>
        <w:t>Research Professor of Space Policy and International Affairs at George Washington University</w:t>
      </w:r>
      <w:r w:rsidRPr="00DD6C38">
        <w:rPr>
          <w:rStyle w:val="Style13ptBold"/>
          <w:b w:val="0"/>
          <w:bCs/>
          <w:sz w:val="16"/>
          <w:szCs w:val="16"/>
        </w:rPr>
        <w:t>) “</w:t>
      </w:r>
      <w:r w:rsidRPr="00DD6C38">
        <w:rPr>
          <w:szCs w:val="16"/>
        </w:rPr>
        <w:t>How Simple Terms Mislead Us: The Pitfalls of Thinking about Outer Space as a Commons,” Secure World Foundation, 2015] JL</w:t>
      </w:r>
    </w:p>
    <w:p w14:paraId="14C40FE1" w14:textId="77777777" w:rsidR="00F665E8" w:rsidRDefault="00F665E8" w:rsidP="00F665E8">
      <w:pPr>
        <w:rPr>
          <w:sz w:val="12"/>
        </w:rPr>
      </w:pPr>
      <w:r w:rsidRPr="00A62635">
        <w:rPr>
          <w:sz w:val="12"/>
        </w:rPr>
        <w:t xml:space="preserve">Furthermore, </w:t>
      </w:r>
      <w:r w:rsidRPr="00A62635">
        <w:rPr>
          <w:rStyle w:val="StyleUnderline"/>
          <w:highlight w:val="green"/>
        </w:rPr>
        <w:t xml:space="preserve">there is a </w:t>
      </w:r>
      <w:r w:rsidRPr="00A62635">
        <w:rPr>
          <w:rStyle w:val="Emphasis"/>
          <w:highlight w:val="green"/>
        </w:rPr>
        <w:t>logical contradiction</w:t>
      </w:r>
      <w:r w:rsidRPr="00A62635">
        <w:rPr>
          <w:rStyle w:val="StyleUnderline"/>
        </w:rPr>
        <w:t xml:space="preserve"> in this discussion about outer space being treated as a </w:t>
      </w:r>
      <w:proofErr w:type="gramStart"/>
      <w:r w:rsidRPr="00A62635">
        <w:rPr>
          <w:rStyle w:val="StyleUnderline"/>
        </w:rPr>
        <w:t>commons</w:t>
      </w:r>
      <w:proofErr w:type="gramEnd"/>
      <w:r w:rsidRPr="00A62635">
        <w:rPr>
          <w:sz w:val="12"/>
        </w:rPr>
        <w:t xml:space="preserve">. If </w:t>
      </w:r>
      <w:r w:rsidRPr="00A62635">
        <w:rPr>
          <w:rStyle w:val="StyleUnderline"/>
          <w:highlight w:val="green"/>
        </w:rPr>
        <w:t xml:space="preserve">a </w:t>
      </w:r>
      <w:proofErr w:type="gramStart"/>
      <w:r w:rsidRPr="00A62635">
        <w:rPr>
          <w:rStyle w:val="StyleUnderline"/>
          <w:highlight w:val="green"/>
        </w:rPr>
        <w:t>commons</w:t>
      </w:r>
      <w:proofErr w:type="gramEnd"/>
      <w:r w:rsidRPr="00A62635">
        <w:rPr>
          <w:rStyle w:val="StyleUnderline"/>
          <w:highlight w:val="green"/>
        </w:rPr>
        <w:t xml:space="preserve"> needs a sovereign government</w:t>
      </w:r>
      <w:r w:rsidRPr="00A62635">
        <w:rPr>
          <w:rStyle w:val="StyleUnderline"/>
        </w:rPr>
        <w:t xml:space="preserve"> to grant the open territory to the use of all peopl</w:t>
      </w:r>
      <w:r w:rsidRPr="00A62635">
        <w:rPr>
          <w:sz w:val="12"/>
        </w:rPr>
        <w:t xml:space="preserve">e, it is that government that has to oversee, regulate, and enforce that charter. </w:t>
      </w:r>
      <w:r w:rsidRPr="00A62635">
        <w:rPr>
          <w:rStyle w:val="StyleUnderline"/>
        </w:rPr>
        <w:t xml:space="preserve">Art. II of </w:t>
      </w:r>
      <w:r w:rsidRPr="00A62635">
        <w:rPr>
          <w:rStyle w:val="StyleUnderline"/>
          <w:highlight w:val="green"/>
        </w:rPr>
        <w:t>the OST prohibits</w:t>
      </w:r>
      <w:r w:rsidRPr="00A62635">
        <w:rPr>
          <w:rStyle w:val="StyleUnderline"/>
        </w:rPr>
        <w:t xml:space="preserve"> national </w:t>
      </w:r>
      <w:r w:rsidRPr="00A62635">
        <w:rPr>
          <w:rStyle w:val="StyleUnderline"/>
          <w:highlight w:val="green"/>
        </w:rPr>
        <w:t>sovereignty</w:t>
      </w:r>
      <w:r w:rsidRPr="00A62635">
        <w:rPr>
          <w:rStyle w:val="StyleUnderline"/>
        </w:rPr>
        <w:t xml:space="preserve"> in outer space. Thus, it is an area without a government</w:t>
      </w:r>
      <w:r w:rsidRPr="00A62635">
        <w:rPr>
          <w:sz w:val="12"/>
        </w:rPr>
        <w:t xml:space="preserve">. Even if all nations regard outer space as a “commons,” it is a very different concept from any commons that has been established in the past. </w:t>
      </w:r>
      <w:r w:rsidRPr="00A62635">
        <w:rPr>
          <w:rStyle w:val="StyleUnderline"/>
          <w:highlight w:val="green"/>
        </w:rPr>
        <w:t xml:space="preserve">There is </w:t>
      </w:r>
      <w:r w:rsidRPr="00A62635">
        <w:rPr>
          <w:rStyle w:val="Emphasis"/>
          <w:highlight w:val="green"/>
        </w:rPr>
        <w:t>no</w:t>
      </w:r>
      <w:r w:rsidRPr="00A62635">
        <w:rPr>
          <w:rStyle w:val="Emphasis"/>
        </w:rPr>
        <w:t xml:space="preserve"> real </w:t>
      </w:r>
      <w:r w:rsidRPr="00A62635">
        <w:rPr>
          <w:rStyle w:val="Emphasis"/>
          <w:highlight w:val="green"/>
        </w:rPr>
        <w:t>legal precedent</w:t>
      </w:r>
      <w:r w:rsidRPr="00A62635">
        <w:rPr>
          <w:rStyle w:val="StyleUnderline"/>
        </w:rPr>
        <w:t xml:space="preserve">, </w:t>
      </w:r>
      <w:r w:rsidRPr="00A62635">
        <w:rPr>
          <w:rStyle w:val="Emphasis"/>
        </w:rPr>
        <w:t xml:space="preserve">no true means of </w:t>
      </w:r>
      <w:r w:rsidRPr="00A62635">
        <w:rPr>
          <w:rStyle w:val="Emphasis"/>
          <w:highlight w:val="green"/>
        </w:rPr>
        <w:t>oversight or enforcement</w:t>
      </w:r>
      <w:r w:rsidRPr="00A62635">
        <w:rPr>
          <w:rStyle w:val="StyleUnderline"/>
        </w:rPr>
        <w:t>, and therefore should not be confused with any of the many ways that concept has been applied to the territory or oceans of the Earth</w:t>
      </w:r>
      <w:r w:rsidRPr="00A62635">
        <w:rPr>
          <w:sz w:val="12"/>
        </w:rPr>
        <w:t xml:space="preserve">. Thinking about space as a </w:t>
      </w:r>
      <w:proofErr w:type="gramStart"/>
      <w:r w:rsidRPr="00A62635">
        <w:rPr>
          <w:sz w:val="12"/>
        </w:rPr>
        <w:t>global commons</w:t>
      </w:r>
      <w:proofErr w:type="gramEnd"/>
      <w:r w:rsidRPr="00A62635">
        <w:rPr>
          <w:sz w:val="12"/>
        </w:rPr>
        <w:t xml:space="preserve"> may be a laudatory ideal, and one that perhaps can be regarded as a very long-term goal for society. But, </w:t>
      </w:r>
      <w:r w:rsidRPr="00A62635">
        <w:rPr>
          <w:rStyle w:val="StyleUnderline"/>
          <w:highlight w:val="green"/>
        </w:rPr>
        <w:t>it is hardly</w:t>
      </w:r>
      <w:r w:rsidRPr="00A62635">
        <w:rPr>
          <w:rStyle w:val="StyleUnderline"/>
        </w:rPr>
        <w:t xml:space="preserve"> a </w:t>
      </w:r>
      <w:r w:rsidRPr="00A62635">
        <w:rPr>
          <w:rStyle w:val="StyleUnderline"/>
          <w:highlight w:val="green"/>
        </w:rPr>
        <w:t>practical</w:t>
      </w:r>
      <w:r w:rsidRPr="00A62635">
        <w:rPr>
          <w:rStyle w:val="StyleUnderline"/>
        </w:rPr>
        <w:t xml:space="preserve"> solution or goal for the problems we face today</w:t>
      </w:r>
      <w:r w:rsidRPr="00A62635">
        <w:rPr>
          <w:sz w:val="12"/>
        </w:rPr>
        <w:t>, witnessed by at least a thousand years of precedent in law and practice coupled with radically different technologies, exponential world population growth from 500 million people (at most) in Roman times and the Middle Ages to over 7 billion people today,38 and other radical political and social changes.</w:t>
      </w:r>
    </w:p>
    <w:p w14:paraId="40A1F3DE" w14:textId="1246A005" w:rsidR="00F665E8" w:rsidRDefault="00F665E8" w:rsidP="00F665E8">
      <w:pPr>
        <w:pStyle w:val="Heading3"/>
      </w:pPr>
      <w:r>
        <w:t>Debris</w:t>
      </w:r>
    </w:p>
    <w:p w14:paraId="3A759146" w14:textId="47DDDF02" w:rsidR="005B349F" w:rsidRPr="005B349F" w:rsidRDefault="005B349F" w:rsidP="005B349F">
      <w:pPr>
        <w:pStyle w:val="Heading4"/>
      </w:pPr>
      <w:r>
        <w:t>Reject laundry list impacts— none of them have external impacts and don’t let them sandbag on more in the 1ar.</w:t>
      </w:r>
    </w:p>
    <w:p w14:paraId="6693C854" w14:textId="77777777" w:rsidR="005B349F" w:rsidRPr="005B349F" w:rsidRDefault="005B349F" w:rsidP="005B349F">
      <w:pPr>
        <w:rPr>
          <w:sz w:val="12"/>
        </w:rPr>
      </w:pPr>
    </w:p>
    <w:p w14:paraId="71812B75" w14:textId="77777777" w:rsidR="00F665E8" w:rsidRPr="00100A2B" w:rsidRDefault="00F665E8" w:rsidP="00F665E8">
      <w:pPr>
        <w:pStyle w:val="Heading4"/>
        <w:numPr>
          <w:ilvl w:val="0"/>
          <w:numId w:val="15"/>
        </w:numPr>
        <w:tabs>
          <w:tab w:val="num" w:pos="360"/>
        </w:tabs>
      </w:pPr>
      <w:r w:rsidRPr="00100A2B">
        <w:t xml:space="preserve">Alt cause – broad space privatization and existing debris. </w:t>
      </w:r>
    </w:p>
    <w:p w14:paraId="036D1547" w14:textId="77777777" w:rsidR="00F665E8" w:rsidRPr="00100A2B" w:rsidRDefault="00F665E8" w:rsidP="00F665E8">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r w:rsidRPr="00FB3D96">
        <w:t>https://doi.org/10.1016/j.jsse.2019.05.007</w:t>
      </w:r>
      <w:r w:rsidRPr="00100A2B">
        <w:t>] TDI</w:t>
      </w:r>
    </w:p>
    <w:p w14:paraId="0AD5FC52" w14:textId="77777777" w:rsidR="00F665E8" w:rsidRPr="00100A2B" w:rsidRDefault="00F665E8" w:rsidP="00F665E8">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past experience and business as usual will not work in this changed environment. </w:t>
      </w:r>
      <w:r w:rsidRPr="00100A2B">
        <w:t>New standards, space policy, and licensing approaches are powerful levers that can shape the future of operations and the debris environment.</w:t>
      </w:r>
    </w:p>
    <w:p w14:paraId="4E3D79C1" w14:textId="77777777" w:rsidR="00F665E8" w:rsidRPr="00100A2B" w:rsidRDefault="00F665E8" w:rsidP="00F665E8">
      <w:r w:rsidRPr="00100A2B">
        <w:t xml:space="preserve">2. Characterizing </w:t>
      </w:r>
      <w:proofErr w:type="spellStart"/>
      <w:r w:rsidRPr="00100A2B">
        <w:t>NewSpace</w:t>
      </w:r>
      <w:proofErr w:type="spellEnd"/>
      <w:r w:rsidRPr="00100A2B">
        <w:t>: a step change in the space environment</w:t>
      </w:r>
    </w:p>
    <w:p w14:paraId="2774C226" w14:textId="77777777" w:rsidR="00F665E8" w:rsidRPr="00100A2B" w:rsidRDefault="00F665E8" w:rsidP="00F665E8">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4548E7E6" w14:textId="77777777" w:rsidR="00F665E8" w:rsidRPr="00100A2B" w:rsidRDefault="00F665E8" w:rsidP="00F665E8">
      <w:r w:rsidRPr="00100A2B">
        <w:t>[Table 1 Omitted]</w:t>
      </w:r>
    </w:p>
    <w:p w14:paraId="18F52FF5" w14:textId="77777777" w:rsidR="00F665E8" w:rsidRPr="00100A2B" w:rsidRDefault="00F665E8" w:rsidP="00F665E8">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113D95D6" w14:textId="77777777" w:rsidR="00F665E8" w:rsidRPr="00100A2B" w:rsidRDefault="00F665E8" w:rsidP="00F665E8">
      <w:r w:rsidRPr="00100A2B">
        <w:t>Current space safety, space surveillance, collision avoidance (COLA) and debris mitigation processes have been designed for and have evolved with the current population profile, launch rates and density of LEO space.</w:t>
      </w:r>
    </w:p>
    <w:p w14:paraId="02A9DF54" w14:textId="77777777" w:rsidR="00F665E8" w:rsidRPr="00100A2B" w:rsidRDefault="00F665E8" w:rsidP="00F665E8">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p>
    <w:p w14:paraId="49E94FEA" w14:textId="77777777" w:rsidR="00F665E8" w:rsidRPr="00100A2B" w:rsidRDefault="00F665E8" w:rsidP="00F665E8">
      <w:r w:rsidRPr="00100A2B">
        <w:t>3. Compounding effects of better SSA, more satellites, and new operational concepts</w:t>
      </w:r>
    </w:p>
    <w:p w14:paraId="16AB98E8" w14:textId="77777777" w:rsidR="00F665E8" w:rsidRPr="00100A2B" w:rsidRDefault="00F665E8" w:rsidP="00F665E8">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5015BF0B" w14:textId="77777777" w:rsidR="00F665E8" w:rsidRPr="00100A2B" w:rsidRDefault="00F665E8" w:rsidP="00F665E8">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6D4EDCC3" w14:textId="77777777" w:rsidR="00F665E8" w:rsidRPr="00100A2B" w:rsidRDefault="00F665E8" w:rsidP="00F665E8">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on line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057827E5" w14:textId="77777777" w:rsidR="00F665E8" w:rsidRPr="00100A2B" w:rsidRDefault="00F665E8" w:rsidP="00F665E8">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6D9F23D3" w14:textId="77777777" w:rsidR="00F665E8" w:rsidRPr="00100A2B" w:rsidRDefault="00F665E8" w:rsidP="00F665E8">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0D2E593B" w14:textId="77777777" w:rsidR="00F665E8" w:rsidRPr="00624789" w:rsidRDefault="00F665E8" w:rsidP="00F665E8">
      <w:pPr>
        <w:rPr>
          <w:b/>
          <w:sz w:val="22"/>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 xml:space="preserve">add thousands of satellites </w:t>
      </w:r>
      <w:r w:rsidRPr="009524A0">
        <w:rPr>
          <w:rStyle w:val="StyleUnderline"/>
        </w:rPr>
        <w:t>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4621DE69" w14:textId="77777777" w:rsidR="00F665E8" w:rsidRPr="00F22B32" w:rsidRDefault="00F665E8" w:rsidP="00F665E8">
      <w:pPr>
        <w:pStyle w:val="ListParagraph"/>
        <w:keepNext/>
        <w:keepLines/>
        <w:numPr>
          <w:ilvl w:val="0"/>
          <w:numId w:val="15"/>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1C5E41E8" w14:textId="77777777" w:rsidR="00F665E8" w:rsidRPr="00100A2B" w:rsidRDefault="00F665E8" w:rsidP="00F665E8">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67131A00" w14:textId="77777777" w:rsidR="00F665E8" w:rsidRPr="00100A2B" w:rsidRDefault="00F665E8" w:rsidP="00F665E8">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62D95F18" w14:textId="77777777" w:rsidR="00F665E8" w:rsidRPr="00F22B32" w:rsidRDefault="00F665E8" w:rsidP="00F665E8">
      <w:pPr>
        <w:pStyle w:val="ListParagraph"/>
        <w:keepNext/>
        <w:keepLines/>
        <w:numPr>
          <w:ilvl w:val="0"/>
          <w:numId w:val="15"/>
        </w:numPr>
        <w:spacing w:before="200"/>
        <w:ind w:left="360"/>
        <w:outlineLvl w:val="3"/>
        <w:rPr>
          <w:rFonts w:eastAsia="Malgun Gothic" w:cs="Times New Roman"/>
          <w:b/>
          <w:iCs/>
          <w:sz w:val="26"/>
        </w:rPr>
      </w:pPr>
      <w:r w:rsidRPr="00F22B32">
        <w:rPr>
          <w:rFonts w:eastAsia="Malgun Gothic" w:cs="Times New Roman"/>
          <w:b/>
          <w:iCs/>
          <w:sz w:val="26"/>
        </w:rPr>
        <w:t>Time frame – Kessler effect 200 years away</w:t>
      </w:r>
    </w:p>
    <w:p w14:paraId="4822078A" w14:textId="77777777" w:rsidR="00F665E8" w:rsidRPr="00100A2B" w:rsidRDefault="00F665E8" w:rsidP="00F665E8">
      <w:pPr>
        <w:rPr>
          <w:rFonts w:eastAsia="Calibri"/>
        </w:rPr>
      </w:pPr>
      <w:bookmarkStart w:id="1"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1"/>
    <w:p w14:paraId="5C882195" w14:textId="77777777" w:rsidR="00F665E8" w:rsidRPr="00100A2B" w:rsidRDefault="00F665E8" w:rsidP="00F665E8">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6D7D32E8" w14:textId="77777777" w:rsidR="00F665E8" w:rsidRDefault="00F665E8" w:rsidP="00F665E8">
      <w:pPr>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7716F00E" w14:textId="77777777" w:rsidR="00F665E8" w:rsidRPr="002D7C42" w:rsidRDefault="00F665E8" w:rsidP="00F665E8">
      <w:pPr>
        <w:pStyle w:val="Heading4"/>
        <w:numPr>
          <w:ilvl w:val="0"/>
          <w:numId w:val="14"/>
        </w:numPr>
        <w:rPr>
          <w:rFonts w:cs="Arial"/>
        </w:rPr>
      </w:pPr>
      <w:r w:rsidRPr="002D7C42">
        <w:rPr>
          <w:rFonts w:cs="Arial"/>
        </w:rPr>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14:paraId="46043A01" w14:textId="77777777" w:rsidR="00F665E8" w:rsidRPr="002D7C42" w:rsidRDefault="00F665E8" w:rsidP="00F665E8">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2B320803" w14:textId="77777777" w:rsidR="00F665E8" w:rsidRPr="002D7C42" w:rsidRDefault="00F665E8" w:rsidP="00F665E8">
      <w:r w:rsidRPr="002D7C42">
        <w:t xml:space="preserve">So, just </w:t>
      </w:r>
      <w:r w:rsidRPr="002D7C42">
        <w:rPr>
          <w:u w:val="single"/>
        </w:rPr>
        <w:t>how do we keep our</w:t>
      </w:r>
      <w:r w:rsidRPr="002D7C42">
        <w:t xml:space="preserve"> space </w:t>
      </w:r>
      <w:r w:rsidRPr="002D7C42">
        <w:rPr>
          <w:u w:val="single"/>
        </w:rPr>
        <w:t>stations, ships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We’re talking about a vast collection of spent rockets, dead satellites, flotsam, jetsam, lagan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w:t>
      </w:r>
      <w:proofErr w:type="spellStart"/>
      <w:r w:rsidRPr="002D7C42">
        <w:t>clarinosticate</w:t>
      </w:r>
      <w:proofErr w:type="spellEnd"/>
      <w:r w:rsidRPr="002D7C42">
        <w:t xml:space="preserv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orbital crap</w:t>
      </w:r>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396A3827" w14:textId="1DF06D57" w:rsidR="00F665E8" w:rsidRPr="006817B6" w:rsidRDefault="001257AB" w:rsidP="001257AB">
      <w:pPr>
        <w:pStyle w:val="Heading4"/>
      </w:pPr>
      <w:r>
        <w:t xml:space="preserve">Countries know that debris exist— means low risk of impact actually escalating </w:t>
      </w:r>
    </w:p>
    <w:p w14:paraId="597F8173" w14:textId="7EC54C18" w:rsidR="00F665E8" w:rsidRDefault="00A75EAF" w:rsidP="00F665E8">
      <w:pPr>
        <w:pStyle w:val="Heading3"/>
      </w:pPr>
      <w:r>
        <w:t>Space war</w:t>
      </w:r>
    </w:p>
    <w:p w14:paraId="72052170" w14:textId="59A0AC7D" w:rsidR="00B90CDA" w:rsidRPr="00B90CDA" w:rsidRDefault="00B90CDA" w:rsidP="00B90CDA">
      <w:pPr>
        <w:pStyle w:val="Heading4"/>
      </w:pPr>
      <w:r>
        <w:t xml:space="preserve">No conflict— none of their </w:t>
      </w:r>
      <w:proofErr w:type="spellStart"/>
      <w:r>
        <w:t>ev</w:t>
      </w:r>
      <w:proofErr w:type="spellEnd"/>
      <w:r>
        <w:t xml:space="preserve"> is about countries who have incentive to expand their land into space. </w:t>
      </w:r>
    </w:p>
    <w:p w14:paraId="762B12B6" w14:textId="7A144AF5" w:rsidR="00A75EAF" w:rsidRPr="00A75EAF" w:rsidRDefault="00B90CDA" w:rsidP="00A75EAF">
      <w:pPr>
        <w:pStyle w:val="Heading4"/>
      </w:pPr>
      <w:r>
        <w:t>No country has space weapons</w:t>
      </w:r>
      <w:r w:rsidR="001257AB">
        <w:t xml:space="preserve"> or </w:t>
      </w:r>
      <w:proofErr w:type="spellStart"/>
      <w:r w:rsidR="001257AB">
        <w:t>inscentive</w:t>
      </w:r>
      <w:proofErr w:type="spellEnd"/>
      <w:r w:rsidR="001257AB">
        <w:t xml:space="preserve"> to use them </w:t>
      </w:r>
      <w:r>
        <w:t xml:space="preserve">— means it </w:t>
      </w:r>
      <w:r w:rsidR="001257AB">
        <w:t>won’t</w:t>
      </w:r>
      <w:r>
        <w:t xml:space="preserve"> escalate</w:t>
      </w:r>
    </w:p>
    <w:p w14:paraId="679BE51A" w14:textId="3C577236" w:rsidR="00A75EAF" w:rsidRDefault="00B90CDA" w:rsidP="00A75EAF">
      <w:pPr>
        <w:pStyle w:val="Heading4"/>
      </w:pPr>
      <w:r>
        <w:t>Can’t solve for land grabs— celestial bodies are outside of outer space</w:t>
      </w:r>
    </w:p>
    <w:p w14:paraId="3A0892D7" w14:textId="77777777" w:rsidR="00B90CDA" w:rsidRPr="00F67B6E" w:rsidRDefault="00B90CDA" w:rsidP="00B90CDA">
      <w:pPr>
        <w:rPr>
          <w:rStyle w:val="Style13ptBold"/>
          <w:b w:val="0"/>
        </w:rPr>
      </w:pPr>
      <w:r w:rsidRPr="00F67B6E">
        <w:rPr>
          <w:rStyle w:val="Style13ptBold"/>
        </w:rPr>
        <w:t xml:space="preserve">Tanabe 19 </w:t>
      </w:r>
      <w:r w:rsidRPr="00F67B6E">
        <w:rPr>
          <w:rStyle w:val="Style13ptBold"/>
          <w:b w:val="0"/>
          <w:bCs/>
          <w:sz w:val="16"/>
          <w:szCs w:val="16"/>
        </w:rPr>
        <w:t>[(Rosie, updater and writer at NWE) “</w:t>
      </w:r>
      <w:r w:rsidRPr="00F67B6E">
        <w:rPr>
          <w:szCs w:val="16"/>
        </w:rPr>
        <w:t>Outer space,” New World Encyclopedia, 1/8/2019] JL</w:t>
      </w:r>
    </w:p>
    <w:p w14:paraId="2CE4BFBE" w14:textId="01C55517" w:rsidR="00B90CDA" w:rsidRPr="00B90CDA" w:rsidRDefault="00B90CDA" w:rsidP="00B90CDA">
      <w:pPr>
        <w:rPr>
          <w:sz w:val="12"/>
        </w:rPr>
      </w:pPr>
      <w:r w:rsidRPr="00F67B6E">
        <w:rPr>
          <w:rStyle w:val="StyleUnderline"/>
          <w:highlight w:val="green"/>
        </w:rPr>
        <w:t>Outer space</w:t>
      </w:r>
      <w:r w:rsidRPr="00F67B6E">
        <w:rPr>
          <w:rStyle w:val="StyleUnderline"/>
        </w:rPr>
        <w:t xml:space="preserve"> (often called space) </w:t>
      </w:r>
      <w:r w:rsidRPr="00F67B6E">
        <w:rPr>
          <w:rStyle w:val="StyleUnderline"/>
          <w:highlight w:val="green"/>
        </w:rPr>
        <w:t>consists of</w:t>
      </w:r>
      <w:r w:rsidRPr="00F67B6E">
        <w:rPr>
          <w:rStyle w:val="StyleUnderline"/>
        </w:rPr>
        <w:t xml:space="preserve"> the </w:t>
      </w:r>
      <w:r w:rsidRPr="00F67B6E">
        <w:rPr>
          <w:rStyle w:val="Emphasis"/>
          <w:highlight w:val="green"/>
        </w:rPr>
        <w:t>relatively empty regions</w:t>
      </w:r>
      <w:r w:rsidRPr="00F67B6E">
        <w:rPr>
          <w:rStyle w:val="StyleUnderline"/>
        </w:rPr>
        <w:t xml:space="preserve"> of the universe </w:t>
      </w:r>
      <w:r w:rsidRPr="00F67B6E">
        <w:rPr>
          <w:rStyle w:val="Emphasis"/>
          <w:highlight w:val="green"/>
        </w:rPr>
        <w:t>outside the </w:t>
      </w:r>
      <w:hyperlink r:id="rId9" w:tooltip="Atmosphere" w:history="1">
        <w:r w:rsidRPr="00F67B6E">
          <w:rPr>
            <w:rStyle w:val="Emphasis"/>
            <w:highlight w:val="green"/>
          </w:rPr>
          <w:t>atmospheres</w:t>
        </w:r>
      </w:hyperlink>
      <w:r w:rsidRPr="00F67B6E">
        <w:rPr>
          <w:rStyle w:val="Emphasis"/>
          <w:highlight w:val="green"/>
        </w:rPr>
        <w:t> of celestial bodies</w:t>
      </w:r>
      <w:r w:rsidRPr="00F67B6E">
        <w:rPr>
          <w:sz w:val="12"/>
        </w:rPr>
        <w:t>. </w:t>
      </w:r>
      <w:r w:rsidRPr="00F67B6E">
        <w:rPr>
          <w:i/>
          <w:iCs/>
          <w:sz w:val="12"/>
        </w:rPr>
        <w:t>Outer</w:t>
      </w:r>
      <w:r w:rsidRPr="00F67B6E">
        <w:rPr>
          <w:sz w:val="12"/>
        </w:rPr>
        <w:t xml:space="preserve"> space is </w:t>
      </w:r>
      <w:r w:rsidRPr="00F67B6E">
        <w:rPr>
          <w:rStyle w:val="StyleUnderline"/>
        </w:rPr>
        <w:t>used to distinguish it from airspace and terrestrial locations</w:t>
      </w:r>
      <w:r w:rsidRPr="00F67B6E">
        <w:rPr>
          <w:sz w:val="12"/>
        </w:rPr>
        <w:t>. There is no clear boundary between </w:t>
      </w:r>
      <w:hyperlink r:id="rId10" w:tooltip="Earth's atmosphere" w:history="1">
        <w:r w:rsidRPr="00F67B6E">
          <w:rPr>
            <w:rStyle w:val="Hyperlink"/>
            <w:sz w:val="12"/>
          </w:rPr>
          <w:t>Earth's atmosphere</w:t>
        </w:r>
      </w:hyperlink>
      <w:r w:rsidRPr="00F67B6E">
        <w:rPr>
          <w:sz w:val="12"/>
        </w:rPr>
        <w:t> and space, as the </w:t>
      </w:r>
      <w:hyperlink r:id="rId11" w:tooltip="Density" w:history="1">
        <w:r w:rsidRPr="00F67B6E">
          <w:rPr>
            <w:rStyle w:val="Hyperlink"/>
            <w:sz w:val="12"/>
          </w:rPr>
          <w:t>density</w:t>
        </w:r>
      </w:hyperlink>
      <w:r w:rsidRPr="00F67B6E">
        <w:rPr>
          <w:sz w:val="12"/>
        </w:rPr>
        <w:t> of the atmosphere gradually decreases as the altitude increases.</w:t>
      </w:r>
    </w:p>
    <w:p w14:paraId="5DD4D009" w14:textId="25A026D3" w:rsidR="00A75EAF" w:rsidRPr="00A75EAF" w:rsidRDefault="00A75EAF" w:rsidP="00A75EAF">
      <w:pPr>
        <w:pStyle w:val="Heading4"/>
      </w:pPr>
      <w:r>
        <w:t xml:space="preserve">No disputes — this is not about private </w:t>
      </w:r>
      <w:proofErr w:type="gramStart"/>
      <w:r>
        <w:t>companies,</w:t>
      </w:r>
      <w:proofErr w:type="gramEnd"/>
      <w:r>
        <w:t xml:space="preserve"> people will still have conflict in space which causes the impact. </w:t>
      </w:r>
    </w:p>
    <w:p w14:paraId="2AFDE80D" w14:textId="77777777" w:rsidR="00A75EAF" w:rsidRPr="00F22B32" w:rsidRDefault="00A75EAF" w:rsidP="00A75EAF">
      <w:pPr>
        <w:pStyle w:val="ListParagraph"/>
        <w:keepNext/>
        <w:keepLines/>
        <w:numPr>
          <w:ilvl w:val="0"/>
          <w:numId w:val="15"/>
        </w:numPr>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14:paraId="69BBF790" w14:textId="77777777" w:rsidR="00A75EAF" w:rsidRPr="00100A2B" w:rsidRDefault="00A75EAF" w:rsidP="00A75EAF">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6B153C08" w14:textId="3AE35F54" w:rsidR="00A75EAF" w:rsidRPr="009B3208" w:rsidRDefault="00A75EAF" w:rsidP="00A75EAF">
      <w:pPr>
        <w:rPr>
          <w:b/>
          <w:highlight w:val="green"/>
          <w:u w:val="single"/>
        </w:rPr>
      </w:pPr>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t>
      </w:r>
    </w:p>
    <w:p w14:paraId="51DF2ADD" w14:textId="77777777" w:rsidR="00E42E4C" w:rsidRPr="00F601E6" w:rsidRDefault="00E42E4C" w:rsidP="00F665E8">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 Color Emoji">
    <w:panose1 w:val="00000000000000000000"/>
    <w:charset w:val="00"/>
    <w:family w:val="auto"/>
    <w:pitch w:val="variable"/>
    <w:sig w:usb0="00000003" w:usb1="18000000" w:usb2="14000000" w:usb3="00000000" w:csb0="0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296D1A"/>
    <w:multiLevelType w:val="hybridMultilevel"/>
    <w:tmpl w:val="5E704530"/>
    <w:lvl w:ilvl="0" w:tplc="59D00B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FA083C"/>
    <w:multiLevelType w:val="hybridMultilevel"/>
    <w:tmpl w:val="E4FE6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A7659B"/>
    <w:multiLevelType w:val="hybridMultilevel"/>
    <w:tmpl w:val="55A8A8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1C1E96"/>
    <w:multiLevelType w:val="hybridMultilevel"/>
    <w:tmpl w:val="789A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3"/>
  </w:num>
  <w:num w:numId="15">
    <w:abstractNumId w:val="1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65E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647C"/>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7A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0398"/>
    <w:rsid w:val="005A4D4E"/>
    <w:rsid w:val="005A7237"/>
    <w:rsid w:val="005B21FA"/>
    <w:rsid w:val="005B3244"/>
    <w:rsid w:val="005B349F"/>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2E3C"/>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5EAF"/>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0CDA"/>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665E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8BE43C"/>
  <w14:defaultImageDpi w14:val="300"/>
  <w15:docId w15:val="{12AF22E6-516B-374F-8746-D45293B01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F665E8"/>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F665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65E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F665E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F665E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65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65E8"/>
  </w:style>
  <w:style w:type="character" w:customStyle="1" w:styleId="Heading1Char">
    <w:name w:val="Heading 1 Char"/>
    <w:aliases w:val="Pocket Char"/>
    <w:basedOn w:val="DefaultParagraphFont"/>
    <w:link w:val="Heading1"/>
    <w:uiPriority w:val="9"/>
    <w:rsid w:val="00F665E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665E8"/>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F665E8"/>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F665E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665E8"/>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
    <w:basedOn w:val="DefaultParagraphFont"/>
    <w:uiPriority w:val="1"/>
    <w:qFormat/>
    <w:rsid w:val="00F665E8"/>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F665E8"/>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F665E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No Spacing31 Char,No Spacing22 Char"/>
    <w:basedOn w:val="DefaultParagraphFont"/>
    <w:link w:val="NoSpacing"/>
    <w:uiPriority w:val="99"/>
    <w:unhideWhenUsed/>
    <w:rsid w:val="00F665E8"/>
    <w:rPr>
      <w:color w:val="auto"/>
      <w:u w:val="none"/>
    </w:rPr>
  </w:style>
  <w:style w:type="paragraph" w:styleId="DocumentMap">
    <w:name w:val="Document Map"/>
    <w:basedOn w:val="Normal"/>
    <w:link w:val="DocumentMapChar"/>
    <w:uiPriority w:val="99"/>
    <w:semiHidden/>
    <w:unhideWhenUsed/>
    <w:rsid w:val="00F665E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65E8"/>
    <w:rPr>
      <w:rFonts w:ascii="Lucida Grande" w:hAnsi="Lucida Grande" w:cs="Lucida Grande"/>
    </w:rPr>
  </w:style>
  <w:style w:type="paragraph" w:customStyle="1" w:styleId="textbold">
    <w:name w:val="text bold"/>
    <w:basedOn w:val="Normal"/>
    <w:link w:val="Emphasis"/>
    <w:autoRedefine/>
    <w:uiPriority w:val="20"/>
    <w:qFormat/>
    <w:rsid w:val="00F665E8"/>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NoSpacing">
    <w:name w:val="No Spacing"/>
    <w:aliases w:val="Note Level 2,Small Text,Card Format,Note Level 21,ClearFormatting,Clear,DDI Tag,Tag Title,No Spacing51,No Spacing11211,Card,card,No Spacing31,No Spacing22,No Spacing3,tag,Dont use,No Spacing41,No Spacing111112,ca,Tag and Cite,No Spacing2,Tags"/>
    <w:basedOn w:val="Heading1"/>
    <w:link w:val="Hyperlink"/>
    <w:autoRedefine/>
    <w:uiPriority w:val="99"/>
    <w:qFormat/>
    <w:rsid w:val="00F665E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F665E8"/>
    <w:pPr>
      <w:ind w:left="720"/>
      <w:contextualSpacing/>
    </w:pPr>
  </w:style>
  <w:style w:type="paragraph" w:customStyle="1" w:styleId="Emphasis1">
    <w:name w:val="Emphasis1"/>
    <w:basedOn w:val="Normal"/>
    <w:autoRedefine/>
    <w:uiPriority w:val="20"/>
    <w:qFormat/>
    <w:rsid w:val="00A75EAF"/>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wworldencyclopedia.org/entry/Density" TargetMode="External"/><Relationship Id="rId5" Type="http://schemas.openxmlformats.org/officeDocument/2006/relationships/numbering" Target="numbering.xml"/><Relationship Id="rId10" Type="http://schemas.openxmlformats.org/officeDocument/2006/relationships/hyperlink" Target="https://www.newworldencyclopedia.org/entry/Earth%27s_atmosphere" TargetMode="External"/><Relationship Id="rId4" Type="http://schemas.openxmlformats.org/officeDocument/2006/relationships/customXml" Target="../customXml/item4.xml"/><Relationship Id="rId9" Type="http://schemas.openxmlformats.org/officeDocument/2006/relationships/hyperlink" Target="https://www.newworldencyclopedia.org/entry/Atmosphe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8C95A2-70C3-DD4E-9F17-F47CC835F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Pages>
  <Words>14548</Words>
  <Characters>82927</Characters>
  <Application>Microsoft Office Word</Application>
  <DocSecurity>0</DocSecurity>
  <Lines>691</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97281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4</cp:revision>
  <dcterms:created xsi:type="dcterms:W3CDTF">2022-04-10T14:25:00Z</dcterms:created>
  <dcterms:modified xsi:type="dcterms:W3CDTF">2022-04-10T15:39:00Z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