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920" w:rsidRDefault="005B5920" w:rsidP="005B5920">
      <w:pPr>
        <w:pStyle w:val="Heading3"/>
      </w:pPr>
      <w:r>
        <w:t xml:space="preserve">1NC – Off </w:t>
      </w:r>
    </w:p>
    <w:p w:rsidR="00DE4E93" w:rsidRPr="00DE4E93" w:rsidRDefault="005B5920" w:rsidP="00DE4E93">
      <w:pPr>
        <w:pStyle w:val="Heading4"/>
      </w:pPr>
      <w:r>
        <w:t xml:space="preserve">CP Text: </w:t>
      </w:r>
      <w:proofErr w:type="gramStart"/>
      <w:r>
        <w:t>the</w:t>
      </w:r>
      <w:proofErr w:type="gramEnd"/>
      <w:r>
        <w:t xml:space="preserve"> United States should</w:t>
      </w:r>
      <w:r w:rsidR="00DE4E93">
        <w:t xml:space="preserve"> significantly increase the production and distribution of medicines outlined in the </w:t>
      </w:r>
      <w:proofErr w:type="spellStart"/>
      <w:r w:rsidR="00DE4E93">
        <w:t>affs</w:t>
      </w:r>
      <w:proofErr w:type="spellEnd"/>
      <w:r w:rsidR="00DE4E93">
        <w:t xml:space="preserve"> </w:t>
      </w:r>
      <w:proofErr w:type="spellStart"/>
      <w:r w:rsidR="00DE4E93">
        <w:t>msf</w:t>
      </w:r>
      <w:proofErr w:type="spellEnd"/>
      <w:r w:rsidR="00DE4E93">
        <w:t xml:space="preserve"> 17 card. The United States should prioritize developing </w:t>
      </w:r>
      <w:r w:rsidR="00DE4E93">
        <w:t>countries in the Global South.</w:t>
      </w:r>
    </w:p>
    <w:p w:rsidR="005B5920" w:rsidRDefault="005B5920" w:rsidP="00DE4E93">
      <w:pPr>
        <w:pStyle w:val="Heading4"/>
      </w:pPr>
      <w:r>
        <w:t xml:space="preserve">The CP solves the </w:t>
      </w:r>
      <w:r>
        <w:rPr>
          <w:u w:val="single"/>
        </w:rPr>
        <w:t>entirety</w:t>
      </w:r>
      <w:r>
        <w:t xml:space="preserve"> of the case and does it </w:t>
      </w:r>
      <w:r>
        <w:rPr>
          <w:u w:val="single"/>
        </w:rPr>
        <w:t>faster</w:t>
      </w:r>
      <w:r w:rsidR="00DE4E93">
        <w:t>—</w:t>
      </w:r>
      <w:proofErr w:type="spellStart"/>
      <w:r w:rsidR="00DE4E93">
        <w:t>Covid</w:t>
      </w:r>
      <w:proofErr w:type="spellEnd"/>
      <w:r w:rsidR="00DE4E93">
        <w:t xml:space="preserve"> proves</w:t>
      </w:r>
    </w:p>
    <w:p w:rsidR="005B5920" w:rsidRPr="00BF4965" w:rsidRDefault="005B5920" w:rsidP="005B5920">
      <w:proofErr w:type="spellStart"/>
      <w:r w:rsidRPr="00BF4965">
        <w:rPr>
          <w:rStyle w:val="Style13ptBold"/>
          <w:u w:val="single"/>
        </w:rPr>
        <w:t>Stankiewicz</w:t>
      </w:r>
      <w:proofErr w:type="spellEnd"/>
      <w:r w:rsidRPr="00BF4965">
        <w:rPr>
          <w:rStyle w:val="Style13ptBold"/>
          <w:u w:val="single"/>
        </w:rPr>
        <w:t xml:space="preserve"> 21</w:t>
      </w:r>
      <w:r w:rsidRPr="00BF4965">
        <w:t xml:space="preserve"> Mike </w:t>
      </w:r>
      <w:proofErr w:type="spellStart"/>
      <w:r w:rsidRPr="00BF4965">
        <w:t>Stankiewicz</w:t>
      </w:r>
      <w:proofErr w:type="spellEnd"/>
      <w:r w:rsidRPr="00BF4965">
        <w:t xml:space="preserve"> 5-6-2021"Opinion: </w:t>
      </w:r>
      <w:r w:rsidRPr="000716C9">
        <w:rPr>
          <w:rStyle w:val="StyleUnderline"/>
          <w:highlight w:val="green"/>
        </w:rPr>
        <w:t xml:space="preserve">For just $25 billion, </w:t>
      </w:r>
      <w:r w:rsidRPr="000716C9">
        <w:rPr>
          <w:rStyle w:val="Emphasis"/>
          <w:highlight w:val="green"/>
        </w:rPr>
        <w:t>the U.S. could</w:t>
      </w:r>
      <w:r w:rsidRPr="000716C9">
        <w:rPr>
          <w:rStyle w:val="Emphasis"/>
        </w:rPr>
        <w:t xml:space="preserve"> </w:t>
      </w:r>
      <w:r w:rsidRPr="000716C9">
        <w:t>jump-start a project to</w:t>
      </w:r>
      <w:r w:rsidRPr="006044DB">
        <w:rPr>
          <w:rStyle w:val="StyleUnderline"/>
        </w:rPr>
        <w:t xml:space="preserve"> </w:t>
      </w:r>
      <w:r w:rsidRPr="000716C9">
        <w:rPr>
          <w:rStyle w:val="Emphasis"/>
          <w:highlight w:val="green"/>
        </w:rPr>
        <w:t>quickly vaccinate the entire world against COVID</w:t>
      </w:r>
      <w:r w:rsidRPr="00BF4965">
        <w:t xml:space="preserve">" </w:t>
      </w:r>
      <w:hyperlink r:id="rId9" w:history="1">
        <w:r w:rsidRPr="00BF4965">
          <w:rPr>
            <w:rStyle w:val="Hyperlink"/>
          </w:rPr>
          <w:t>https://www.marketwatch.com/story/for-just-25-billion-the-u-s-could-jump-start-a-project-to-quickly-vaccinate-the-entire-world-against-covid-11614898552</w:t>
        </w:r>
      </w:hyperlink>
      <w:r w:rsidRPr="00BF4965">
        <w:t xml:space="preserve"> (a press officer in Public Citizen's communication's department, where he focuses on legislative policy and health-orientated advocacy)</w:t>
      </w:r>
    </w:p>
    <w:p w:rsidR="005B5920" w:rsidRDefault="005B5920" w:rsidP="005B5920">
      <w:r w:rsidRPr="00B11D80">
        <w:t xml:space="preserve">Despite wealthy countries </w:t>
      </w:r>
      <w:r w:rsidRPr="000716C9">
        <w:rPr>
          <w:rStyle w:val="StyleUnderline"/>
        </w:rPr>
        <w:t xml:space="preserve">such as the U.S. ramping up COVID-19 vaccination efforts, it still may take years to vaccinate the world, especially poorer countries, and the economic and humanitarian impacts could be devastating. But </w:t>
      </w:r>
      <w:r w:rsidRPr="000716C9">
        <w:rPr>
          <w:rStyle w:val="StyleUnderline"/>
          <w:highlight w:val="green"/>
        </w:rPr>
        <w:t xml:space="preserve">an injection of just $25 billion </w:t>
      </w:r>
      <w:r w:rsidRPr="000716C9">
        <w:rPr>
          <w:rStyle w:val="StyleUnderline"/>
        </w:rPr>
        <w:t xml:space="preserve">into global vaccine production efforts by the U.S. government </w:t>
      </w:r>
      <w:r w:rsidRPr="000716C9">
        <w:rPr>
          <w:rStyle w:val="StyleUnderline"/>
          <w:highlight w:val="green"/>
        </w:rPr>
        <w:t>could save millions of lives and help prevent economic disaster</w:t>
      </w:r>
      <w:r w:rsidRPr="000716C9">
        <w:rPr>
          <w:highlight w:val="green"/>
          <w:u w:val="single"/>
        </w:rPr>
        <w:t>.</w:t>
      </w:r>
      <w:r w:rsidRPr="00B11D80">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t>And</w:t>
      </w:r>
      <w:proofErr w:type="gramEnd"/>
      <w:r w:rsidRPr="00B11D80">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716C9">
        <w:rPr>
          <w:rStyle w:val="StyleUnderline"/>
        </w:rPr>
        <w:t xml:space="preserve">No country can be left behind in this global pandemic, and </w:t>
      </w:r>
      <w:r w:rsidRPr="000716C9">
        <w:rPr>
          <w:rStyle w:val="StyleUnderline"/>
          <w:highlight w:val="green"/>
        </w:rPr>
        <w:t>the U.S. is in a unique position to make sure</w:t>
      </w:r>
      <w:r w:rsidRPr="000716C9">
        <w:rPr>
          <w:rStyle w:val="Emphasis"/>
          <w:highlight w:val="green"/>
        </w:rPr>
        <w:t xml:space="preserve"> every country gets the</w:t>
      </w:r>
      <w:r w:rsidRPr="000716C9">
        <w:rPr>
          <w:rStyle w:val="Emphasis"/>
        </w:rPr>
        <w:t xml:space="preserve"> ample amount of </w:t>
      </w:r>
      <w:r w:rsidRPr="000716C9">
        <w:rPr>
          <w:rStyle w:val="Emphasis"/>
          <w:highlight w:val="green"/>
        </w:rPr>
        <w:t>vaccines they need.</w:t>
      </w:r>
      <w:r w:rsidRPr="000716C9">
        <w:rPr>
          <w:rStyle w:val="Emphasis"/>
        </w:rPr>
        <w:t xml:space="preserve"> </w:t>
      </w:r>
      <w:r w:rsidRPr="000716C9">
        <w:rPr>
          <w:rStyle w:val="StyleUnderline"/>
        </w:rPr>
        <w:t xml:space="preserve">Public Citizen research has found that just a </w:t>
      </w:r>
      <w:r w:rsidRPr="000716C9">
        <w:rPr>
          <w:rStyle w:val="StyleUnderline"/>
          <w:highlight w:val="green"/>
        </w:rPr>
        <w:t>$25 billion</w:t>
      </w:r>
      <w:r w:rsidRPr="000716C9">
        <w:rPr>
          <w:rStyle w:val="StyleUnderline"/>
        </w:rPr>
        <w:t xml:space="preserve"> investment in COVID-19 vaccine production by the U.S. government </w:t>
      </w:r>
      <w:r w:rsidRPr="000716C9">
        <w:rPr>
          <w:rStyle w:val="StyleUnderline"/>
          <w:highlight w:val="green"/>
        </w:rPr>
        <w:t>would produce enough vaccine for developing countries</w:t>
      </w:r>
      <w:r w:rsidRPr="000716C9">
        <w:rPr>
          <w:rStyle w:val="StyleUnderline"/>
        </w:rPr>
        <w:t xml:space="preserve">, potentially </w:t>
      </w:r>
      <w:r w:rsidRPr="000716C9">
        <w:rPr>
          <w:rStyle w:val="Emphasis"/>
          <w:highlight w:val="green"/>
        </w:rPr>
        <w:t>shaving years from the global pandemic</w:t>
      </w:r>
      <w:r w:rsidRPr="000716C9">
        <w:rPr>
          <w:rStyle w:val="StyleUnderline"/>
        </w:rPr>
        <w:t xml:space="preserve">. Public Citizen estimates that </w:t>
      </w:r>
      <w:r w:rsidRPr="000716C9">
        <w:rPr>
          <w:rStyle w:val="StyleUnderline"/>
          <w:highlight w:val="green"/>
        </w:rPr>
        <w:t xml:space="preserve">8 billion doses of </w:t>
      </w:r>
      <w:r w:rsidRPr="000716C9">
        <w:rPr>
          <w:rStyle w:val="StyleUnderline"/>
        </w:rPr>
        <w:t>National Institutes of Health-</w:t>
      </w:r>
      <w:proofErr w:type="spellStart"/>
      <w:r w:rsidRPr="000716C9">
        <w:rPr>
          <w:rStyle w:val="StyleUnderline"/>
          <w:highlight w:val="green"/>
        </w:rPr>
        <w:t>Moderna</w:t>
      </w:r>
      <w:proofErr w:type="spellEnd"/>
      <w:r w:rsidRPr="000716C9">
        <w:rPr>
          <w:rStyle w:val="StyleUnderline"/>
          <w:highlight w:val="green"/>
        </w:rPr>
        <w:t xml:space="preserve"> </w:t>
      </w:r>
      <w:r w:rsidRPr="000716C9">
        <w:rPr>
          <w:rStyle w:val="StyleUnderline"/>
        </w:rPr>
        <w:t xml:space="preserve">MRNA, +1.98% vaccine can be </w:t>
      </w:r>
      <w:r w:rsidRPr="000716C9">
        <w:rPr>
          <w:rStyle w:val="StyleUnderline"/>
          <w:highlight w:val="green"/>
        </w:rPr>
        <w:t xml:space="preserve">produced for </w:t>
      </w:r>
      <w:r w:rsidRPr="000716C9">
        <w:rPr>
          <w:rStyle w:val="StyleUnderline"/>
        </w:rPr>
        <w:t xml:space="preserve">just over </w:t>
      </w:r>
      <w:r w:rsidRPr="000716C9">
        <w:rPr>
          <w:rStyle w:val="StyleUnderline"/>
          <w:highlight w:val="green"/>
        </w:rPr>
        <w:t>$3 per dose</w:t>
      </w:r>
      <w:r w:rsidRPr="000716C9">
        <w:rPr>
          <w:rStyle w:val="StyleUnderline"/>
        </w:rPr>
        <w:t xml:space="preserve">. To bolster production and supply the necessary 8 billion doses, it would take </w:t>
      </w:r>
      <w:r w:rsidRPr="000716C9">
        <w:rPr>
          <w:rStyle w:val="StyleUnderline"/>
          <w:highlight w:val="green"/>
        </w:rPr>
        <w:t xml:space="preserve">$1.9 billion to fund </w:t>
      </w:r>
      <w:r w:rsidRPr="000716C9">
        <w:rPr>
          <w:rStyle w:val="StyleUnderline"/>
        </w:rPr>
        <w:t xml:space="preserve">the </w:t>
      </w:r>
      <w:r w:rsidRPr="000716C9">
        <w:rPr>
          <w:rStyle w:val="StyleUnderline"/>
          <w:highlight w:val="green"/>
        </w:rPr>
        <w:t>necessary 25 production lines.</w:t>
      </w:r>
      <w:r w:rsidRPr="000716C9">
        <w:rPr>
          <w:rStyle w:val="StyleUnderline"/>
        </w:rPr>
        <w:t xml:space="preserve"> Another $19 billion would pay for materials and labor, and $3 billion would compensate </w:t>
      </w:r>
      <w:proofErr w:type="spellStart"/>
      <w:r w:rsidRPr="000716C9">
        <w:rPr>
          <w:rStyle w:val="StyleUnderline"/>
        </w:rPr>
        <w:t>Moderna</w:t>
      </w:r>
      <w:proofErr w:type="spellEnd"/>
      <w:r w:rsidRPr="000716C9">
        <w:rPr>
          <w:rStyle w:val="StyleUnderline"/>
        </w:rPr>
        <w:t xml:space="preserve"> for making technology available to manufacturers in other countries.</w:t>
      </w:r>
      <w:r w:rsidRPr="00B11D80">
        <w:t xml:space="preserve"> An additional </w:t>
      </w:r>
      <w:r w:rsidRPr="000716C9">
        <w:rPr>
          <w:rStyle w:val="StyleUnderline"/>
        </w:rPr>
        <w:t xml:space="preserve">$500 million would cover costs to staff and run </w:t>
      </w:r>
      <w:r w:rsidRPr="000716C9">
        <w:rPr>
          <w:rStyle w:val="StyleUnderline"/>
          <w:highlight w:val="green"/>
        </w:rPr>
        <w:t xml:space="preserve">a rapid-response federal program </w:t>
      </w:r>
      <w:r w:rsidRPr="000716C9">
        <w:rPr>
          <w:rStyle w:val="StyleUnderline"/>
        </w:rPr>
        <w:t xml:space="preserve">that </w:t>
      </w:r>
      <w:r w:rsidRPr="000716C9">
        <w:rPr>
          <w:rStyle w:val="StyleUnderline"/>
          <w:highlight w:val="green"/>
        </w:rPr>
        <w:t xml:space="preserve">provides </w:t>
      </w:r>
      <w:r w:rsidRPr="000716C9">
        <w:rPr>
          <w:rStyle w:val="Emphasis"/>
          <w:highlight w:val="green"/>
        </w:rPr>
        <w:t>technical assistance</w:t>
      </w:r>
      <w:r w:rsidRPr="000716C9">
        <w:rPr>
          <w:rStyle w:val="StyleUnderline"/>
          <w:highlight w:val="green"/>
        </w:rPr>
        <w:t xml:space="preserve"> and </w:t>
      </w:r>
      <w:r w:rsidRPr="000716C9">
        <w:rPr>
          <w:rStyle w:val="Emphasis"/>
          <w:highlight w:val="green"/>
        </w:rPr>
        <w:t>facilitates technology transfer to manufacturers</w:t>
      </w:r>
      <w:r w:rsidRPr="000716C9">
        <w:rPr>
          <w:rStyle w:val="StyleUnderline"/>
        </w:rPr>
        <w:t xml:space="preserve"> and works with the WHO’s technology hub</w:t>
      </w:r>
      <w:r w:rsidRPr="00B11D80">
        <w:rPr>
          <w:b/>
          <w:bCs/>
          <w:u w:val="single"/>
        </w:rPr>
        <w:t>.</w:t>
      </w:r>
      <w:r w:rsidRPr="00B11D80">
        <w:rPr>
          <w:b/>
          <w:bCs/>
        </w:rPr>
        <w:t xml:space="preserve"> </w:t>
      </w:r>
      <w:r w:rsidRPr="00B11D80">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716C9">
        <w:rPr>
          <w:rStyle w:val="StyleUnderline"/>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B11D80">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rsidR="005B5920" w:rsidRDefault="005B5920" w:rsidP="005B5920"/>
    <w:p w:rsidR="005B5920" w:rsidRDefault="005B5920" w:rsidP="005B5920">
      <w:pPr>
        <w:pStyle w:val="Heading3"/>
      </w:pPr>
      <w:r>
        <w:t>1NC – Shell</w:t>
      </w:r>
    </w:p>
    <w:p w:rsidR="005B5920" w:rsidRDefault="005B5920" w:rsidP="005B5920">
      <w:pPr>
        <w:pStyle w:val="Heading4"/>
      </w:pPr>
      <w:r>
        <w:t xml:space="preserve">WTO is near consensus on fisheries subsidies – success will require continued </w:t>
      </w:r>
      <w:r w:rsidRPr="00F93316">
        <w:rPr>
          <w:u w:val="single"/>
        </w:rPr>
        <w:t>focus, flexibility, and cooperation</w:t>
      </w:r>
      <w:r>
        <w:t xml:space="preserve"> among members</w:t>
      </w:r>
    </w:p>
    <w:p w:rsidR="005B5920" w:rsidRPr="00C14E46" w:rsidRDefault="005B5920" w:rsidP="005B5920">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rsidR="005B5920" w:rsidRPr="00757E1F" w:rsidRDefault="005B5920" w:rsidP="005B5920">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rsidR="005B5920" w:rsidRPr="00757E1F" w:rsidRDefault="005B5920" w:rsidP="005B5920">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rsidR="005B5920" w:rsidRPr="00757E1F" w:rsidRDefault="005B5920" w:rsidP="005B5920">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rsidR="005B5920" w:rsidRPr="00757E1F" w:rsidRDefault="005B5920" w:rsidP="005B5920">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rsidR="005B5920" w:rsidRPr="00757E1F" w:rsidRDefault="005B5920" w:rsidP="005B5920">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rsidR="005B5920" w:rsidRPr="00757E1F" w:rsidRDefault="005B5920" w:rsidP="005B5920">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rsidR="005B5920" w:rsidRPr="00757E1F" w:rsidRDefault="005B5920" w:rsidP="005B5920">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rsidR="005B5920" w:rsidRPr="00757E1F" w:rsidRDefault="005B5920" w:rsidP="005B5920">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rsidR="005B5920" w:rsidRPr="00757E1F" w:rsidRDefault="005B5920" w:rsidP="005B5920">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We have been given the ingredients to reach a successful conclusion; a commitment to finish well ahead of our Ministerial Conference a text that can be the platform 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rsidR="005B5920" w:rsidRPr="00757E1F" w:rsidRDefault="005B5920" w:rsidP="005B5920">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rsidR="005B5920" w:rsidRPr="00757E1F" w:rsidRDefault="005B5920" w:rsidP="005B5920">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rsidR="005B5920" w:rsidRDefault="005B5920" w:rsidP="005B5920"/>
    <w:p w:rsidR="005B5920" w:rsidRDefault="005B5920" w:rsidP="005B5920">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rsidR="005B5920" w:rsidRPr="008E47F9" w:rsidRDefault="005B5920" w:rsidP="005B5920">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rsidR="005B5920" w:rsidRPr="004F31F2" w:rsidRDefault="005B5920" w:rsidP="005B5920">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rsidR="005B5920" w:rsidRPr="004F31F2" w:rsidRDefault="005B5920" w:rsidP="005B5920">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rsidR="005B5920" w:rsidRPr="004F31F2" w:rsidRDefault="005B5920" w:rsidP="005B5920">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rsidR="005B5920" w:rsidRPr="004F31F2" w:rsidRDefault="005B5920" w:rsidP="005B5920">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rsidR="005B5920" w:rsidRPr="004F31F2" w:rsidRDefault="005B5920" w:rsidP="005B5920">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rsidR="005B5920" w:rsidRPr="004F31F2" w:rsidRDefault="005B5920" w:rsidP="005B5920">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rsidR="005B5920" w:rsidRPr="004F31F2" w:rsidRDefault="005B5920" w:rsidP="005B5920">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rsidR="005B5920" w:rsidRPr="004F31F2" w:rsidRDefault="005B5920" w:rsidP="005B5920">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rsidR="005B5920" w:rsidRPr="004F31F2" w:rsidRDefault="005B5920" w:rsidP="005B5920">
      <w:pPr>
        <w:rPr>
          <w:sz w:val="12"/>
          <w:szCs w:val="12"/>
        </w:rPr>
      </w:pPr>
      <w:r w:rsidRPr="004F31F2">
        <w:rPr>
          <w:sz w:val="12"/>
          <w:szCs w:val="12"/>
        </w:rPr>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rsidR="005B5920" w:rsidRPr="004F31F2" w:rsidRDefault="005B5920" w:rsidP="005B5920">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rsidR="005B5920" w:rsidRPr="004F31F2" w:rsidRDefault="005B5920" w:rsidP="005B5920">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rsidR="005B5920" w:rsidRPr="004F31F2" w:rsidRDefault="005B5920" w:rsidP="005B5920">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rsidR="005B5920" w:rsidRPr="004F31F2" w:rsidRDefault="005B5920" w:rsidP="005B5920">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rsidR="005B5920" w:rsidRPr="004F31F2" w:rsidRDefault="005B5920" w:rsidP="005B5920">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rsidR="005B5920" w:rsidRDefault="005B5920" w:rsidP="005B5920">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rsidR="005B5920" w:rsidRDefault="005B5920" w:rsidP="005B5920">
      <w:pPr>
        <w:pStyle w:val="Heading4"/>
      </w:pPr>
      <w:r>
        <w:t>Overfishing collapses biodiversity</w:t>
      </w:r>
    </w:p>
    <w:p w:rsidR="005B5920" w:rsidRPr="00C82D72" w:rsidRDefault="005B5920" w:rsidP="005B5920">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rsidR="005B5920" w:rsidRPr="000951E7" w:rsidRDefault="005B5920" w:rsidP="005B5920">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rsidR="005B5920" w:rsidRPr="000951E7" w:rsidRDefault="005B5920" w:rsidP="005B5920">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rsidR="005B5920" w:rsidRPr="000951E7" w:rsidRDefault="005B5920" w:rsidP="005B5920">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rsidR="005B5920" w:rsidRPr="000951E7" w:rsidRDefault="005B5920" w:rsidP="005B5920">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rsidR="005B5920" w:rsidRPr="000951E7" w:rsidRDefault="005B5920" w:rsidP="005B5920">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rsidR="005B5920" w:rsidRPr="000951E7" w:rsidRDefault="005B5920" w:rsidP="005B5920">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rsidR="005B5920" w:rsidRPr="000951E7" w:rsidRDefault="005B5920" w:rsidP="005B5920">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rsidR="005B5920" w:rsidRPr="000951E7" w:rsidRDefault="005B5920" w:rsidP="005B5920">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w:t>
      </w:r>
      <w:proofErr w:type="spellStart"/>
      <w:r w:rsidRPr="000951E7">
        <w:rPr>
          <w:sz w:val="12"/>
        </w:rPr>
        <w:t>mako</w:t>
      </w:r>
      <w:proofErr w:type="spellEnd"/>
      <w:r w:rsidRPr="000951E7">
        <w:rPr>
          <w:sz w:val="12"/>
        </w:rPr>
        <w:t>,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rsidR="005B5920" w:rsidRPr="000951E7" w:rsidRDefault="005B5920" w:rsidP="005B5920">
      <w:pPr>
        <w:rPr>
          <w:sz w:val="12"/>
        </w:rPr>
      </w:pPr>
      <w:r w:rsidRPr="000951E7">
        <w:rPr>
          <w:rStyle w:val="StyleUnderline"/>
        </w:rPr>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rsidR="005B5920" w:rsidRPr="000951E7" w:rsidRDefault="005B5920" w:rsidP="005B5920">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rsidR="005B5920" w:rsidRDefault="005B5920" w:rsidP="005B5920">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rsidR="005B5920" w:rsidRDefault="005B5920" w:rsidP="005B5920">
      <w:pPr>
        <w:rPr>
          <w:sz w:val="12"/>
        </w:rPr>
      </w:pPr>
    </w:p>
    <w:p w:rsidR="005B5920" w:rsidRPr="00DF1AFF" w:rsidRDefault="005B5920" w:rsidP="005B5920">
      <w:pPr>
        <w:pStyle w:val="Heading4"/>
      </w:pPr>
      <w:r w:rsidRPr="00DF1AFF">
        <w:t xml:space="preserve">Continued biodiversity loss </w:t>
      </w:r>
      <w:r w:rsidRPr="006D3D9B">
        <w:t>causes extinction</w:t>
      </w:r>
    </w:p>
    <w:p w:rsidR="005B5920" w:rsidRDefault="005B5920" w:rsidP="005B5920">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rsidR="005B5920" w:rsidRPr="00AA7E53" w:rsidRDefault="005B5920" w:rsidP="005B5920">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rsidR="005B5920" w:rsidRPr="00AA7E53" w:rsidRDefault="005B5920" w:rsidP="005B5920">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rsidR="005B5920" w:rsidRPr="00AA7E53" w:rsidRDefault="005B5920" w:rsidP="005B5920">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rsidR="005B5920" w:rsidRPr="00AA7E53" w:rsidRDefault="005B5920" w:rsidP="005B5920">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rsidR="005B5920" w:rsidRPr="00AA7E53" w:rsidRDefault="005B5920" w:rsidP="005B5920">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rsidR="005B5920" w:rsidRPr="00AA7E53" w:rsidRDefault="005B5920" w:rsidP="005B5920">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rsidR="005B5920" w:rsidRPr="00AA7E53" w:rsidRDefault="005B5920" w:rsidP="005B5920">
      <w:pPr>
        <w:rPr>
          <w:sz w:val="12"/>
        </w:rPr>
      </w:pPr>
      <w:r w:rsidRPr="00AA7E53">
        <w:rPr>
          <w:rStyle w:val="StyleUnderline"/>
        </w:rPr>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rsidR="005B5920" w:rsidRPr="00AA7E53" w:rsidRDefault="005B5920" w:rsidP="005B5920">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rsidR="005B5920" w:rsidRPr="00AA7E53" w:rsidRDefault="005B5920" w:rsidP="005B5920">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rsidR="005B5920" w:rsidRPr="00AA7E53" w:rsidRDefault="005B5920" w:rsidP="005B5920">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rsidR="005B5920" w:rsidRPr="00AA7E53" w:rsidRDefault="005B5920" w:rsidP="005B5920">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rsidR="005B5920" w:rsidRPr="00AA7E53" w:rsidRDefault="005B5920" w:rsidP="005B5920">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rsidR="005B5920" w:rsidRPr="00AA7E53" w:rsidRDefault="005B5920" w:rsidP="005B5920">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rsidR="005B5920" w:rsidRPr="00AA7E53" w:rsidRDefault="005B5920" w:rsidP="005B5920">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rsidR="005B5920" w:rsidRPr="00AA7E53" w:rsidRDefault="005B5920" w:rsidP="005B5920">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rsidR="005B5920" w:rsidRPr="00AA7E53" w:rsidRDefault="005B5920" w:rsidP="005B5920">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rsidR="005B5920" w:rsidRPr="00AA7E53" w:rsidRDefault="005B5920" w:rsidP="005B5920">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rsidR="005B5920" w:rsidRPr="004F31F2" w:rsidRDefault="005B5920" w:rsidP="005B5920">
      <w:pPr>
        <w:rPr>
          <w:sz w:val="12"/>
        </w:rPr>
      </w:pPr>
    </w:p>
    <w:p w:rsidR="005B5920" w:rsidRPr="00A355C6" w:rsidRDefault="005B5920" w:rsidP="005B5920">
      <w:pPr>
        <w:pStyle w:val="Heading2"/>
      </w:pPr>
      <w:r>
        <w:t>1NC</w:t>
      </w:r>
    </w:p>
    <w:p w:rsidR="005E551E" w:rsidRDefault="005B5920" w:rsidP="005E551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w:t>
      </w:r>
    </w:p>
    <w:p w:rsidR="005E551E" w:rsidRPr="00A355C6" w:rsidRDefault="005E551E" w:rsidP="005E551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5E551E" w:rsidRPr="00A355C6" w:rsidRDefault="005E551E" w:rsidP="005E551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5E551E" w:rsidRPr="00A355C6" w:rsidRDefault="005E551E" w:rsidP="005E551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5E551E" w:rsidRPr="00A355C6" w:rsidRDefault="005E551E" w:rsidP="005E551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5E551E" w:rsidRDefault="005E551E" w:rsidP="005E551E">
      <w:pPr>
        <w:keepNext/>
        <w:keepLines/>
        <w:spacing w:before="40" w:after="0"/>
        <w:outlineLvl w:val="3"/>
        <w:rPr>
          <w:rFonts w:eastAsiaTheme="majorEastAsia"/>
          <w:b/>
          <w:bCs/>
          <w:color w:val="000000" w:themeColor="text1"/>
          <w:sz w:val="26"/>
          <w:szCs w:val="26"/>
        </w:rPr>
      </w:pPr>
    </w:p>
    <w:p w:rsidR="005B5920" w:rsidRPr="00064A5B" w:rsidRDefault="005B5920" w:rsidP="005E551E">
      <w:pPr>
        <w:keepNext/>
        <w:keepLines/>
        <w:spacing w:before="40" w:after="0"/>
        <w:outlineLvl w:val="3"/>
        <w:rPr>
          <w:rFonts w:eastAsia="Yu Gothic Light"/>
          <w:b/>
          <w:bCs/>
          <w:color w:val="000000" w:themeColor="text1"/>
          <w:sz w:val="24"/>
        </w:rPr>
      </w:pPr>
      <w:r w:rsidRPr="00064A5B">
        <w:rPr>
          <w:rFonts w:eastAsia="Yu Gothic Light"/>
          <w:b/>
          <w:bCs/>
          <w:color w:val="000000" w:themeColor="text1"/>
          <w:sz w:val="26"/>
          <w:szCs w:val="26"/>
        </w:rPr>
        <w:t>Moral uncertainty means preventing extinction should be our highest priority.</w:t>
      </w:r>
      <w:r w:rsidRPr="00064A5B">
        <w:rPr>
          <w:rFonts w:eastAsia="Yu Gothic Light"/>
          <w:b/>
          <w:bCs/>
          <w:color w:val="000000" w:themeColor="text1"/>
          <w:szCs w:val="26"/>
        </w:rPr>
        <w:br/>
      </w:r>
      <w:r w:rsidRPr="00064A5B">
        <w:rPr>
          <w:rFonts w:eastAsia="Yu Mincho"/>
          <w:b/>
          <w:color w:val="000000" w:themeColor="text1"/>
          <w:sz w:val="26"/>
        </w:rPr>
        <w:t>Bostrom 12</w:t>
      </w:r>
      <w:r w:rsidRPr="00064A5B">
        <w:rPr>
          <w:rFonts w:eastAsia="Yu Mincho"/>
          <w:color w:val="000000" w:themeColor="text1"/>
          <w:szCs w:val="22"/>
        </w:rPr>
        <w:t xml:space="preserve"> [Nick Bostrom. Faculty of Philosophy &amp; Oxford Martin School University of Oxford. “Existential Risk Prevention as Global Priority.” Global Policy (2012)]</w:t>
      </w:r>
      <w:r w:rsidRPr="00064A5B">
        <w:rPr>
          <w:rFonts w:eastAsia="Yu Mincho"/>
          <w:color w:val="000000" w:themeColor="text1"/>
          <w:szCs w:val="22"/>
        </w:rPr>
        <w:br/>
      </w:r>
      <w:r w:rsidRPr="00064A5B">
        <w:rPr>
          <w:rFonts w:eastAsia="Yu Mincho"/>
          <w:color w:val="000000" w:themeColor="text1"/>
        </w:rPr>
        <w:t>These reflections 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moral uncertainty suggest </w:t>
      </w:r>
      <w:r w:rsidRPr="00064A5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064A5B">
        <w:rPr>
          <w:rFonts w:eastAsia="Yu Mincho"/>
          <w:color w:val="000000" w:themeColor="text1"/>
        </w:rPr>
        <w:t>elaborate.¶</w:t>
      </w:r>
      <w:proofErr w:type="gramEnd"/>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present</w:t>
      </w:r>
      <w:r w:rsidRPr="00064A5B">
        <w:rPr>
          <w:rFonts w:eastAsia="Yu Mincho"/>
          <w:b/>
          <w:color w:val="000000" w:themeColor="text1"/>
          <w:sz w:val="24"/>
          <w:u w:val="single"/>
        </w:rPr>
        <w:t xml:space="preserve"> understanding of </w:t>
      </w:r>
      <w:r w:rsidRPr="00064A5B">
        <w:rPr>
          <w:rFonts w:eastAsia="Yu Mincho"/>
          <w:b/>
          <w:color w:val="000000" w:themeColor="text1"/>
          <w:sz w:val="24"/>
          <w:highlight w:val="green"/>
          <w:u w:val="single"/>
        </w:rPr>
        <w:t xml:space="preserve">axiology might </w:t>
      </w:r>
      <w:r w:rsidRPr="00064A5B">
        <w:rPr>
          <w:rFonts w:eastAsia="Yu Mincho"/>
          <w:color w:val="000000" w:themeColor="text1"/>
        </w:rPr>
        <w:t>well</w:t>
      </w:r>
      <w:r w:rsidRPr="00064A5B">
        <w:rPr>
          <w:rFonts w:eastAsia="Yu Mincho"/>
          <w:b/>
          <w:color w:val="000000" w:themeColor="text1"/>
          <w:sz w:val="24"/>
          <w:highlight w:val="green"/>
          <w:u w:val="single"/>
        </w:rPr>
        <w:t xml:space="preserve"> be confused. </w:t>
      </w:r>
      <w:r w:rsidRPr="00064A5B">
        <w:rPr>
          <w:rFonts w:eastAsia="Yu Mincho"/>
          <w:b/>
          <w:color w:val="000000" w:themeColor="text1"/>
          <w:sz w:val="24"/>
          <w:u w:val="single"/>
        </w:rPr>
        <w:t xml:space="preserve">We may not </w:t>
      </w:r>
      <w:r w:rsidRPr="00064A5B">
        <w:rPr>
          <w:rFonts w:eastAsia="Yu Mincho"/>
          <w:color w:val="000000" w:themeColor="text1"/>
        </w:rPr>
        <w:t>now</w:t>
      </w:r>
      <w:r w:rsidRPr="00064A5B">
        <w:rPr>
          <w:rFonts w:eastAsia="Yu Mincho"/>
          <w:b/>
          <w:color w:val="000000" w:themeColor="text1"/>
          <w:sz w:val="24"/>
          <w:u w:val="single"/>
        </w:rPr>
        <w:t xml:space="preserve"> </w:t>
      </w:r>
      <w:r w:rsidRPr="00064A5B">
        <w:rPr>
          <w:rFonts w:eastAsia="Yu Mincho"/>
          <w:color w:val="000000" w:themeColor="text1"/>
        </w:rPr>
        <w:t>know — at least not in concrete detail — what outcomes would count as a big win for humanity; we might not even yet</w:t>
      </w:r>
      <w:r w:rsidRPr="00064A5B">
        <w:rPr>
          <w:rFonts w:eastAsia="Yu Mincho"/>
          <w:b/>
          <w:color w:val="000000" w:themeColor="text1"/>
          <w:sz w:val="24"/>
          <w:u w:val="single"/>
        </w:rPr>
        <w:t xml:space="preserve"> be able to imagine the best ends </w:t>
      </w:r>
      <w:r w:rsidRPr="00064A5B">
        <w:rPr>
          <w:rFonts w:eastAsia="Yu Mincho"/>
          <w:color w:val="000000" w:themeColor="text1"/>
        </w:rPr>
        <w:t>of our journey.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If we are </w:t>
      </w:r>
      <w:r w:rsidRPr="00064A5B">
        <w:rPr>
          <w:rFonts w:eastAsia="Yu Mincho"/>
          <w:color w:val="000000" w:themeColor="text1"/>
        </w:rPr>
        <w:t>indeed</w:t>
      </w:r>
      <w:r w:rsidRPr="00064A5B">
        <w:rPr>
          <w:rFonts w:eastAsia="Yu Mincho"/>
          <w:b/>
          <w:color w:val="000000" w:themeColor="text1"/>
          <w:sz w:val="24"/>
          <w:u w:val="single"/>
        </w:rPr>
        <w:t xml:space="preserve"> </w:t>
      </w:r>
      <w:r w:rsidRPr="00064A5B">
        <w:rPr>
          <w:rFonts w:eastAsia="Yu Mincho"/>
          <w:color w:val="000000" w:themeColor="text1"/>
        </w:rPr>
        <w:t>profoundly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uncertain </w:t>
      </w:r>
      <w:r w:rsidRPr="00064A5B">
        <w:rPr>
          <w:rFonts w:eastAsia="Yu Mincho"/>
          <w:color w:val="000000" w:themeColor="text1"/>
        </w:rPr>
        <w:t>about our ultimate aims,</w:t>
      </w:r>
      <w:r w:rsidRPr="00064A5B">
        <w:rPr>
          <w:rFonts w:eastAsia="Yu Mincho"/>
          <w:b/>
          <w:color w:val="000000" w:themeColor="text1"/>
          <w:sz w:val="24"/>
          <w:u w:val="single"/>
        </w:rPr>
        <w:t xml:space="preserve"> </w:t>
      </w:r>
      <w:r w:rsidRPr="00064A5B">
        <w:rPr>
          <w:rFonts w:eastAsia="Yu Mincho"/>
          <w:color w:val="000000" w:themeColor="text1"/>
        </w:rPr>
        <w:t>then we should recognize 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there is a great</w:t>
      </w:r>
      <w:r w:rsidRPr="00064A5B">
        <w:rPr>
          <w:rFonts w:eastAsia="Yu Mincho"/>
          <w:b/>
          <w:color w:val="000000" w:themeColor="text1"/>
          <w:sz w:val="24"/>
          <w:u w:val="single"/>
        </w:rPr>
        <w:t xml:space="preserve"> </w:t>
      </w:r>
      <w:r w:rsidRPr="00064A5B">
        <w:rPr>
          <w:rFonts w:eastAsia="Yu Mincho"/>
          <w:color w:val="000000" w:themeColor="text1"/>
        </w:rPr>
        <w:t>option</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in preserving </w:t>
      </w:r>
      <w:r w:rsidRPr="00064A5B">
        <w:rPr>
          <w:rFonts w:eastAsia="Yu Mincho"/>
          <w:color w:val="000000" w:themeColor="text1"/>
        </w:rPr>
        <w:t>— and ideally improving —</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our ability to recognize value and</w:t>
      </w:r>
      <w:r w:rsidRPr="00064A5B">
        <w:rPr>
          <w:rFonts w:eastAsia="Yu Mincho"/>
          <w:color w:val="000000" w:themeColor="text1"/>
          <w:highlight w:val="green"/>
        </w:rPr>
        <w:t xml:space="preserve"> </w:t>
      </w:r>
      <w:r w:rsidRPr="00064A5B">
        <w:rPr>
          <w:rFonts w:eastAsia="Yu Mincho"/>
          <w:color w:val="000000" w:themeColor="text1"/>
        </w:rPr>
        <w:t xml:space="preserve">to </w:t>
      </w:r>
      <w:r w:rsidRPr="00064A5B">
        <w:rPr>
          <w:rFonts w:eastAsia="Yu Mincho"/>
          <w:b/>
          <w:color w:val="000000" w:themeColor="text1"/>
          <w:sz w:val="24"/>
          <w:highlight w:val="green"/>
          <w:u w:val="single"/>
        </w:rPr>
        <w:t xml:space="preserve">steer the future accordingly. Ensuring </w:t>
      </w:r>
      <w:r w:rsidRPr="00064A5B">
        <w:rPr>
          <w:rFonts w:eastAsia="Yu Mincho"/>
          <w:color w:val="000000" w:themeColor="text1"/>
        </w:rPr>
        <w:t>that</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there will be a future </w:t>
      </w:r>
      <w:r w:rsidRPr="00064A5B">
        <w:rPr>
          <w:rFonts w:eastAsia="Yu Mincho"/>
          <w:color w:val="000000" w:themeColor="text1"/>
        </w:rPr>
        <w:t>version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humanity </w:t>
      </w:r>
      <w:r w:rsidRPr="00064A5B">
        <w:rPr>
          <w:rFonts w:eastAsia="Yu Mincho"/>
          <w:color w:val="000000" w:themeColor="text1"/>
        </w:rPr>
        <w:t>with great powers and a propensity to use them wisely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is </w:t>
      </w:r>
      <w:r w:rsidRPr="00064A5B">
        <w:rPr>
          <w:rFonts w:eastAsia="Yu Mincho"/>
          <w:color w:val="000000" w:themeColor="text1"/>
        </w:rPr>
        <w:t>plausibly</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the best way </w:t>
      </w:r>
      <w:r w:rsidRPr="00064A5B">
        <w:rPr>
          <w:rFonts w:eastAsia="Yu Mincho"/>
          <w:color w:val="000000" w:themeColor="text1"/>
        </w:rPr>
        <w:t>available to us</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to increase </w:t>
      </w:r>
      <w:r w:rsidRPr="00064A5B">
        <w:rPr>
          <w:rFonts w:eastAsia="Yu Mincho"/>
          <w:b/>
          <w:color w:val="000000" w:themeColor="text1"/>
          <w:sz w:val="24"/>
          <w:u w:val="single"/>
        </w:rPr>
        <w:t xml:space="preserve">the probability that the </w:t>
      </w:r>
      <w:r w:rsidRPr="00064A5B">
        <w:rPr>
          <w:rFonts w:eastAsia="Yu Mincho"/>
          <w:b/>
          <w:color w:val="000000" w:themeColor="text1"/>
          <w:sz w:val="24"/>
          <w:highlight w:val="green"/>
          <w:u w:val="single"/>
        </w:rPr>
        <w:t xml:space="preserve">future </w:t>
      </w:r>
      <w:r w:rsidRPr="00064A5B">
        <w:rPr>
          <w:rFonts w:eastAsia="Yu Mincho"/>
          <w:b/>
          <w:color w:val="000000" w:themeColor="text1"/>
          <w:sz w:val="24"/>
          <w:u w:val="single"/>
        </w:rPr>
        <w:t xml:space="preserve">will contain </w:t>
      </w:r>
      <w:r w:rsidRPr="00064A5B">
        <w:rPr>
          <w:rFonts w:eastAsia="Yu Mincho"/>
          <w:color w:val="000000" w:themeColor="text1"/>
        </w:rPr>
        <w:t>a lot of</w:t>
      </w:r>
      <w:r w:rsidRPr="00064A5B">
        <w:rPr>
          <w:rFonts w:eastAsia="Yu Mincho"/>
          <w:b/>
          <w:color w:val="000000" w:themeColor="text1"/>
          <w:sz w:val="24"/>
          <w:u w:val="single"/>
        </w:rPr>
        <w:t xml:space="preserve"> </w:t>
      </w:r>
      <w:r w:rsidRPr="00064A5B">
        <w:rPr>
          <w:rFonts w:eastAsia="Yu Mincho"/>
          <w:b/>
          <w:color w:val="000000" w:themeColor="text1"/>
          <w:sz w:val="24"/>
          <w:highlight w:val="green"/>
          <w:u w:val="single"/>
        </w:rPr>
        <w:t xml:space="preserve">value. </w:t>
      </w:r>
      <w:r w:rsidRPr="00064A5B">
        <w:rPr>
          <w:rFonts w:eastAsia="Yu Mincho"/>
          <w:color w:val="000000" w:themeColor="text1"/>
        </w:rPr>
        <w:t>To do this, we must prevent any existential catastrophe</w:t>
      </w:r>
      <w:r w:rsidRPr="00064A5B">
        <w:rPr>
          <w:rFonts w:eastAsia="Yu Mincho"/>
          <w:color w:val="000000" w:themeColor="text1"/>
          <w:sz w:val="24"/>
        </w:rPr>
        <w:t>.</w:t>
      </w:r>
    </w:p>
    <w:p w:rsidR="005B5920" w:rsidRPr="00064A5B" w:rsidRDefault="005B5920" w:rsidP="005B5920">
      <w:pPr>
        <w:pStyle w:val="ListParagraph"/>
        <w:keepNext/>
        <w:keepLines/>
        <w:numPr>
          <w:ilvl w:val="0"/>
          <w:numId w:val="12"/>
        </w:numPr>
        <w:spacing w:before="40"/>
        <w:outlineLvl w:val="3"/>
        <w:rPr>
          <w:color w:val="000000" w:themeColor="text1"/>
          <w:sz w:val="26"/>
          <w:szCs w:val="26"/>
          <w:u w:color="1E1E1E"/>
        </w:rPr>
      </w:pPr>
      <w:r w:rsidRPr="00064A5B">
        <w:rPr>
          <w:rFonts w:eastAsiaTheme="majorEastAsia"/>
          <w:b/>
          <w:bCs/>
          <w:color w:val="000000" w:themeColor="text1"/>
          <w:sz w:val="26"/>
          <w:szCs w:val="26"/>
        </w:rPr>
        <w:t>Reducing the risk of extinction is always priority number one. </w:t>
      </w:r>
      <w:r w:rsidRPr="00064A5B">
        <w:rPr>
          <w:rFonts w:eastAsiaTheme="majorEastAsia"/>
          <w:b/>
          <w:bCs/>
          <w:color w:val="000000" w:themeColor="text1"/>
          <w:sz w:val="26"/>
          <w:szCs w:val="26"/>
        </w:rPr>
        <w:br/>
      </w:r>
      <w:r w:rsidRPr="00064A5B">
        <w:rPr>
          <w:b/>
          <w:color w:val="000000" w:themeColor="text1"/>
          <w:sz w:val="26"/>
          <w:szCs w:val="26"/>
        </w:rPr>
        <w:t>Bostrom 12</w:t>
      </w:r>
      <w:r w:rsidRPr="00064A5B">
        <w:rPr>
          <w:color w:val="000000" w:themeColor="text1"/>
        </w:rPr>
        <w:t xml:space="preserve"> [Faculty of Philosophy and Oxford Martin School, University of Oxford.], Existential Risk Prevention as Global Priority.  Forthcoming book (Global Policy). MP. http://www.existenti...org/concept.pdf</w:t>
      </w:r>
      <w:r w:rsidRPr="00064A5B">
        <w:rPr>
          <w:rFonts w:eastAsiaTheme="majorEastAsia"/>
          <w:b/>
          <w:bCs/>
          <w:color w:val="000000" w:themeColor="text1"/>
          <w:sz w:val="26"/>
          <w:szCs w:val="26"/>
        </w:rPr>
        <w:br/>
      </w:r>
      <w:r w:rsidRPr="00064A5B">
        <w:rPr>
          <w:color w:val="000000" w:themeColor="text1"/>
        </w:rPr>
        <w:t>Even if we use the most conservative of these estimates, which entirely ignores the   possibility of space colonization and software minds,</w:t>
      </w:r>
      <w:r w:rsidRPr="00064A5B">
        <w:rPr>
          <w:color w:val="000000" w:themeColor="text1"/>
          <w:sz w:val="26"/>
          <w:szCs w:val="26"/>
        </w:rPr>
        <w:t xml:space="preserve"> </w:t>
      </w:r>
      <w:r w:rsidRPr="00064A5B">
        <w:rPr>
          <w:b/>
          <w:bCs/>
          <w:color w:val="000000" w:themeColor="text1"/>
          <w:sz w:val="24"/>
          <w:u w:val="single"/>
        </w:rPr>
        <w:t xml:space="preserve">we find that the expected loss of an </w:t>
      </w:r>
      <w:r w:rsidRPr="00064A5B">
        <w:rPr>
          <w:b/>
          <w:bCs/>
          <w:color w:val="000000" w:themeColor="text1"/>
          <w:sz w:val="24"/>
          <w:highlight w:val="green"/>
          <w:u w:val="single"/>
        </w:rPr>
        <w:t>existential   catastrophe is greater than</w:t>
      </w:r>
      <w:r w:rsidRPr="00064A5B">
        <w:rPr>
          <w:b/>
          <w:bCs/>
          <w:color w:val="000000" w:themeColor="text1"/>
          <w:sz w:val="24"/>
          <w:u w:val="single"/>
        </w:rPr>
        <w:t xml:space="preserve"> the value of </w:t>
      </w:r>
      <w:r w:rsidRPr="00064A5B">
        <w:rPr>
          <w:b/>
          <w:bCs/>
          <w:color w:val="000000" w:themeColor="text1"/>
          <w:sz w:val="24"/>
          <w:highlight w:val="green"/>
          <w:u w:val="single"/>
        </w:rPr>
        <w:t>10^16 human lives</w:t>
      </w:r>
      <w:r w:rsidRPr="00064A5B">
        <w:rPr>
          <w:color w:val="000000" w:themeColor="text1"/>
          <w:sz w:val="24"/>
          <w:highlight w:val="green"/>
        </w:rPr>
        <w:t>.</w:t>
      </w:r>
      <w:r w:rsidRPr="00064A5B">
        <w:rPr>
          <w:color w:val="000000" w:themeColor="text1"/>
          <w:sz w:val="24"/>
        </w:rPr>
        <w:t xml:space="preserve">  </w:t>
      </w:r>
      <w:r w:rsidRPr="00064A5B">
        <w:rPr>
          <w:b/>
          <w:bCs/>
          <w:color w:val="000000" w:themeColor="text1"/>
          <w:sz w:val="24"/>
          <w:u w:val="single"/>
        </w:rPr>
        <w:t xml:space="preserve">This implies that </w:t>
      </w:r>
      <w:r w:rsidRPr="00064A5B">
        <w:rPr>
          <w:b/>
          <w:bCs/>
          <w:color w:val="000000" w:themeColor="text1"/>
          <w:sz w:val="24"/>
          <w:highlight w:val="green"/>
          <w:u w:val="single"/>
        </w:rPr>
        <w:t xml:space="preserve">the </w:t>
      </w:r>
      <w:r w:rsidRPr="00064A5B">
        <w:rPr>
          <w:b/>
          <w:bCs/>
          <w:color w:val="000000" w:themeColor="text1"/>
          <w:sz w:val="24"/>
          <w:u w:val="single"/>
        </w:rPr>
        <w:t xml:space="preserve">expected </w:t>
      </w:r>
      <w:r w:rsidRPr="00064A5B">
        <w:rPr>
          <w:b/>
          <w:bCs/>
          <w:color w:val="000000" w:themeColor="text1"/>
          <w:sz w:val="24"/>
          <w:highlight w:val="green"/>
          <w:u w:val="single"/>
        </w:rPr>
        <w:t xml:space="preserve">value of   reducing existential risk by </w:t>
      </w:r>
      <w:r w:rsidRPr="00064A5B">
        <w:rPr>
          <w:b/>
          <w:bCs/>
          <w:color w:val="000000" w:themeColor="text1"/>
          <w:sz w:val="24"/>
          <w:u w:val="single"/>
        </w:rPr>
        <w:t xml:space="preserve">a mere </w:t>
      </w:r>
      <w:r w:rsidRPr="00064A5B">
        <w:rPr>
          <w:b/>
          <w:bCs/>
          <w:color w:val="000000" w:themeColor="text1"/>
          <w:sz w:val="24"/>
          <w:highlight w:val="green"/>
          <w:u w:val="single"/>
        </w:rPr>
        <w:t>one millionth of one percentage point is</w:t>
      </w:r>
      <w:r w:rsidRPr="00064A5B">
        <w:rPr>
          <w:b/>
          <w:bCs/>
          <w:color w:val="000000" w:themeColor="text1"/>
          <w:sz w:val="24"/>
          <w:u w:val="single"/>
        </w:rPr>
        <w:t xml:space="preserve"> at least </w:t>
      </w:r>
      <w:r w:rsidRPr="00064A5B">
        <w:rPr>
          <w:b/>
          <w:bCs/>
          <w:color w:val="000000" w:themeColor="text1"/>
          <w:sz w:val="24"/>
          <w:highlight w:val="green"/>
          <w:u w:val="single"/>
        </w:rPr>
        <w:t>a hundred times the   value of a million human lives</w:t>
      </w:r>
      <w:r w:rsidRPr="00064A5B">
        <w:rPr>
          <w:b/>
          <w:bCs/>
          <w:color w:val="000000" w:themeColor="text1"/>
          <w:sz w:val="24"/>
          <w:u w:val="single"/>
        </w:rPr>
        <w:t>.</w:t>
      </w:r>
      <w:r w:rsidRPr="00064A5B">
        <w:rPr>
          <w:color w:val="000000" w:themeColor="text1"/>
          <w:sz w:val="24"/>
        </w:rPr>
        <w:t> </w:t>
      </w:r>
      <w:r w:rsidRPr="00064A5B">
        <w:rPr>
          <w:color w:val="000000" w:themeColor="text1"/>
          <w:sz w:val="26"/>
          <w:szCs w:val="26"/>
        </w:rPr>
        <w:t xml:space="preserve"> </w:t>
      </w:r>
      <w:r w:rsidRPr="00064A5B">
        <w:rPr>
          <w:color w:val="000000" w:themeColor="text1"/>
        </w:rPr>
        <w:t xml:space="preserve">The more technologically comprehensive estimate of </w:t>
      </w:r>
      <w:proofErr w:type="gramStart"/>
      <w:r w:rsidRPr="00064A5B">
        <w:rPr>
          <w:color w:val="000000" w:themeColor="text1"/>
        </w:rPr>
        <w:t>10  54</w:t>
      </w:r>
      <w:proofErr w:type="gramEnd"/>
      <w:r w:rsidRPr="00064A5B">
        <w:rPr>
          <w:color w:val="000000" w:themeColor="text1"/>
        </w:rPr>
        <w:t xml:space="preserve"> </w:t>
      </w:r>
      <w:proofErr w:type="spellStart"/>
      <w:r w:rsidRPr="00064A5B">
        <w:rPr>
          <w:color w:val="000000" w:themeColor="text1"/>
        </w:rPr>
        <w:t>humanbrain</w:t>
      </w:r>
      <w:proofErr w:type="spellEnd"/>
      <w:r w:rsidRPr="00064A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64A5B">
        <w:rPr>
          <w:b/>
          <w:bCs/>
          <w:color w:val="000000" w:themeColor="text1"/>
          <w:sz w:val="24"/>
          <w:u w:val="single" w:color="1E1E1E"/>
        </w:rPr>
        <w:t xml:space="preserve">One might consequently argue that </w:t>
      </w:r>
      <w:r w:rsidRPr="00064A5B">
        <w:rPr>
          <w:b/>
          <w:bCs/>
          <w:color w:val="000000" w:themeColor="text1"/>
          <w:sz w:val="24"/>
          <w:highlight w:val="green"/>
          <w:u w:val="single" w:color="1E1E1E"/>
        </w:rPr>
        <w:t>even the tiniest reduction of existential risk has a</w:t>
      </w:r>
      <w:r w:rsidRPr="00064A5B">
        <w:rPr>
          <w:b/>
          <w:bCs/>
          <w:color w:val="000000" w:themeColor="text1"/>
          <w:sz w:val="24"/>
          <w:u w:val="single" w:color="1E1E1E"/>
        </w:rPr>
        <w:t xml:space="preserve">n   expected </w:t>
      </w:r>
      <w:r w:rsidRPr="00064A5B">
        <w:rPr>
          <w:b/>
          <w:bCs/>
          <w:color w:val="000000" w:themeColor="text1"/>
          <w:sz w:val="24"/>
          <w:highlight w:val="green"/>
          <w:u w:val="single" w:color="1E1E1E"/>
        </w:rPr>
        <w:t>value greater than</w:t>
      </w:r>
      <w:r w:rsidRPr="00064A5B">
        <w:rPr>
          <w:b/>
          <w:bCs/>
          <w:color w:val="000000" w:themeColor="text1"/>
          <w:sz w:val="24"/>
          <w:u w:val="single" w:color="1E1E1E"/>
        </w:rPr>
        <w:t xml:space="preserve"> that of</w:t>
      </w:r>
      <w:r w:rsidRPr="00064A5B">
        <w:rPr>
          <w:b/>
          <w:bCs/>
          <w:color w:val="000000" w:themeColor="text1"/>
          <w:sz w:val="24"/>
          <w:highlight w:val="green"/>
          <w:u w:val="single" w:color="1E1E1E"/>
        </w:rPr>
        <w:t xml:space="preserve"> the definite provision of </w:t>
      </w:r>
      <w:r w:rsidRPr="00064A5B">
        <w:rPr>
          <w:b/>
          <w:bCs/>
          <w:color w:val="000000" w:themeColor="text1"/>
          <w:sz w:val="24"/>
          <w:u w:val="single" w:color="1E1E1E"/>
        </w:rPr>
        <w:t xml:space="preserve">any ordinary good, such as the direct   benefit of </w:t>
      </w:r>
      <w:r w:rsidRPr="00064A5B">
        <w:rPr>
          <w:b/>
          <w:bCs/>
          <w:color w:val="000000" w:themeColor="text1"/>
          <w:sz w:val="24"/>
          <w:highlight w:val="green"/>
          <w:u w:val="single" w:color="1E1E1E"/>
        </w:rPr>
        <w:t>saving 1 billion lives</w:t>
      </w:r>
      <w:r w:rsidRPr="00064A5B">
        <w:rPr>
          <w:b/>
          <w:bCs/>
          <w:color w:val="000000" w:themeColor="text1"/>
          <w:sz w:val="26"/>
          <w:szCs w:val="26"/>
          <w:highlight w:val="green"/>
          <w:u w:val="single" w:color="1E1E1E"/>
        </w:rPr>
        <w:t>.</w:t>
      </w:r>
      <w:r w:rsidRPr="00064A5B">
        <w:rPr>
          <w:color w:val="000000" w:themeColor="text1"/>
          <w:sz w:val="26"/>
          <w:szCs w:val="26"/>
          <w:u w:color="1E1E1E"/>
        </w:rPr>
        <w:t xml:space="preserve">  </w:t>
      </w:r>
      <w:r w:rsidRPr="00064A5B">
        <w:rPr>
          <w:color w:val="000000" w:themeColor="text1"/>
        </w:rPr>
        <w:t xml:space="preserve">And, further, that the absolute value of the indirect effect of saving </w:t>
      </w:r>
      <w:proofErr w:type="gramStart"/>
      <w:r w:rsidRPr="00064A5B">
        <w:rPr>
          <w:color w:val="000000" w:themeColor="text1"/>
        </w:rPr>
        <w:t>1  billion</w:t>
      </w:r>
      <w:proofErr w:type="gramEnd"/>
      <w:r w:rsidRPr="00064A5B">
        <w:rPr>
          <w:color w:val="000000" w:themeColor="text1"/>
        </w:rPr>
        <w:t xml:space="preserve"> lives on the total cumulative amount of existential </w:t>
      </w:r>
      <w:proofErr w:type="spellStart"/>
      <w:r w:rsidRPr="00064A5B">
        <w:rPr>
          <w:color w:val="000000" w:themeColor="text1"/>
        </w:rPr>
        <w:t>riskâ</w:t>
      </w:r>
      <w:proofErr w:type="spellEnd"/>
      <w:r w:rsidRPr="00064A5B">
        <w:rPr>
          <w:color w:val="000000" w:themeColor="text1"/>
        </w:rPr>
        <w:t xml:space="preserve">€”positive or </w:t>
      </w:r>
      <w:proofErr w:type="spellStart"/>
      <w:r w:rsidRPr="00064A5B">
        <w:rPr>
          <w:color w:val="000000" w:themeColor="text1"/>
        </w:rPr>
        <w:t>negativeâ</w:t>
      </w:r>
      <w:proofErr w:type="spellEnd"/>
      <w:r w:rsidRPr="00064A5B">
        <w:rPr>
          <w:color w:val="000000" w:themeColor="text1"/>
        </w:rPr>
        <w:t>€”is almost   certainly larger than the positive value of the direct benefit of such an action.</w:t>
      </w:r>
      <w:r w:rsidRPr="00064A5B">
        <w:rPr>
          <w:color w:val="000000" w:themeColor="text1"/>
          <w:sz w:val="26"/>
          <w:szCs w:val="26"/>
          <w:u w:color="1E1E1E"/>
        </w:rPr>
        <w:t xml:space="preserve">  </w:t>
      </w:r>
    </w:p>
    <w:p w:rsidR="005B5920" w:rsidRPr="001C32A9" w:rsidRDefault="005B5920" w:rsidP="005B5920">
      <w:pPr>
        <w:pStyle w:val="Heading4"/>
        <w:numPr>
          <w:ilvl w:val="0"/>
          <w:numId w:val="12"/>
        </w:numPr>
        <w:rPr>
          <w:rFonts w:cs="Calibri"/>
        </w:rPr>
      </w:pPr>
      <w:r w:rsidRPr="001C32A9">
        <w:rPr>
          <w:rFonts w:cs="Calibri"/>
          <w:u w:val="single"/>
        </w:rPr>
        <w:t>Actor-specificity</w:t>
      </w:r>
      <w:r w:rsidRPr="001C32A9">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rsidR="005B5920" w:rsidRPr="001C32A9" w:rsidRDefault="005B5920" w:rsidP="005B5920">
      <w:pPr>
        <w:pStyle w:val="Heading4"/>
        <w:numPr>
          <w:ilvl w:val="0"/>
          <w:numId w:val="12"/>
        </w:numPr>
        <w:tabs>
          <w:tab w:val="num" w:pos="360"/>
        </w:tabs>
        <w:ind w:left="360" w:firstLine="0"/>
        <w:rPr>
          <w:rFonts w:eastAsia="Calibri" w:cs="Calibri"/>
        </w:rPr>
      </w:pPr>
      <w:r w:rsidRPr="001C32A9">
        <w:rPr>
          <w:rFonts w:cs="Calibri"/>
          <w:u w:val="single"/>
        </w:rPr>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rsidR="005B5920" w:rsidRPr="001C32A9" w:rsidRDefault="005B5920" w:rsidP="005B5920">
      <w:pPr>
        <w:pStyle w:val="Heading4"/>
        <w:numPr>
          <w:ilvl w:val="0"/>
          <w:numId w:val="12"/>
        </w:numPr>
        <w:tabs>
          <w:tab w:val="num" w:pos="360"/>
        </w:tabs>
        <w:ind w:left="360" w:firstLine="0"/>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rsidR="005B5920" w:rsidRPr="001C32A9" w:rsidRDefault="005B5920" w:rsidP="005B5920">
      <w:pPr>
        <w:pStyle w:val="Heading4"/>
        <w:numPr>
          <w:ilvl w:val="0"/>
          <w:numId w:val="12"/>
        </w:numPr>
        <w:tabs>
          <w:tab w:val="num" w:pos="360"/>
        </w:tabs>
        <w:ind w:left="360" w:firstLine="0"/>
        <w:rPr>
          <w:rFonts w:cs="Calibri"/>
        </w:rPr>
      </w:pPr>
      <w:r w:rsidRPr="001C32A9">
        <w:rPr>
          <w:rFonts w:cs="Calibri"/>
          <w:u w:val="single"/>
        </w:rPr>
        <w:t>Reject calc indicts</w:t>
      </w:r>
      <w:r w:rsidRPr="001C32A9">
        <w:rPr>
          <w:rFonts w:cs="Calibri"/>
        </w:rPr>
        <w:t>: Empirically denied—both individuals and policymakers carry out effective cost-benefit analysis which means even if decisions aren’t always perfect it’s still better than not acting at all</w:t>
      </w:r>
    </w:p>
    <w:p w:rsidR="005B5920" w:rsidRPr="001E741E" w:rsidRDefault="005B5920" w:rsidP="005B5920">
      <w:pPr>
        <w:pStyle w:val="Heading2"/>
        <w:rPr>
          <w:rFonts w:cs="Calibri"/>
        </w:rPr>
      </w:pPr>
      <w:r w:rsidRPr="001E741E">
        <w:rPr>
          <w:rFonts w:cs="Calibri"/>
        </w:rPr>
        <w:t>1NC</w:t>
      </w:r>
    </w:p>
    <w:p w:rsidR="005B5920" w:rsidRPr="001E741E" w:rsidRDefault="005B5920" w:rsidP="005B5920">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rsidR="005B5920" w:rsidRPr="001E741E" w:rsidRDefault="005B5920" w:rsidP="005B5920"/>
    <w:p w:rsidR="005B5920" w:rsidRPr="001E741E" w:rsidRDefault="005B5920" w:rsidP="005B5920">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rsidR="005B5920" w:rsidRPr="001E741E" w:rsidRDefault="005B5920" w:rsidP="005B5920">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rsidR="005B5920" w:rsidRPr="001E741E" w:rsidRDefault="005B5920" w:rsidP="005B5920">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rsidR="005B5920" w:rsidRPr="001E741E" w:rsidRDefault="005B5920" w:rsidP="005B5920">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rsidR="005B5920" w:rsidRPr="001E741E" w:rsidRDefault="005B5920" w:rsidP="005B5920">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rsidR="005B5920" w:rsidRPr="001E741E" w:rsidRDefault="005B5920" w:rsidP="005B5920">
      <w:pPr>
        <w:rPr>
          <w:rStyle w:val="Emphasis"/>
        </w:rPr>
      </w:pPr>
    </w:p>
    <w:p w:rsidR="005B5920" w:rsidRPr="001E741E" w:rsidRDefault="005B5920" w:rsidP="005B5920">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rsidR="005B5920" w:rsidRPr="001E741E" w:rsidRDefault="005B5920" w:rsidP="005B5920">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rsidR="005B5920" w:rsidRPr="001E741E" w:rsidRDefault="005B5920" w:rsidP="005B5920">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rsidR="005B5920" w:rsidRPr="001E741E" w:rsidRDefault="005B5920" w:rsidP="005B5920">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rsidR="005B5920" w:rsidRPr="001E741E" w:rsidRDefault="005B5920" w:rsidP="005B5920">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rsidR="005B5920" w:rsidRPr="001E741E" w:rsidRDefault="005B5920" w:rsidP="005B5920"/>
    <w:p w:rsidR="005B5920" w:rsidRPr="001E741E" w:rsidRDefault="005B5920" w:rsidP="005B5920">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rsidR="005B5920" w:rsidRPr="001E741E" w:rsidRDefault="005B5920" w:rsidP="005B5920">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rsidR="005B5920" w:rsidRPr="001E741E" w:rsidRDefault="005B5920" w:rsidP="005B5920">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rsidR="005B5920" w:rsidRPr="001E741E" w:rsidRDefault="005B5920" w:rsidP="005B5920">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rsidR="005B5920" w:rsidRPr="001E741E" w:rsidRDefault="005B5920" w:rsidP="005B5920">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rsidR="005B5920" w:rsidRPr="001E741E" w:rsidRDefault="005B5920" w:rsidP="005B5920">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rsidR="005B5920" w:rsidRPr="001E741E" w:rsidRDefault="005B5920" w:rsidP="005B5920">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rsidR="005B5920" w:rsidRPr="001E741E" w:rsidRDefault="005B5920" w:rsidP="005B5920"/>
    <w:p w:rsidR="005B5920" w:rsidRPr="001E741E" w:rsidRDefault="005B5920" w:rsidP="005B5920">
      <w:pPr>
        <w:pStyle w:val="Heading4"/>
        <w:rPr>
          <w:rFonts w:cs="Calibri"/>
        </w:rPr>
      </w:pPr>
      <w:r w:rsidRPr="001E741E">
        <w:rPr>
          <w:rFonts w:cs="Calibri"/>
          <w:u w:val="single"/>
        </w:rPr>
        <w:t>Extinction</w:t>
      </w:r>
      <w:r w:rsidRPr="001E741E">
        <w:rPr>
          <w:rFonts w:cs="Calibri"/>
        </w:rPr>
        <w:t xml:space="preserve"> – defense is wrong </w:t>
      </w:r>
    </w:p>
    <w:p w:rsidR="005B5920" w:rsidRPr="001E741E" w:rsidRDefault="005B5920" w:rsidP="005B5920">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rsidR="005B5920" w:rsidRPr="001E741E" w:rsidRDefault="005B5920" w:rsidP="005B5920">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rsidR="005B5920" w:rsidRPr="001E741E" w:rsidRDefault="005B5920" w:rsidP="005B5920">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rsidR="005B5920" w:rsidRPr="001E741E" w:rsidRDefault="005B5920" w:rsidP="005B5920">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rsidR="005B5920" w:rsidRPr="001E741E" w:rsidRDefault="005B5920" w:rsidP="005B5920">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B59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CB"/>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920"/>
    <w:rsid w:val="005B6EE8"/>
    <w:rsid w:val="005B7731"/>
    <w:rsid w:val="005C4515"/>
    <w:rsid w:val="005C5602"/>
    <w:rsid w:val="005C74A6"/>
    <w:rsid w:val="005D3B4D"/>
    <w:rsid w:val="005D615C"/>
    <w:rsid w:val="005E1860"/>
    <w:rsid w:val="005E551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E9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655"/>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80AFBAC-6174-3A46-B875-874AFD13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B5920"/>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B59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9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B59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5B59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9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920"/>
  </w:style>
  <w:style w:type="character" w:customStyle="1" w:styleId="Heading1Char">
    <w:name w:val="Heading 1 Char"/>
    <w:aliases w:val="Pocket Char"/>
    <w:basedOn w:val="DefaultParagraphFont"/>
    <w:link w:val="Heading1"/>
    <w:uiPriority w:val="9"/>
    <w:rsid w:val="005B59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92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B592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B59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B592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B5920"/>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5B5920"/>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B5920"/>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link w:val="Card"/>
    <w:uiPriority w:val="99"/>
    <w:unhideWhenUsed/>
    <w:rsid w:val="005B5920"/>
    <w:rPr>
      <w:color w:val="auto"/>
      <w:u w:val="none"/>
    </w:rPr>
  </w:style>
  <w:style w:type="paragraph" w:styleId="DocumentMap">
    <w:name w:val="Document Map"/>
    <w:basedOn w:val="Normal"/>
    <w:link w:val="DocumentMapChar"/>
    <w:uiPriority w:val="99"/>
    <w:semiHidden/>
    <w:unhideWhenUsed/>
    <w:rsid w:val="005B59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920"/>
    <w:rPr>
      <w:rFonts w:ascii="Lucida Grande" w:hAnsi="Lucida Grande" w:cs="Lucida Grande"/>
    </w:rPr>
  </w:style>
  <w:style w:type="paragraph" w:customStyle="1" w:styleId="Emphasis1">
    <w:name w:val="Emphasis1"/>
    <w:basedOn w:val="Normal"/>
    <w:link w:val="Emphasis"/>
    <w:autoRedefine/>
    <w:uiPriority w:val="20"/>
    <w:qFormat/>
    <w:rsid w:val="005B592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5B5920"/>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B592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basedOn w:val="Normal"/>
    <w:uiPriority w:val="34"/>
    <w:qFormat/>
    <w:rsid w:val="005B5920"/>
    <w:pPr>
      <w:ind w:left="720"/>
      <w:contextualSpacing/>
    </w:pPr>
  </w:style>
  <w:style w:type="paragraph" w:styleId="NoSpacing">
    <w:name w:val="No Spacing"/>
    <w:aliases w:val="Card Format,ClearFormatting,Clear,DDI Tag,Tag Title,Very Small Text,Dont u,No Spacing311,No Spacing51,Note Level 21,No Spacing11211"/>
    <w:basedOn w:val="Heading1"/>
    <w:autoRedefine/>
    <w:uiPriority w:val="99"/>
    <w:qFormat/>
    <w:rsid w:val="005B59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D95493-27C7-7E44-B183-82842833C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7030</Words>
  <Characters>39373</Characters>
  <Application>Microsoft Office Word</Application>
  <DocSecurity>0</DocSecurity>
  <Lines>418</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2021-10-30T21:56:00Z</dcterms:created>
  <dcterms:modified xsi:type="dcterms:W3CDTF">2021-10-30T21:56:00Z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