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50D" w:rsidRPr="008C450D" w:rsidRDefault="00124A74" w:rsidP="008C450D">
      <w:r>
        <w:t>pl</w:t>
      </w:r>
    </w:p>
    <w:p w:rsidR="0034458C" w:rsidRPr="0044296A" w:rsidRDefault="0034458C" w:rsidP="0034458C"/>
    <w:p w:rsidR="0034458C" w:rsidRDefault="0034458C" w:rsidP="0034458C">
      <w:pPr>
        <w:pStyle w:val="Heading3"/>
      </w:pPr>
      <w:r>
        <w:lastRenderedPageBreak/>
        <w:t>1NC</w:t>
      </w:r>
    </w:p>
    <w:p w:rsidR="0034458C" w:rsidRDefault="0034458C" w:rsidP="0034458C">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rsidR="0034458C" w:rsidRPr="00AE32FC" w:rsidRDefault="0034458C" w:rsidP="0034458C"/>
    <w:p w:rsidR="0034458C" w:rsidRDefault="0034458C" w:rsidP="0034458C">
      <w:pPr>
        <w:pStyle w:val="Heading4"/>
      </w:pPr>
      <w:r>
        <w:t>WHO says yes – it supports increasing the availability of generics and limiting TRIPS</w:t>
      </w:r>
    </w:p>
    <w:p w:rsidR="0034458C" w:rsidRPr="007F404A" w:rsidRDefault="0034458C" w:rsidP="0034458C">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rsidR="0034458C" w:rsidRPr="007F404A" w:rsidRDefault="0034458C" w:rsidP="0034458C">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rsidR="0034458C" w:rsidRPr="007F404A" w:rsidRDefault="0034458C" w:rsidP="0034458C">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rsidR="0034458C" w:rsidRDefault="0034458C" w:rsidP="0034458C">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rsidR="0034458C" w:rsidRDefault="0034458C" w:rsidP="0034458C">
      <w:pPr>
        <w:rPr>
          <w:rStyle w:val="Emphasis"/>
        </w:rPr>
      </w:pPr>
    </w:p>
    <w:p w:rsidR="0034458C" w:rsidRDefault="0034458C" w:rsidP="0034458C">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34458C" w:rsidRPr="009F03D9" w:rsidRDefault="0034458C" w:rsidP="0034458C">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34458C" w:rsidRPr="009F03D9" w:rsidRDefault="0034458C" w:rsidP="0034458C">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rsidR="0034458C" w:rsidRPr="009F03D9" w:rsidRDefault="0034458C" w:rsidP="0034458C">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34458C" w:rsidRPr="009F03D9" w:rsidRDefault="0034458C" w:rsidP="0034458C">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34458C" w:rsidRDefault="0034458C" w:rsidP="0034458C"/>
    <w:p w:rsidR="0034458C" w:rsidRDefault="0034458C" w:rsidP="0034458C">
      <w:pPr>
        <w:pStyle w:val="Heading4"/>
      </w:pPr>
      <w:r>
        <w:t>WHO is critical to disease prevention – it is the only international institution that can disperse information, standardize global public health, and facilitate public-private cooperation</w:t>
      </w:r>
    </w:p>
    <w:p w:rsidR="0034458C" w:rsidRPr="005472CA" w:rsidRDefault="0034458C" w:rsidP="0034458C">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34458C" w:rsidRPr="005472CA" w:rsidRDefault="0034458C" w:rsidP="0034458C">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34458C" w:rsidRPr="005472CA" w:rsidRDefault="0034458C" w:rsidP="0034458C">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rsidR="0034458C" w:rsidRPr="005472CA" w:rsidRDefault="0034458C" w:rsidP="0034458C">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rsidR="0034458C" w:rsidRPr="005472CA" w:rsidRDefault="0034458C" w:rsidP="0034458C">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34458C" w:rsidRPr="005472CA" w:rsidRDefault="0034458C" w:rsidP="0034458C">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rsidR="0034458C" w:rsidRDefault="0034458C" w:rsidP="0034458C"/>
    <w:p w:rsidR="0034458C" w:rsidRPr="00131F53" w:rsidRDefault="0034458C" w:rsidP="0034458C">
      <w:pPr>
        <w:pStyle w:val="Heading4"/>
      </w:pPr>
      <w:r w:rsidRPr="009A7E01">
        <w:rPr>
          <w:u w:val="single"/>
        </w:rPr>
        <w:t>Extinction</w:t>
      </w:r>
      <w:r>
        <w:t xml:space="preserve"> – </w:t>
      </w:r>
      <w:r w:rsidRPr="00131F53">
        <w:t xml:space="preserve">defense is wrong </w:t>
      </w:r>
    </w:p>
    <w:p w:rsidR="0034458C" w:rsidRPr="00131F53" w:rsidRDefault="0034458C" w:rsidP="0034458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34458C" w:rsidRPr="00131F53" w:rsidRDefault="0034458C" w:rsidP="0034458C">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rsidR="0034458C" w:rsidRPr="00131F53" w:rsidRDefault="0034458C" w:rsidP="0034458C">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34458C" w:rsidRPr="00131F53" w:rsidRDefault="0034458C" w:rsidP="0034458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rsidR="008C450D" w:rsidRDefault="0034458C" w:rsidP="0034458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3456C4" w:rsidRDefault="003456C4" w:rsidP="003456C4">
      <w:pPr>
        <w:pStyle w:val="Heading3"/>
      </w:pPr>
      <w:r>
        <w:lastRenderedPageBreak/>
        <w:t>1nc</w:t>
      </w:r>
    </w:p>
    <w:p w:rsidR="003456C4" w:rsidRDefault="003456C4" w:rsidP="003456C4">
      <w:pPr>
        <w:pStyle w:val="Heading4"/>
      </w:pPr>
      <w:r>
        <w:t>Use a comparative worlds paradigm where the Affirmative must prove the plan is better than the status quo or a competitive policy option.</w:t>
      </w:r>
    </w:p>
    <w:p w:rsidR="003456C4" w:rsidRDefault="003456C4" w:rsidP="003456C4"/>
    <w:p w:rsidR="003456C4" w:rsidRPr="00793092" w:rsidRDefault="003456C4" w:rsidP="003456C4">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rsidR="003456C4" w:rsidRDefault="003456C4" w:rsidP="003456C4">
      <w:pPr>
        <w:pStyle w:val="Heading4"/>
      </w:pPr>
      <w:r>
        <w:t xml:space="preserve">Ought means should </w:t>
      </w:r>
    </w:p>
    <w:p w:rsidR="003456C4" w:rsidRPr="00C40336" w:rsidRDefault="003456C4" w:rsidP="003456C4">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rsidR="003456C4" w:rsidRDefault="003456C4" w:rsidP="003456C4">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rsidR="003456C4" w:rsidRPr="00793092" w:rsidRDefault="003456C4" w:rsidP="003456C4">
      <w:pPr>
        <w:pStyle w:val="Heading4"/>
      </w:pPr>
      <w:r>
        <w:t>Net benefits:</w:t>
      </w:r>
    </w:p>
    <w:p w:rsidR="003456C4" w:rsidRDefault="003456C4" w:rsidP="003456C4">
      <w:pPr>
        <w:pStyle w:val="Heading4"/>
        <w:numPr>
          <w:ilvl w:val="0"/>
          <w:numId w:val="15"/>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rsidR="003456C4" w:rsidRDefault="003456C4" w:rsidP="003456C4">
      <w:pPr>
        <w:pStyle w:val="Heading4"/>
        <w:numPr>
          <w:ilvl w:val="0"/>
          <w:numId w:val="15"/>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rsidR="003456C4" w:rsidRPr="005F0D17" w:rsidRDefault="003456C4" w:rsidP="003456C4">
      <w:pPr>
        <w:rPr>
          <w:sz w:val="12"/>
        </w:rPr>
      </w:pPr>
    </w:p>
    <w:p w:rsidR="003456C4" w:rsidRDefault="003456C4" w:rsidP="003456C4">
      <w:pPr>
        <w:pStyle w:val="Heading3"/>
      </w:pPr>
      <w:r>
        <w:lastRenderedPageBreak/>
        <w:t xml:space="preserve">1nc </w:t>
      </w:r>
    </w:p>
    <w:p w:rsidR="003456C4" w:rsidRPr="00FB3429" w:rsidRDefault="003456C4" w:rsidP="003456C4">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The standard is maximizing expected wellbeing</w:t>
      </w:r>
    </w:p>
    <w:p w:rsidR="003456C4" w:rsidRPr="00FB3429" w:rsidRDefault="003456C4" w:rsidP="003456C4">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3456C4" w:rsidRPr="00FB3429" w:rsidRDefault="003456C4" w:rsidP="003456C4">
      <w:pPr>
        <w:rPr>
          <w:color w:val="000000" w:themeColor="text1"/>
        </w:rPr>
      </w:pPr>
      <w:r w:rsidRPr="00FB3429">
        <w:rPr>
          <w:b/>
          <w:color w:val="000000" w:themeColor="text1"/>
          <w:sz w:val="26"/>
        </w:rPr>
        <w:t>Moen 16</w:t>
      </w:r>
      <w:r w:rsidRPr="00FB3429">
        <w:rPr>
          <w:color w:val="000000" w:themeColor="text1"/>
        </w:rPr>
        <w:t xml:space="preserve"> [Ole Martin Moen, Research Fellow in Philosophy at University of Oslo “An Argument for Hedonism” Journal of Value Inquiry (Springer), 50 (2) 2016: 267–281] SJDI</w:t>
      </w:r>
    </w:p>
    <w:p w:rsidR="003456C4" w:rsidRPr="00FB3429" w:rsidRDefault="003456C4" w:rsidP="003456C4">
      <w:pPr>
        <w:rPr>
          <w:color w:val="000000" w:themeColor="text1"/>
        </w:rPr>
      </w:pPr>
      <w:r w:rsidRPr="00FB3429">
        <w:rPr>
          <w:color w:val="000000" w:themeColor="text1"/>
        </w:rPr>
        <w:t xml:space="preserve">Let us start by observing, empirically, that </w:t>
      </w:r>
      <w:r w:rsidRPr="00FB3429">
        <w:rPr>
          <w:rStyle w:val="StyleUnderline"/>
          <w:color w:val="000000" w:themeColor="text1"/>
        </w:rPr>
        <w:t xml:space="preserve">a widely shared judgment about intrinsic value and disvalue is that </w:t>
      </w:r>
      <w:r w:rsidRPr="00F1091A">
        <w:rPr>
          <w:rStyle w:val="StyleUnderline"/>
          <w:color w:val="000000" w:themeColor="text1"/>
          <w:highlight w:val="green"/>
        </w:rPr>
        <w:t xml:space="preserve">pleasure is intrinsically valuable and pain is intrinsically </w:t>
      </w:r>
      <w:proofErr w:type="spellStart"/>
      <w:r w:rsidRPr="00F1091A">
        <w:rPr>
          <w:rStyle w:val="StyleUnderline"/>
          <w:color w:val="000000" w:themeColor="text1"/>
          <w:highlight w:val="green"/>
        </w:rPr>
        <w:t>disvaluable</w:t>
      </w:r>
      <w:proofErr w:type="spellEnd"/>
      <w:r w:rsidRPr="00FB3429">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B3429">
        <w:rPr>
          <w:b/>
          <w:color w:val="000000" w:themeColor="text1"/>
          <w:u w:val="single"/>
        </w:rPr>
        <w:t>.</w:t>
      </w:r>
      <w:r w:rsidRPr="00FB3429">
        <w:rPr>
          <w:color w:val="000000" w:themeColor="text1"/>
        </w:rPr>
        <w:t xml:space="preserve"> This inclusion makes intuitive sense, moreover, for </w:t>
      </w:r>
      <w:r w:rsidRPr="00F1091A">
        <w:rPr>
          <w:rStyle w:val="StyleUnderline"/>
          <w:color w:val="000000" w:themeColor="text1"/>
          <w:highlight w:val="green"/>
        </w:rPr>
        <w:t>there is something undeniably good about</w:t>
      </w:r>
      <w:r w:rsidRPr="00FB3429">
        <w:rPr>
          <w:rStyle w:val="StyleUnderline"/>
          <w:color w:val="000000" w:themeColor="text1"/>
        </w:rPr>
        <w:t xml:space="preserve"> the way </w:t>
      </w:r>
      <w:r w:rsidRPr="00F1091A">
        <w:rPr>
          <w:rStyle w:val="StyleUnderline"/>
          <w:color w:val="000000" w:themeColor="text1"/>
          <w:highlight w:val="green"/>
        </w:rPr>
        <w:t>pleasure</w:t>
      </w:r>
      <w:r w:rsidRPr="00FB3429">
        <w:rPr>
          <w:rStyle w:val="StyleUnderline"/>
          <w:color w:val="000000" w:themeColor="text1"/>
        </w:rPr>
        <w:t xml:space="preserve"> feels </w:t>
      </w:r>
      <w:r w:rsidRPr="00F1091A">
        <w:rPr>
          <w:rStyle w:val="StyleUnderline"/>
          <w:color w:val="000000" w:themeColor="text1"/>
          <w:highlight w:val="green"/>
        </w:rPr>
        <w:t>and something undeniably bad about</w:t>
      </w:r>
      <w:r w:rsidRPr="00FB3429">
        <w:rPr>
          <w:rStyle w:val="StyleUnderline"/>
          <w:color w:val="000000" w:themeColor="text1"/>
        </w:rPr>
        <w:t xml:space="preserve"> the way </w:t>
      </w:r>
      <w:r w:rsidRPr="00F1091A">
        <w:rPr>
          <w:rStyle w:val="StyleUnderline"/>
          <w:color w:val="000000" w:themeColor="text1"/>
          <w:highlight w:val="green"/>
        </w:rPr>
        <w:t>pain</w:t>
      </w:r>
      <w:r w:rsidRPr="00FB3429">
        <w:rPr>
          <w:rStyle w:val="StyleUnderline"/>
          <w:color w:val="000000" w:themeColor="text1"/>
        </w:rPr>
        <w:t xml:space="preserve"> feels, and neither the goodness of pleasure nor the badness of pain seems to be exhausted by the further effects that these experiences might have.</w:t>
      </w:r>
      <w:r w:rsidRPr="00FB3429">
        <w:rPr>
          <w:color w:val="000000" w:themeColor="text1"/>
        </w:rPr>
        <w:t xml:space="preserve"> “Pleasure” and “pain” are here understood inclusively, as encompassing anything hedonically positive and anything hedonically negative.2 </w:t>
      </w:r>
      <w:r w:rsidRPr="00FB3429">
        <w:rPr>
          <w:rStyle w:val="StyleUnderline"/>
          <w:color w:val="000000" w:themeColor="text1"/>
        </w:rPr>
        <w:t xml:space="preserve">The special </w:t>
      </w:r>
      <w:r w:rsidRPr="00F1091A">
        <w:rPr>
          <w:rStyle w:val="StyleUnderline"/>
          <w:color w:val="000000" w:themeColor="text1"/>
          <w:highlight w:val="green"/>
        </w:rPr>
        <w:t>value statuses of pleasure and pain are manifested in how we treat</w:t>
      </w:r>
      <w:r w:rsidRPr="00FB3429">
        <w:rPr>
          <w:rStyle w:val="StyleUnderline"/>
          <w:color w:val="000000" w:themeColor="text1"/>
        </w:rPr>
        <w:t xml:space="preserve"> these </w:t>
      </w:r>
      <w:r w:rsidRPr="00F1091A">
        <w:rPr>
          <w:rStyle w:val="StyleUnderline"/>
          <w:color w:val="000000" w:themeColor="text1"/>
          <w:highlight w:val="green"/>
        </w:rPr>
        <w:t>experiences in</w:t>
      </w:r>
      <w:r w:rsidRPr="00FB3429">
        <w:rPr>
          <w:rStyle w:val="StyleUnderline"/>
          <w:color w:val="000000" w:themeColor="text1"/>
        </w:rPr>
        <w:t xml:space="preserve"> our </w:t>
      </w:r>
      <w:r w:rsidRPr="00F1091A">
        <w:rPr>
          <w:rStyle w:val="StyleUnderline"/>
          <w:color w:val="000000" w:themeColor="text1"/>
          <w:highlight w:val="green"/>
        </w:rPr>
        <w:t>everyday reasoning</w:t>
      </w:r>
      <w:r w:rsidRPr="00FB3429">
        <w:rPr>
          <w:rStyle w:val="StyleUnderline"/>
          <w:color w:val="000000" w:themeColor="text1"/>
        </w:rPr>
        <w:t xml:space="preserve"> about values</w:t>
      </w:r>
      <w:r w:rsidRPr="00FB3429">
        <w:rPr>
          <w:b/>
          <w:color w:val="000000" w:themeColor="text1"/>
          <w:u w:val="single"/>
        </w:rPr>
        <w:t>.</w:t>
      </w:r>
      <w:r w:rsidRPr="00FB3429">
        <w:rPr>
          <w:color w:val="000000" w:themeColor="text1"/>
        </w:rPr>
        <w:t xml:space="preserve"> If you tell me that you are heading for the convenience store, </w:t>
      </w:r>
      <w:r w:rsidRPr="00FB3429">
        <w:rPr>
          <w:rStyle w:val="StyleUnderline"/>
          <w:color w:val="000000" w:themeColor="text1"/>
        </w:rPr>
        <w:t>I might ask: “What for?” This is a reasonable question, for when you go to the convenience store you usually do so</w:t>
      </w:r>
      <w:r w:rsidRPr="00FB3429">
        <w:rPr>
          <w:color w:val="000000" w:themeColor="text1"/>
        </w:rPr>
        <w:t xml:space="preserve">, not merely for the sake of going to the convenience store, but </w:t>
      </w:r>
      <w:r w:rsidRPr="00FB3429">
        <w:rPr>
          <w:rStyle w:val="StyleUnderline"/>
          <w:color w:val="000000" w:themeColor="text1"/>
        </w:rPr>
        <w:t>for the sake of achieving something further that you deem to be valuable</w:t>
      </w:r>
      <w:r w:rsidRPr="00FB3429">
        <w:rPr>
          <w:b/>
          <w:color w:val="000000" w:themeColor="text1"/>
          <w:u w:val="single"/>
        </w:rPr>
        <w:t>.</w:t>
      </w:r>
      <w:r w:rsidRPr="00FB3429">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B3429">
        <w:rPr>
          <w:rStyle w:val="StyleUnderline"/>
          <w:color w:val="000000" w:themeColor="text1"/>
        </w:rPr>
        <w:t xml:space="preserve">If I then proceed by asking “But what is the pleasure of drinking the soda good for?” the discussion is likely to reach an awkward end. The reason is that the </w:t>
      </w:r>
      <w:r w:rsidRPr="00F1091A">
        <w:rPr>
          <w:rStyle w:val="StyleUnderline"/>
          <w:color w:val="000000" w:themeColor="text1"/>
          <w:highlight w:val="green"/>
        </w:rPr>
        <w:t>pleasure is not good for anything further</w:t>
      </w:r>
      <w:r w:rsidRPr="00FB3429">
        <w:rPr>
          <w:rStyle w:val="StyleUnderline"/>
          <w:color w:val="000000" w:themeColor="text1"/>
        </w:rPr>
        <w:t>; it is simply that for which going to the convenience store and buying the soda is good.</w:t>
      </w:r>
      <w:r w:rsidRPr="00FB3429">
        <w:rPr>
          <w:color w:val="000000" w:themeColor="text1"/>
        </w:rPr>
        <w:t>3 As Aristotle observes</w:t>
      </w:r>
      <w:r w:rsidRPr="00FB3429">
        <w:rPr>
          <w:b/>
          <w:color w:val="000000" w:themeColor="text1"/>
          <w:u w:val="single"/>
        </w:rPr>
        <w:t xml:space="preserve">: </w:t>
      </w:r>
      <w:r w:rsidRPr="00FB3429">
        <w:rPr>
          <w:rStyle w:val="StyleUnderline"/>
          <w:color w:val="000000" w:themeColor="text1"/>
        </w:rPr>
        <w:t>“We never ask [a man] what his end is in being pleased, because we assume that pleasure is choice worthy in itself.”</w:t>
      </w:r>
      <w:r w:rsidRPr="00FB3429">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3456C4" w:rsidRPr="00FB3429" w:rsidRDefault="003456C4" w:rsidP="003456C4">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 xml:space="preserve">Moreover, </w:t>
      </w:r>
      <w:r w:rsidRPr="00FB3429">
        <w:rPr>
          <w:rFonts w:eastAsiaTheme="majorEastAsia"/>
          <w:b/>
          <w:bCs/>
          <w:i/>
          <w:color w:val="000000" w:themeColor="text1"/>
          <w:sz w:val="26"/>
          <w:szCs w:val="26"/>
        </w:rPr>
        <w:t>only</w:t>
      </w:r>
      <w:r w:rsidRPr="00FB3429">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3456C4" w:rsidRPr="00FB3429" w:rsidRDefault="003456C4" w:rsidP="003456C4">
      <w:pPr>
        <w:rPr>
          <w:color w:val="000000" w:themeColor="text1"/>
        </w:rPr>
      </w:pPr>
      <w:r w:rsidRPr="00FB3429">
        <w:rPr>
          <w:b/>
          <w:color w:val="000000" w:themeColor="text1"/>
          <w:sz w:val="26"/>
        </w:rPr>
        <w:t>Moen 16</w:t>
      </w:r>
      <w:r w:rsidRPr="00FB3429">
        <w:rPr>
          <w:color w:val="000000" w:themeColor="text1"/>
        </w:rPr>
        <w:t xml:space="preserve"> [Ole Martin Moen, Research Fellow in Philosophy at University of Oslo “An Argument for Hedonism” Journal of Value Inquiry (Springer), 50 (2) 2016: 267–281] SJDI</w:t>
      </w:r>
    </w:p>
    <w:p w:rsidR="003456C4" w:rsidRPr="00FB3429" w:rsidRDefault="003456C4" w:rsidP="003456C4">
      <w:pPr>
        <w:rPr>
          <w:color w:val="000000" w:themeColor="text1"/>
        </w:rPr>
      </w:pPr>
      <w:r w:rsidRPr="00FB3429">
        <w:rPr>
          <w:color w:val="000000" w:themeColor="text1"/>
        </w:rPr>
        <w:t xml:space="preserve">I think several things should be said in response to Moore’s challenge to hedonists. First, </w:t>
      </w:r>
      <w:r w:rsidRPr="00FB3429">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FB3429">
        <w:rPr>
          <w:color w:val="000000" w:themeColor="text1"/>
        </w:rPr>
        <w:t xml:space="preserve"> Possibly, this could be done through thought experiments analogous to those employed in the previous section. Second, </w:t>
      </w:r>
      <w:r w:rsidRPr="00FB3429">
        <w:rPr>
          <w:b/>
          <w:color w:val="000000" w:themeColor="text1"/>
          <w:sz w:val="24"/>
          <w:u w:val="single"/>
        </w:rPr>
        <w:t xml:space="preserve">there is something peculiar about the list of </w:t>
      </w:r>
      <w:r w:rsidRPr="00F1091A">
        <w:rPr>
          <w:b/>
          <w:color w:val="000000" w:themeColor="text1"/>
          <w:sz w:val="24"/>
          <w:highlight w:val="green"/>
          <w:u w:val="single"/>
        </w:rPr>
        <w:t xml:space="preserve">additional </w:t>
      </w:r>
      <w:r w:rsidRPr="00FB3429">
        <w:rPr>
          <w:b/>
          <w:color w:val="000000" w:themeColor="text1"/>
          <w:sz w:val="24"/>
          <w:u w:val="single"/>
        </w:rPr>
        <w:t xml:space="preserve">intrinsic </w:t>
      </w:r>
      <w:r w:rsidRPr="00F1091A">
        <w:rPr>
          <w:b/>
          <w:color w:val="000000" w:themeColor="text1"/>
          <w:sz w:val="24"/>
          <w:highlight w:val="green"/>
          <w:u w:val="single"/>
        </w:rPr>
        <w:t>values</w:t>
      </w:r>
      <w:r w:rsidRPr="00FB3429">
        <w:rPr>
          <w:color w:val="000000" w:themeColor="text1"/>
        </w:rPr>
        <w:t xml:space="preserve"> that counts in </w:t>
      </w:r>
      <w:r w:rsidRPr="00FB3429">
        <w:rPr>
          <w:color w:val="000000" w:themeColor="text1"/>
        </w:rPr>
        <w:lastRenderedPageBreak/>
        <w:t>hedonism’s favor</w:t>
      </w:r>
      <w:r w:rsidRPr="00FB3429">
        <w:rPr>
          <w:b/>
          <w:color w:val="000000" w:themeColor="text1"/>
          <w:u w:val="single"/>
        </w:rPr>
        <w:t xml:space="preserve">: </w:t>
      </w:r>
      <w:r w:rsidRPr="00FB3429">
        <w:rPr>
          <w:b/>
          <w:color w:val="000000" w:themeColor="text1"/>
          <w:sz w:val="24"/>
          <w:u w:val="single"/>
        </w:rPr>
        <w:t xml:space="preserve">the listed values </w:t>
      </w:r>
      <w:r w:rsidRPr="00F1091A">
        <w:rPr>
          <w:b/>
          <w:color w:val="000000" w:themeColor="text1"/>
          <w:sz w:val="24"/>
          <w:highlight w:val="green"/>
          <w:u w:val="single"/>
        </w:rPr>
        <w:t xml:space="preserve">have a </w:t>
      </w:r>
      <w:r w:rsidRPr="00FB3429">
        <w:rPr>
          <w:b/>
          <w:color w:val="000000" w:themeColor="text1"/>
          <w:sz w:val="24"/>
          <w:u w:val="single"/>
        </w:rPr>
        <w:t xml:space="preserve">strong </w:t>
      </w:r>
      <w:r w:rsidRPr="00F1091A">
        <w:rPr>
          <w:b/>
          <w:color w:val="000000" w:themeColor="text1"/>
          <w:sz w:val="24"/>
          <w:highlight w:val="green"/>
          <w:u w:val="single"/>
        </w:rPr>
        <w:t>tendency to be</w:t>
      </w:r>
      <w:r w:rsidRPr="00FB3429">
        <w:rPr>
          <w:b/>
          <w:color w:val="000000" w:themeColor="text1"/>
          <w:sz w:val="24"/>
          <w:u w:val="single"/>
        </w:rPr>
        <w:t xml:space="preserve"> well </w:t>
      </w:r>
      <w:r w:rsidRPr="00F1091A">
        <w:rPr>
          <w:b/>
          <w:color w:val="000000" w:themeColor="text1"/>
          <w:sz w:val="24"/>
          <w:highlight w:val="green"/>
          <w:u w:val="single"/>
        </w:rPr>
        <w:t>explained as</w:t>
      </w:r>
      <w:r w:rsidRPr="00FB3429">
        <w:rPr>
          <w:b/>
          <w:color w:val="000000" w:themeColor="text1"/>
          <w:sz w:val="24"/>
          <w:u w:val="single"/>
        </w:rPr>
        <w:t xml:space="preserve"> things </w:t>
      </w:r>
      <w:r w:rsidRPr="00F1091A">
        <w:rPr>
          <w:b/>
          <w:color w:val="000000" w:themeColor="text1"/>
          <w:sz w:val="24"/>
          <w:highlight w:val="green"/>
          <w:u w:val="single"/>
        </w:rPr>
        <w:t>that help promote pleasure and avert pain</w:t>
      </w:r>
      <w:r w:rsidRPr="00FB3429">
        <w:rPr>
          <w:b/>
          <w:color w:val="000000" w:themeColor="text1"/>
          <w:u w:val="single"/>
        </w:rPr>
        <w:t>.</w:t>
      </w:r>
      <w:r w:rsidRPr="00FB3429">
        <w:rPr>
          <w:color w:val="000000" w:themeColor="text1"/>
        </w:rPr>
        <w:t xml:space="preserve"> To go through </w:t>
      </w:r>
      <w:proofErr w:type="spellStart"/>
      <w:r w:rsidRPr="00FB3429">
        <w:rPr>
          <w:color w:val="000000" w:themeColor="text1"/>
        </w:rPr>
        <w:t>Frankena’s</w:t>
      </w:r>
      <w:proofErr w:type="spellEnd"/>
      <w:r w:rsidRPr="00FB3429">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FB3429">
        <w:rPr>
          <w:color w:val="000000" w:themeColor="text1"/>
        </w:rPr>
        <w:t>Frankena</w:t>
      </w:r>
      <w:proofErr w:type="spellEnd"/>
      <w:r w:rsidRPr="00FB3429">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FB3429">
        <w:rPr>
          <w:color w:val="000000" w:themeColor="text1"/>
        </w:rPr>
        <w:t>Frankena’s</w:t>
      </w:r>
      <w:proofErr w:type="spellEnd"/>
      <w:r w:rsidRPr="00FB3429">
        <w:rPr>
          <w:color w:val="000000" w:themeColor="text1"/>
        </w:rPr>
        <w:t xml:space="preserve"> list, such as understanding, </w:t>
      </w:r>
      <w:r w:rsidRPr="00F1091A">
        <w:rPr>
          <w:b/>
          <w:color w:val="000000" w:themeColor="text1"/>
          <w:sz w:val="24"/>
          <w:highlight w:val="green"/>
          <w:u w:val="single"/>
        </w:rPr>
        <w:t>wisdom, freedom</w:t>
      </w:r>
      <w:r w:rsidRPr="00FB3429">
        <w:rPr>
          <w:b/>
          <w:color w:val="000000" w:themeColor="text1"/>
          <w:sz w:val="24"/>
          <w:u w:val="single"/>
        </w:rPr>
        <w:t xml:space="preserve">, peace, </w:t>
      </w:r>
      <w:r w:rsidRPr="00F1091A">
        <w:rPr>
          <w:b/>
          <w:color w:val="000000" w:themeColor="text1"/>
          <w:sz w:val="24"/>
          <w:highlight w:val="green"/>
          <w:u w:val="single"/>
        </w:rPr>
        <w:t>and securit</w:t>
      </w:r>
      <w:r w:rsidRPr="00FB3429">
        <w:rPr>
          <w:b/>
          <w:color w:val="000000" w:themeColor="text1"/>
          <w:sz w:val="24"/>
          <w:u w:val="single"/>
        </w:rPr>
        <w:t xml:space="preserve">y, although they are perhaps not themselves pleasurable, </w:t>
      </w:r>
      <w:r w:rsidRPr="00F1091A">
        <w:rPr>
          <w:b/>
          <w:color w:val="000000" w:themeColor="text1"/>
          <w:sz w:val="24"/>
          <w:highlight w:val="green"/>
          <w:u w:val="single"/>
        </w:rPr>
        <w:t>are important means to achieve a happy life</w:t>
      </w:r>
      <w:r w:rsidRPr="00FB3429">
        <w:rPr>
          <w:b/>
          <w:color w:val="000000" w:themeColor="text1"/>
          <w:sz w:val="24"/>
          <w:u w:val="single"/>
        </w:rPr>
        <w:t>, and as such, they are things that hedonists would value highly.</w:t>
      </w:r>
      <w:r w:rsidRPr="00FB3429">
        <w:rPr>
          <w:color w:val="000000" w:themeColor="text1"/>
          <w:sz w:val="24"/>
        </w:rPr>
        <w:t xml:space="preserve"> </w:t>
      </w:r>
      <w:r w:rsidRPr="00FB3429">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FB3429">
        <w:rPr>
          <w:b/>
          <w:color w:val="000000" w:themeColor="text1"/>
          <w:u w:val="single"/>
        </w:rPr>
        <w:t>.</w:t>
      </w:r>
      <w:r w:rsidRPr="00FB3429">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FB3429">
        <w:rPr>
          <w:color w:val="000000" w:themeColor="text1"/>
        </w:rPr>
        <w:t>i</w:t>
      </w:r>
      <w:proofErr w:type="spellEnd"/>
      <w:r w:rsidRPr="00FB3429">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B3429">
        <w:rPr>
          <w:b/>
          <w:color w:val="000000" w:themeColor="text1"/>
          <w:sz w:val="24"/>
          <w:u w:val="single"/>
        </w:rPr>
        <w:t>the suggested non-hedonic intrinsic values are potentially explainable by appeal to just pleasure and pain</w:t>
      </w:r>
      <w:r w:rsidRPr="00FB3429">
        <w:rPr>
          <w:color w:val="000000" w:themeColor="text1"/>
        </w:rPr>
        <w:t xml:space="preserve"> (which, following my argument in the previous chapter, we should accept as intrinsically valuable and </w:t>
      </w:r>
      <w:proofErr w:type="spellStart"/>
      <w:r w:rsidRPr="00FB3429">
        <w:rPr>
          <w:color w:val="000000" w:themeColor="text1"/>
        </w:rPr>
        <w:t>disvaluable</w:t>
      </w:r>
      <w:proofErr w:type="spellEnd"/>
      <w:r w:rsidRPr="00FB3429">
        <w:rPr>
          <w:color w:val="000000" w:themeColor="text1"/>
        </w:rPr>
        <w:t xml:space="preserve">), </w:t>
      </w:r>
      <w:r w:rsidRPr="00FB3429">
        <w:rPr>
          <w:b/>
          <w:color w:val="000000" w:themeColor="text1"/>
          <w:sz w:val="24"/>
          <w:u w:val="single"/>
        </w:rPr>
        <w:t>then—by appeal to Occam’s razor—</w:t>
      </w:r>
      <w:r w:rsidRPr="00F1091A">
        <w:rPr>
          <w:b/>
          <w:color w:val="000000" w:themeColor="text1"/>
          <w:sz w:val="24"/>
          <w:highlight w:val="green"/>
          <w:u w:val="single"/>
        </w:rPr>
        <w:t>we have</w:t>
      </w:r>
      <w:r w:rsidRPr="00FB3429">
        <w:rPr>
          <w:b/>
          <w:color w:val="000000" w:themeColor="text1"/>
          <w:sz w:val="24"/>
          <w:u w:val="single"/>
        </w:rPr>
        <w:t xml:space="preserve"> at least </w:t>
      </w:r>
      <w:r w:rsidRPr="00F1091A">
        <w:rPr>
          <w:b/>
          <w:color w:val="000000" w:themeColor="text1"/>
          <w:sz w:val="24"/>
          <w:highlight w:val="green"/>
          <w:u w:val="single"/>
        </w:rPr>
        <w:t>a pro tanto reason to resist</w:t>
      </w:r>
      <w:r w:rsidRPr="00FB3429">
        <w:rPr>
          <w:b/>
          <w:color w:val="000000" w:themeColor="text1"/>
          <w:sz w:val="24"/>
          <w:u w:val="single"/>
        </w:rPr>
        <w:t xml:space="preserve"> the introduction of </w:t>
      </w:r>
      <w:r w:rsidRPr="00F1091A">
        <w:rPr>
          <w:b/>
          <w:color w:val="000000" w:themeColor="text1"/>
          <w:sz w:val="24"/>
          <w:highlight w:val="green"/>
          <w:u w:val="single"/>
        </w:rPr>
        <w:t>any further intrinsic values</w:t>
      </w:r>
      <w:r w:rsidRPr="00FB3429">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FB3429">
        <w:rPr>
          <w:color w:val="000000" w:themeColor="text1"/>
          <w:sz w:val="24"/>
        </w:rPr>
        <w:t xml:space="preserve"> </w:t>
      </w:r>
      <w:r w:rsidRPr="00FB3429">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B3429">
        <w:rPr>
          <w:b/>
          <w:color w:val="000000" w:themeColor="text1"/>
          <w:u w:val="single"/>
        </w:rPr>
        <w:t>.</w:t>
      </w:r>
      <w:r w:rsidRPr="00FB3429">
        <w:rPr>
          <w:color w:val="000000" w:themeColor="text1"/>
        </w:rPr>
        <w:t xml:space="preserve"> The challenge can be phrased as the following question: </w:t>
      </w:r>
      <w:r w:rsidRPr="00FB3429">
        <w:rPr>
          <w:b/>
          <w:color w:val="000000" w:themeColor="text1"/>
          <w:sz w:val="24"/>
          <w:u w:val="single"/>
        </w:rPr>
        <w:t>If the non-hedonic values suggested by pluralists are truly intrinsic values in their own right, then why do they tend to point toward pleasure and away from pain?</w:t>
      </w:r>
      <w:r w:rsidRPr="00FB3429">
        <w:rPr>
          <w:color w:val="000000" w:themeColor="text1"/>
        </w:rPr>
        <w:t>27</w:t>
      </w:r>
    </w:p>
    <w:p w:rsidR="003456C4" w:rsidRPr="00FB3429" w:rsidRDefault="003456C4" w:rsidP="003456C4">
      <w:pPr>
        <w:keepNext/>
        <w:keepLines/>
        <w:spacing w:before="40"/>
        <w:outlineLvl w:val="3"/>
        <w:rPr>
          <w:rFonts w:eastAsia="Yu Gothic Light"/>
          <w:b/>
          <w:bCs/>
          <w:color w:val="000000" w:themeColor="text1"/>
          <w:sz w:val="24"/>
        </w:rPr>
      </w:pPr>
      <w:r w:rsidRPr="00FB3429">
        <w:rPr>
          <w:rFonts w:eastAsia="Yu Gothic Light"/>
          <w:b/>
          <w:bCs/>
          <w:color w:val="000000" w:themeColor="text1"/>
          <w:sz w:val="26"/>
          <w:szCs w:val="26"/>
        </w:rPr>
        <w:lastRenderedPageBreak/>
        <w:t>Moral uncertainty means preventing extinction should be our highest priority.</w:t>
      </w:r>
      <w:r w:rsidRPr="00FB3429">
        <w:rPr>
          <w:rFonts w:eastAsia="Yu Gothic Light"/>
          <w:b/>
          <w:bCs/>
          <w:color w:val="000000" w:themeColor="text1"/>
          <w:szCs w:val="26"/>
        </w:rPr>
        <w:br/>
      </w:r>
      <w:r w:rsidRPr="00FB3429">
        <w:rPr>
          <w:rFonts w:eastAsia="Yu Mincho"/>
          <w:b/>
          <w:color w:val="000000" w:themeColor="text1"/>
          <w:sz w:val="26"/>
        </w:rPr>
        <w:t>Bostrom 12</w:t>
      </w:r>
      <w:r w:rsidRPr="00FB3429">
        <w:rPr>
          <w:rFonts w:eastAsia="Yu Mincho"/>
          <w:color w:val="000000" w:themeColor="text1"/>
          <w:szCs w:val="22"/>
        </w:rPr>
        <w:t xml:space="preserve"> [Nick Bostrom. Faculty of Philosophy &amp; Oxford Martin School University of Oxford. “Existential Risk Prevention as Global Priority.” Global Policy (2012)]</w:t>
      </w:r>
      <w:r w:rsidRPr="00FB3429">
        <w:rPr>
          <w:rFonts w:eastAsia="Yu Mincho"/>
          <w:color w:val="000000" w:themeColor="text1"/>
          <w:szCs w:val="22"/>
        </w:rPr>
        <w:br/>
      </w:r>
      <w:r w:rsidRPr="00FB3429">
        <w:rPr>
          <w:rFonts w:eastAsia="Yu Mincho"/>
          <w:color w:val="000000" w:themeColor="text1"/>
        </w:rPr>
        <w:t>These reflections on</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moral uncertainty suggest </w:t>
      </w:r>
      <w:r w:rsidRPr="00FB3429">
        <w:rPr>
          <w:rFonts w:eastAsia="Yu Mincho"/>
          <w:color w:val="000000" w:themeColor="text1"/>
        </w:rPr>
        <w:t>an alternative, complementary way of looking at existential risk; they also suggest a new way of thinking about the ideal of sustainability. Let me elaborate.¶</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Our present</w:t>
      </w:r>
      <w:r w:rsidRPr="00FB3429">
        <w:rPr>
          <w:rFonts w:eastAsia="Yu Mincho"/>
          <w:b/>
          <w:color w:val="000000" w:themeColor="text1"/>
          <w:sz w:val="24"/>
          <w:u w:val="single"/>
        </w:rPr>
        <w:t xml:space="preserve"> understanding of </w:t>
      </w:r>
      <w:r w:rsidRPr="00F1091A">
        <w:rPr>
          <w:rFonts w:eastAsia="Yu Mincho"/>
          <w:b/>
          <w:color w:val="000000" w:themeColor="text1"/>
          <w:sz w:val="24"/>
          <w:highlight w:val="green"/>
          <w:u w:val="single"/>
        </w:rPr>
        <w:t xml:space="preserve">axiology might </w:t>
      </w:r>
      <w:r w:rsidRPr="00FB3429">
        <w:rPr>
          <w:rFonts w:eastAsia="Yu Mincho"/>
          <w:color w:val="000000" w:themeColor="text1"/>
        </w:rPr>
        <w:t>well</w:t>
      </w:r>
      <w:r w:rsidRPr="00F1091A">
        <w:rPr>
          <w:rFonts w:eastAsia="Yu Mincho"/>
          <w:b/>
          <w:color w:val="000000" w:themeColor="text1"/>
          <w:sz w:val="24"/>
          <w:highlight w:val="green"/>
          <w:u w:val="single"/>
        </w:rPr>
        <w:t xml:space="preserve"> be confused. </w:t>
      </w:r>
      <w:r w:rsidRPr="00FB3429">
        <w:rPr>
          <w:rFonts w:eastAsia="Yu Mincho"/>
          <w:b/>
          <w:color w:val="000000" w:themeColor="text1"/>
          <w:sz w:val="24"/>
          <w:u w:val="single"/>
        </w:rPr>
        <w:t xml:space="preserve">We may not </w:t>
      </w:r>
      <w:r w:rsidRPr="00FB3429">
        <w:rPr>
          <w:rFonts w:eastAsia="Yu Mincho"/>
          <w:color w:val="000000" w:themeColor="text1"/>
        </w:rPr>
        <w:t>now</w:t>
      </w:r>
      <w:r w:rsidRPr="00FB3429">
        <w:rPr>
          <w:rFonts w:eastAsia="Yu Mincho"/>
          <w:b/>
          <w:color w:val="000000" w:themeColor="text1"/>
          <w:sz w:val="24"/>
          <w:u w:val="single"/>
        </w:rPr>
        <w:t xml:space="preserve"> </w:t>
      </w:r>
      <w:r w:rsidRPr="00FB3429">
        <w:rPr>
          <w:rFonts w:eastAsia="Yu Mincho"/>
          <w:color w:val="000000" w:themeColor="text1"/>
        </w:rPr>
        <w:t>know — at least not in concrete detail — what outcomes would count as a big win for humanity; we might not even yet</w:t>
      </w:r>
      <w:r w:rsidRPr="00FB3429">
        <w:rPr>
          <w:rFonts w:eastAsia="Yu Mincho"/>
          <w:b/>
          <w:color w:val="000000" w:themeColor="text1"/>
          <w:sz w:val="24"/>
          <w:u w:val="single"/>
        </w:rPr>
        <w:t xml:space="preserve"> be able to imagine the best ends </w:t>
      </w:r>
      <w:r w:rsidRPr="00FB3429">
        <w:rPr>
          <w:rFonts w:eastAsia="Yu Mincho"/>
          <w:color w:val="000000" w:themeColor="text1"/>
        </w:rPr>
        <w:t>of our journey.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If we are </w:t>
      </w:r>
      <w:r w:rsidRPr="00FB3429">
        <w:rPr>
          <w:rFonts w:eastAsia="Yu Mincho"/>
          <w:color w:val="000000" w:themeColor="text1"/>
        </w:rPr>
        <w:t>indeed</w:t>
      </w:r>
      <w:r w:rsidRPr="00FB3429">
        <w:rPr>
          <w:rFonts w:eastAsia="Yu Mincho"/>
          <w:b/>
          <w:color w:val="000000" w:themeColor="text1"/>
          <w:sz w:val="24"/>
          <w:u w:val="single"/>
        </w:rPr>
        <w:t xml:space="preserve"> </w:t>
      </w:r>
      <w:r w:rsidRPr="00FB3429">
        <w:rPr>
          <w:rFonts w:eastAsia="Yu Mincho"/>
          <w:color w:val="000000" w:themeColor="text1"/>
        </w:rPr>
        <w:t>profoundly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uncertain </w:t>
      </w:r>
      <w:r w:rsidRPr="00FB3429">
        <w:rPr>
          <w:rFonts w:eastAsia="Yu Mincho"/>
          <w:color w:val="000000" w:themeColor="text1"/>
        </w:rPr>
        <w:t>about our ultimate aims,</w:t>
      </w:r>
      <w:r w:rsidRPr="00FB3429">
        <w:rPr>
          <w:rFonts w:eastAsia="Yu Mincho"/>
          <w:b/>
          <w:color w:val="000000" w:themeColor="text1"/>
          <w:sz w:val="24"/>
          <w:u w:val="single"/>
        </w:rPr>
        <w:t xml:space="preserve"> </w:t>
      </w:r>
      <w:r w:rsidRPr="00FB3429">
        <w:rPr>
          <w:rFonts w:eastAsia="Yu Mincho"/>
          <w:color w:val="000000" w:themeColor="text1"/>
        </w:rPr>
        <w:t>then we should recognize that</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there is a great</w:t>
      </w:r>
      <w:r w:rsidRPr="00FB3429">
        <w:rPr>
          <w:rFonts w:eastAsia="Yu Mincho"/>
          <w:b/>
          <w:color w:val="000000" w:themeColor="text1"/>
          <w:sz w:val="24"/>
          <w:u w:val="single"/>
        </w:rPr>
        <w:t xml:space="preserve"> </w:t>
      </w:r>
      <w:r w:rsidRPr="00FB3429">
        <w:rPr>
          <w:rFonts w:eastAsia="Yu Mincho"/>
          <w:color w:val="000000" w:themeColor="text1"/>
        </w:rPr>
        <w:t>option</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value in preserving </w:t>
      </w:r>
      <w:r w:rsidRPr="00FB3429">
        <w:rPr>
          <w:rFonts w:eastAsia="Yu Mincho"/>
          <w:color w:val="000000" w:themeColor="text1"/>
        </w:rPr>
        <w:t>— and ideally improving —</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our ability to recognize value and</w:t>
      </w:r>
      <w:r w:rsidRPr="00F1091A">
        <w:rPr>
          <w:rFonts w:eastAsia="Yu Mincho"/>
          <w:color w:val="000000" w:themeColor="text1"/>
          <w:highlight w:val="green"/>
        </w:rPr>
        <w:t xml:space="preserve"> </w:t>
      </w:r>
      <w:r w:rsidRPr="00FB3429">
        <w:rPr>
          <w:rFonts w:eastAsia="Yu Mincho"/>
          <w:color w:val="000000" w:themeColor="text1"/>
        </w:rPr>
        <w:t xml:space="preserve">to </w:t>
      </w:r>
      <w:r w:rsidRPr="00F1091A">
        <w:rPr>
          <w:rFonts w:eastAsia="Yu Mincho"/>
          <w:b/>
          <w:color w:val="000000" w:themeColor="text1"/>
          <w:sz w:val="24"/>
          <w:highlight w:val="green"/>
          <w:u w:val="single"/>
        </w:rPr>
        <w:t xml:space="preserve">steer the future accordingly. Ensuring </w:t>
      </w:r>
      <w:r w:rsidRPr="00FB3429">
        <w:rPr>
          <w:rFonts w:eastAsia="Yu Mincho"/>
          <w:color w:val="000000" w:themeColor="text1"/>
        </w:rPr>
        <w:t>that</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there will be a future </w:t>
      </w:r>
      <w:r w:rsidRPr="00FB3429">
        <w:rPr>
          <w:rFonts w:eastAsia="Yu Mincho"/>
          <w:color w:val="000000" w:themeColor="text1"/>
        </w:rPr>
        <w:t>version of</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humanity </w:t>
      </w:r>
      <w:r w:rsidRPr="00FB3429">
        <w:rPr>
          <w:rFonts w:eastAsia="Yu Mincho"/>
          <w:color w:val="000000" w:themeColor="text1"/>
        </w:rPr>
        <w:t>with great powers and a propensity to use them wisely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is </w:t>
      </w:r>
      <w:r w:rsidRPr="00FB3429">
        <w:rPr>
          <w:rFonts w:eastAsia="Yu Mincho"/>
          <w:color w:val="000000" w:themeColor="text1"/>
        </w:rPr>
        <w:t>plausibly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the best way </w:t>
      </w:r>
      <w:r w:rsidRPr="00FB3429">
        <w:rPr>
          <w:rFonts w:eastAsia="Yu Mincho"/>
          <w:color w:val="000000" w:themeColor="text1"/>
        </w:rPr>
        <w:t>available to us</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to increase </w:t>
      </w:r>
      <w:r w:rsidRPr="00FB3429">
        <w:rPr>
          <w:rFonts w:eastAsia="Yu Mincho"/>
          <w:b/>
          <w:color w:val="000000" w:themeColor="text1"/>
          <w:sz w:val="24"/>
          <w:u w:val="single"/>
        </w:rPr>
        <w:t xml:space="preserve">the probability that the </w:t>
      </w:r>
      <w:r w:rsidRPr="00F1091A">
        <w:rPr>
          <w:rFonts w:eastAsia="Yu Mincho"/>
          <w:b/>
          <w:color w:val="000000" w:themeColor="text1"/>
          <w:sz w:val="24"/>
          <w:highlight w:val="green"/>
          <w:u w:val="single"/>
        </w:rPr>
        <w:t xml:space="preserve">future </w:t>
      </w:r>
      <w:r w:rsidRPr="00FB3429">
        <w:rPr>
          <w:rFonts w:eastAsia="Yu Mincho"/>
          <w:b/>
          <w:color w:val="000000" w:themeColor="text1"/>
          <w:sz w:val="24"/>
          <w:u w:val="single"/>
        </w:rPr>
        <w:t xml:space="preserve">will contain </w:t>
      </w:r>
      <w:r w:rsidRPr="00FB3429">
        <w:rPr>
          <w:rFonts w:eastAsia="Yu Mincho"/>
          <w:color w:val="000000" w:themeColor="text1"/>
        </w:rPr>
        <w:t>a lot of</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value. </w:t>
      </w:r>
      <w:r w:rsidRPr="00FB3429">
        <w:rPr>
          <w:rFonts w:eastAsia="Yu Mincho"/>
          <w:color w:val="000000" w:themeColor="text1"/>
        </w:rPr>
        <w:t>To do this, we must prevent any existential catastrophe</w:t>
      </w:r>
      <w:r w:rsidRPr="00FB3429">
        <w:rPr>
          <w:rFonts w:eastAsia="Yu Mincho"/>
          <w:color w:val="000000" w:themeColor="text1"/>
          <w:sz w:val="24"/>
        </w:rPr>
        <w:t>.</w:t>
      </w:r>
    </w:p>
    <w:p w:rsidR="003456C4" w:rsidRPr="00FB3429" w:rsidRDefault="003456C4" w:rsidP="003456C4">
      <w:pPr>
        <w:keepNext/>
        <w:keepLines/>
        <w:spacing w:before="40"/>
        <w:outlineLvl w:val="3"/>
        <w:rPr>
          <w:rFonts w:eastAsiaTheme="majorEastAsia"/>
          <w:b/>
          <w:bCs/>
          <w:color w:val="000000" w:themeColor="text1"/>
          <w:sz w:val="26"/>
          <w:szCs w:val="26"/>
        </w:rPr>
      </w:pPr>
      <w:r w:rsidRPr="00FB3429">
        <w:rPr>
          <w:rFonts w:eastAsiaTheme="majorEastAsia"/>
          <w:b/>
          <w:bCs/>
          <w:color w:val="000000" w:themeColor="text1"/>
          <w:sz w:val="26"/>
          <w:szCs w:val="26"/>
        </w:rPr>
        <w:t>Reducing the risk of extinction is always priority number one. </w:t>
      </w:r>
      <w:r w:rsidRPr="00FB3429">
        <w:rPr>
          <w:rFonts w:eastAsiaTheme="majorEastAsia"/>
          <w:b/>
          <w:bCs/>
          <w:color w:val="000000" w:themeColor="text1"/>
          <w:sz w:val="26"/>
          <w:szCs w:val="26"/>
        </w:rPr>
        <w:br/>
      </w:r>
      <w:r w:rsidRPr="00FB3429">
        <w:rPr>
          <w:b/>
          <w:color w:val="000000" w:themeColor="text1"/>
          <w:sz w:val="26"/>
          <w:szCs w:val="26"/>
        </w:rPr>
        <w:t>Bostrom 12</w:t>
      </w:r>
      <w:r w:rsidRPr="00FB3429">
        <w:rPr>
          <w:color w:val="000000" w:themeColor="text1"/>
        </w:rPr>
        <w:t xml:space="preserve"> [Faculty of Philosophy and Oxford Martin School, University of Oxford.], Existential Risk Prevention as Global Priority.  Forthcoming book (Global Policy). MP. http://www.existenti...org/concept.pdf</w:t>
      </w:r>
      <w:r w:rsidRPr="00FB3429">
        <w:rPr>
          <w:rFonts w:eastAsiaTheme="majorEastAsia"/>
          <w:b/>
          <w:bCs/>
          <w:color w:val="000000" w:themeColor="text1"/>
          <w:sz w:val="26"/>
          <w:szCs w:val="26"/>
        </w:rPr>
        <w:br/>
      </w:r>
      <w:r w:rsidRPr="00FB3429">
        <w:rPr>
          <w:color w:val="000000" w:themeColor="text1"/>
        </w:rPr>
        <w:t>Even if we use the most conservative of these estimates, which entirely ignores the   possibility of space colonization and software minds,</w:t>
      </w:r>
      <w:r w:rsidRPr="00FB3429">
        <w:rPr>
          <w:color w:val="000000" w:themeColor="text1"/>
          <w:sz w:val="26"/>
          <w:szCs w:val="26"/>
        </w:rPr>
        <w:t xml:space="preserve"> </w:t>
      </w:r>
      <w:r w:rsidRPr="00FB3429">
        <w:rPr>
          <w:b/>
          <w:bCs/>
          <w:color w:val="000000" w:themeColor="text1"/>
          <w:sz w:val="24"/>
          <w:u w:val="single"/>
        </w:rPr>
        <w:t xml:space="preserve">we find that the expected loss of an </w:t>
      </w:r>
      <w:r w:rsidRPr="00F1091A">
        <w:rPr>
          <w:b/>
          <w:bCs/>
          <w:color w:val="000000" w:themeColor="text1"/>
          <w:sz w:val="24"/>
          <w:highlight w:val="green"/>
          <w:u w:val="single"/>
        </w:rPr>
        <w:t>existential   catastrophe is greater than</w:t>
      </w:r>
      <w:r w:rsidRPr="00FB3429">
        <w:rPr>
          <w:b/>
          <w:bCs/>
          <w:color w:val="000000" w:themeColor="text1"/>
          <w:sz w:val="24"/>
          <w:u w:val="single"/>
        </w:rPr>
        <w:t xml:space="preserve"> the value of </w:t>
      </w:r>
      <w:r w:rsidRPr="00F1091A">
        <w:rPr>
          <w:b/>
          <w:bCs/>
          <w:color w:val="000000" w:themeColor="text1"/>
          <w:sz w:val="24"/>
          <w:highlight w:val="green"/>
          <w:u w:val="single"/>
        </w:rPr>
        <w:t>10^16 human lives</w:t>
      </w:r>
      <w:r w:rsidRPr="00F1091A">
        <w:rPr>
          <w:color w:val="000000" w:themeColor="text1"/>
          <w:sz w:val="24"/>
          <w:highlight w:val="green"/>
        </w:rPr>
        <w:t>.</w:t>
      </w:r>
      <w:r w:rsidRPr="00FB3429">
        <w:rPr>
          <w:color w:val="000000" w:themeColor="text1"/>
          <w:sz w:val="24"/>
        </w:rPr>
        <w:t xml:space="preserve">  </w:t>
      </w:r>
      <w:r w:rsidRPr="00FB3429">
        <w:rPr>
          <w:b/>
          <w:bCs/>
          <w:color w:val="000000" w:themeColor="text1"/>
          <w:sz w:val="24"/>
          <w:u w:val="single"/>
        </w:rPr>
        <w:t xml:space="preserve">This implies that </w:t>
      </w:r>
      <w:r w:rsidRPr="00F1091A">
        <w:rPr>
          <w:b/>
          <w:bCs/>
          <w:color w:val="000000" w:themeColor="text1"/>
          <w:sz w:val="24"/>
          <w:highlight w:val="green"/>
          <w:u w:val="single"/>
        </w:rPr>
        <w:t xml:space="preserve">the </w:t>
      </w:r>
      <w:r w:rsidRPr="00FB3429">
        <w:rPr>
          <w:b/>
          <w:bCs/>
          <w:color w:val="000000" w:themeColor="text1"/>
          <w:sz w:val="24"/>
          <w:u w:val="single"/>
        </w:rPr>
        <w:t xml:space="preserve">expected </w:t>
      </w:r>
      <w:r w:rsidRPr="00F1091A">
        <w:rPr>
          <w:b/>
          <w:bCs/>
          <w:color w:val="000000" w:themeColor="text1"/>
          <w:sz w:val="24"/>
          <w:highlight w:val="green"/>
          <w:u w:val="single"/>
        </w:rPr>
        <w:t xml:space="preserve">value of   reducing existential risk by </w:t>
      </w:r>
      <w:r w:rsidRPr="00FB3429">
        <w:rPr>
          <w:b/>
          <w:bCs/>
          <w:color w:val="000000" w:themeColor="text1"/>
          <w:sz w:val="24"/>
          <w:u w:val="single"/>
        </w:rPr>
        <w:t xml:space="preserve">a mere </w:t>
      </w:r>
      <w:r w:rsidRPr="00F1091A">
        <w:rPr>
          <w:b/>
          <w:bCs/>
          <w:color w:val="000000" w:themeColor="text1"/>
          <w:sz w:val="24"/>
          <w:highlight w:val="green"/>
          <w:u w:val="single"/>
        </w:rPr>
        <w:t>one millionth of one percentage point is</w:t>
      </w:r>
      <w:r w:rsidRPr="00FB3429">
        <w:rPr>
          <w:b/>
          <w:bCs/>
          <w:color w:val="000000" w:themeColor="text1"/>
          <w:sz w:val="24"/>
          <w:u w:val="single"/>
        </w:rPr>
        <w:t xml:space="preserve"> at least </w:t>
      </w:r>
      <w:r w:rsidRPr="00F1091A">
        <w:rPr>
          <w:b/>
          <w:bCs/>
          <w:color w:val="000000" w:themeColor="text1"/>
          <w:sz w:val="24"/>
          <w:highlight w:val="green"/>
          <w:u w:val="single"/>
        </w:rPr>
        <w:t>a hundred times the   value of a million human lives</w:t>
      </w:r>
      <w:r w:rsidRPr="00FB3429">
        <w:rPr>
          <w:b/>
          <w:bCs/>
          <w:color w:val="000000" w:themeColor="text1"/>
          <w:sz w:val="24"/>
          <w:u w:val="single"/>
        </w:rPr>
        <w:t>.</w:t>
      </w:r>
      <w:r w:rsidRPr="00FB3429">
        <w:rPr>
          <w:color w:val="000000" w:themeColor="text1"/>
          <w:sz w:val="24"/>
        </w:rPr>
        <w:t> </w:t>
      </w:r>
      <w:r w:rsidRPr="00FB3429">
        <w:rPr>
          <w:color w:val="000000" w:themeColor="text1"/>
          <w:sz w:val="26"/>
          <w:szCs w:val="26"/>
        </w:rPr>
        <w:t xml:space="preserve"> </w:t>
      </w:r>
      <w:r w:rsidRPr="00FB3429">
        <w:rPr>
          <w:color w:val="000000" w:themeColor="text1"/>
        </w:rPr>
        <w:t xml:space="preserve">The more technologically comprehensive estimate of 10  54 </w:t>
      </w:r>
      <w:proofErr w:type="spellStart"/>
      <w:r w:rsidRPr="00FB3429">
        <w:rPr>
          <w:color w:val="000000" w:themeColor="text1"/>
        </w:rPr>
        <w:t>humanbrain</w:t>
      </w:r>
      <w:proofErr w:type="spellEnd"/>
      <w:r w:rsidRPr="00FB3429">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FB3429">
        <w:rPr>
          <w:b/>
          <w:bCs/>
          <w:color w:val="000000" w:themeColor="text1"/>
          <w:sz w:val="24"/>
          <w:u w:val="single" w:color="1E1E1E"/>
        </w:rPr>
        <w:t xml:space="preserve">One might consequently argue that </w:t>
      </w:r>
      <w:r w:rsidRPr="00F1091A">
        <w:rPr>
          <w:b/>
          <w:bCs/>
          <w:color w:val="000000" w:themeColor="text1"/>
          <w:sz w:val="24"/>
          <w:highlight w:val="green"/>
          <w:u w:val="single" w:color="1E1E1E"/>
        </w:rPr>
        <w:t>even the tiniest reduction of existential risk has a</w:t>
      </w:r>
      <w:r w:rsidRPr="00FB3429">
        <w:rPr>
          <w:b/>
          <w:bCs/>
          <w:color w:val="000000" w:themeColor="text1"/>
          <w:sz w:val="24"/>
          <w:u w:val="single" w:color="1E1E1E"/>
        </w:rPr>
        <w:t xml:space="preserve">n   expected </w:t>
      </w:r>
      <w:r w:rsidRPr="00F1091A">
        <w:rPr>
          <w:b/>
          <w:bCs/>
          <w:color w:val="000000" w:themeColor="text1"/>
          <w:sz w:val="24"/>
          <w:highlight w:val="green"/>
          <w:u w:val="single" w:color="1E1E1E"/>
        </w:rPr>
        <w:t>value greater than</w:t>
      </w:r>
      <w:r w:rsidRPr="00FB3429">
        <w:rPr>
          <w:b/>
          <w:bCs/>
          <w:color w:val="000000" w:themeColor="text1"/>
          <w:sz w:val="24"/>
          <w:u w:val="single" w:color="1E1E1E"/>
        </w:rPr>
        <w:t xml:space="preserve"> that of</w:t>
      </w:r>
      <w:r w:rsidRPr="00F1091A">
        <w:rPr>
          <w:b/>
          <w:bCs/>
          <w:color w:val="000000" w:themeColor="text1"/>
          <w:sz w:val="24"/>
          <w:highlight w:val="green"/>
          <w:u w:val="single" w:color="1E1E1E"/>
        </w:rPr>
        <w:t xml:space="preserve"> the definite provision of </w:t>
      </w:r>
      <w:r w:rsidRPr="00FB3429">
        <w:rPr>
          <w:b/>
          <w:bCs/>
          <w:color w:val="000000" w:themeColor="text1"/>
          <w:sz w:val="24"/>
          <w:u w:val="single" w:color="1E1E1E"/>
        </w:rPr>
        <w:t xml:space="preserve">any ordinary good, such as the direct   benefit of </w:t>
      </w:r>
      <w:r w:rsidRPr="00F1091A">
        <w:rPr>
          <w:b/>
          <w:bCs/>
          <w:color w:val="000000" w:themeColor="text1"/>
          <w:sz w:val="24"/>
          <w:highlight w:val="green"/>
          <w:u w:val="single" w:color="1E1E1E"/>
        </w:rPr>
        <w:t>saving 1 billion lives</w:t>
      </w:r>
      <w:r w:rsidRPr="00F1091A">
        <w:rPr>
          <w:b/>
          <w:bCs/>
          <w:color w:val="000000" w:themeColor="text1"/>
          <w:sz w:val="26"/>
          <w:szCs w:val="26"/>
          <w:highlight w:val="green"/>
          <w:u w:val="single" w:color="1E1E1E"/>
        </w:rPr>
        <w:t>.</w:t>
      </w:r>
      <w:r w:rsidRPr="00FB3429">
        <w:rPr>
          <w:color w:val="000000" w:themeColor="text1"/>
          <w:sz w:val="26"/>
          <w:szCs w:val="26"/>
          <w:u w:color="1E1E1E"/>
        </w:rPr>
        <w:t xml:space="preserve">  </w:t>
      </w:r>
      <w:r w:rsidRPr="00FB3429">
        <w:rPr>
          <w:color w:val="000000" w:themeColor="text1"/>
        </w:rPr>
        <w:t xml:space="preserve">And, further, that the absolute value of the indirect effect of saving 1  billion lives on the total cumulative amount of existential </w:t>
      </w:r>
      <w:proofErr w:type="spellStart"/>
      <w:r w:rsidRPr="00FB3429">
        <w:rPr>
          <w:color w:val="000000" w:themeColor="text1"/>
        </w:rPr>
        <w:t>riskâ</w:t>
      </w:r>
      <w:proofErr w:type="spellEnd"/>
      <w:r w:rsidRPr="00FB3429">
        <w:rPr>
          <w:color w:val="000000" w:themeColor="text1"/>
        </w:rPr>
        <w:t xml:space="preserve">€”positive or </w:t>
      </w:r>
      <w:proofErr w:type="spellStart"/>
      <w:r w:rsidRPr="00FB3429">
        <w:rPr>
          <w:color w:val="000000" w:themeColor="text1"/>
        </w:rPr>
        <w:t>negativeâ</w:t>
      </w:r>
      <w:proofErr w:type="spellEnd"/>
      <w:r w:rsidRPr="00FB3429">
        <w:rPr>
          <w:color w:val="000000" w:themeColor="text1"/>
        </w:rPr>
        <w:t>€”is almost   certainly larger than the positive value of the direct benefit of such an action.</w:t>
      </w:r>
      <w:r w:rsidRPr="00FB3429">
        <w:rPr>
          <w:color w:val="000000" w:themeColor="text1"/>
          <w:sz w:val="26"/>
          <w:szCs w:val="26"/>
          <w:u w:color="1E1E1E"/>
        </w:rPr>
        <w:t xml:space="preserve">  </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5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5FA"/>
    <w:rsid w:val="000F2081"/>
    <w:rsid w:val="00100B28"/>
    <w:rsid w:val="00117316"/>
    <w:rsid w:val="001209B4"/>
    <w:rsid w:val="00124A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B8C"/>
    <w:rsid w:val="0029647A"/>
    <w:rsid w:val="00296504"/>
    <w:rsid w:val="002B5511"/>
    <w:rsid w:val="002B7ACF"/>
    <w:rsid w:val="002E0643"/>
    <w:rsid w:val="002E392E"/>
    <w:rsid w:val="002E6BBC"/>
    <w:rsid w:val="002F1BA9"/>
    <w:rsid w:val="002F6E74"/>
    <w:rsid w:val="003005CE"/>
    <w:rsid w:val="003106B3"/>
    <w:rsid w:val="0031385D"/>
    <w:rsid w:val="003171AB"/>
    <w:rsid w:val="003223B2"/>
    <w:rsid w:val="00322A67"/>
    <w:rsid w:val="00330E13"/>
    <w:rsid w:val="00335A23"/>
    <w:rsid w:val="00340707"/>
    <w:rsid w:val="00341C61"/>
    <w:rsid w:val="0034458C"/>
    <w:rsid w:val="003456C4"/>
    <w:rsid w:val="00351841"/>
    <w:rsid w:val="003624A6"/>
    <w:rsid w:val="00364ADF"/>
    <w:rsid w:val="00365C8D"/>
    <w:rsid w:val="003670D9"/>
    <w:rsid w:val="00370B41"/>
    <w:rsid w:val="00371B27"/>
    <w:rsid w:val="003726C3"/>
    <w:rsid w:val="00375D2E"/>
    <w:rsid w:val="00382C9D"/>
    <w:rsid w:val="00383071"/>
    <w:rsid w:val="00383B19"/>
    <w:rsid w:val="00384CBC"/>
    <w:rsid w:val="003933F9"/>
    <w:rsid w:val="00395864"/>
    <w:rsid w:val="00396557"/>
    <w:rsid w:val="00397316"/>
    <w:rsid w:val="003A248F"/>
    <w:rsid w:val="003A4D9C"/>
    <w:rsid w:val="003B0DD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27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02A"/>
    <w:rsid w:val="006529B9"/>
    <w:rsid w:val="00654695"/>
    <w:rsid w:val="0065500A"/>
    <w:rsid w:val="00655217"/>
    <w:rsid w:val="0065727C"/>
    <w:rsid w:val="00674A78"/>
    <w:rsid w:val="00696A16"/>
    <w:rsid w:val="006A4840"/>
    <w:rsid w:val="006A52A0"/>
    <w:rsid w:val="006A7E1D"/>
    <w:rsid w:val="006B3477"/>
    <w:rsid w:val="006C3A56"/>
    <w:rsid w:val="006C4875"/>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50D"/>
    <w:rsid w:val="008C77B6"/>
    <w:rsid w:val="008D1B91"/>
    <w:rsid w:val="008D724A"/>
    <w:rsid w:val="008E7A3E"/>
    <w:rsid w:val="008F41FD"/>
    <w:rsid w:val="008F4479"/>
    <w:rsid w:val="008F4BA0"/>
    <w:rsid w:val="00901726"/>
    <w:rsid w:val="0090786E"/>
    <w:rsid w:val="00920E6A"/>
    <w:rsid w:val="00931816"/>
    <w:rsid w:val="00932C71"/>
    <w:rsid w:val="0094309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EC"/>
    <w:rsid w:val="00BE6472"/>
    <w:rsid w:val="00BF29B8"/>
    <w:rsid w:val="00BF46EA"/>
    <w:rsid w:val="00C07769"/>
    <w:rsid w:val="00C07D05"/>
    <w:rsid w:val="00C10856"/>
    <w:rsid w:val="00C14755"/>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4D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7E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C7CB51A-91FA-CA44-9CC7-4A652718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4458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445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5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445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3445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58C"/>
  </w:style>
  <w:style w:type="character" w:customStyle="1" w:styleId="Heading1Char">
    <w:name w:val="Heading 1 Char"/>
    <w:aliases w:val="Pocket Char"/>
    <w:basedOn w:val="DefaultParagraphFont"/>
    <w:link w:val="Heading1"/>
    <w:uiPriority w:val="9"/>
    <w:rsid w:val="003445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58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34458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3445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4458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34458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4458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445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NoSpacing"/>
    <w:uiPriority w:val="99"/>
    <w:unhideWhenUsed/>
    <w:rsid w:val="0034458C"/>
    <w:rPr>
      <w:color w:val="auto"/>
      <w:u w:val="none"/>
    </w:rPr>
  </w:style>
  <w:style w:type="paragraph" w:styleId="DocumentMap">
    <w:name w:val="Document Map"/>
    <w:basedOn w:val="Normal"/>
    <w:link w:val="DocumentMapChar"/>
    <w:uiPriority w:val="99"/>
    <w:semiHidden/>
    <w:unhideWhenUsed/>
    <w:rsid w:val="003445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58C"/>
    <w:rPr>
      <w:rFonts w:ascii="Lucida Grande" w:hAnsi="Lucida Grande" w:cs="Lucida Grande"/>
    </w:rPr>
  </w:style>
  <w:style w:type="paragraph" w:customStyle="1" w:styleId="textbold">
    <w:name w:val="text bold"/>
    <w:basedOn w:val="Normal"/>
    <w:link w:val="Emphasis"/>
    <w:uiPriority w:val="20"/>
    <w:qFormat/>
    <w:rsid w:val="0034458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No Spacing111111,No Spacing31,No Spacing22,No Spacing3,tag,Dont use,No Spacing41,No Spacing111112"/>
    <w:basedOn w:val="Heading1"/>
    <w:link w:val="Hyperlink"/>
    <w:autoRedefine/>
    <w:uiPriority w:val="99"/>
    <w:qFormat/>
    <w:rsid w:val="003445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0786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6F5118-7BBE-2F42-A94F-5CD04978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3348</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2021-09-05T00:12:00Z</dcterms:created>
  <dcterms:modified xsi:type="dcterms:W3CDTF">2021-09-05T00:12:00Z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