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82053" w14:textId="4DDF9B36" w:rsidR="00E42E4C" w:rsidRDefault="0044296A" w:rsidP="0044296A">
      <w:pPr>
        <w:pStyle w:val="Heading1"/>
      </w:pPr>
      <w:r>
        <w:t>1nc Round 1</w:t>
      </w:r>
    </w:p>
    <w:p w14:paraId="165256CA" w14:textId="77777777" w:rsidR="0044296A" w:rsidRPr="0044296A" w:rsidRDefault="0044296A" w:rsidP="0044296A"/>
    <w:p w14:paraId="7AA5A958" w14:textId="6E5E831C" w:rsidR="0044296A" w:rsidRDefault="0044296A" w:rsidP="0044296A">
      <w:pPr>
        <w:pStyle w:val="Heading3"/>
      </w:pPr>
      <w:r>
        <w:t>1NC</w:t>
      </w:r>
    </w:p>
    <w:p w14:paraId="006EDE88" w14:textId="77777777" w:rsidR="0044296A" w:rsidRPr="009811A7" w:rsidRDefault="0044296A" w:rsidP="0044296A">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385BC393" w14:textId="77777777" w:rsidR="0044296A" w:rsidRPr="009811A7" w:rsidRDefault="0044296A" w:rsidP="0044296A">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36AB2C6" w14:textId="77777777" w:rsidR="0044296A" w:rsidRPr="009811A7" w:rsidRDefault="0044296A" w:rsidP="0044296A">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F59291A" w14:textId="77777777" w:rsidR="0044296A" w:rsidRPr="009811A7" w:rsidRDefault="0044296A" w:rsidP="0044296A">
      <w:pPr>
        <w:rPr>
          <w:sz w:val="12"/>
        </w:rPr>
      </w:pPr>
    </w:p>
    <w:p w14:paraId="3A8A95C0" w14:textId="77777777" w:rsidR="0044296A" w:rsidRPr="009811A7" w:rsidRDefault="0044296A" w:rsidP="0044296A">
      <w:pPr>
        <w:pStyle w:val="Heading4"/>
        <w:rPr>
          <w:rFonts w:cs="Calibri"/>
        </w:rPr>
      </w:pPr>
      <w:r w:rsidRPr="009811A7">
        <w:rPr>
          <w:rFonts w:cs="Calibri"/>
        </w:rPr>
        <w:t>It applies to medicines:</w:t>
      </w:r>
    </w:p>
    <w:p w14:paraId="719FAF47" w14:textId="77777777" w:rsidR="0044296A" w:rsidRPr="009811A7" w:rsidRDefault="0044296A" w:rsidP="0044296A">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16143068" w14:textId="77777777" w:rsidR="0044296A" w:rsidRDefault="0044296A" w:rsidP="0044296A">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14:paraId="1F91B1C4" w14:textId="77777777" w:rsidR="0044296A" w:rsidRPr="009811A7" w:rsidRDefault="0044296A" w:rsidP="0044296A"/>
    <w:p w14:paraId="335D7795" w14:textId="77777777" w:rsidR="0044296A" w:rsidRPr="009811A7" w:rsidRDefault="0044296A" w:rsidP="0044296A">
      <w:pPr>
        <w:pStyle w:val="Heading4"/>
        <w:rPr>
          <w:rFonts w:cs="Calibri"/>
        </w:rPr>
      </w:pPr>
      <w:r w:rsidRPr="009811A7">
        <w:rPr>
          <w:rFonts w:cs="Calibri"/>
        </w:rPr>
        <w:t>Vote neg:</w:t>
      </w:r>
    </w:p>
    <w:p w14:paraId="23C15EA1" w14:textId="77777777" w:rsidR="0044296A" w:rsidRPr="009811A7" w:rsidRDefault="0044296A" w:rsidP="0044296A">
      <w:pPr>
        <w:pStyle w:val="Heading4"/>
        <w:numPr>
          <w:ilvl w:val="0"/>
          <w:numId w:val="13"/>
        </w:numPr>
        <w:rPr>
          <w:rFonts w:cs="Calibri"/>
        </w:rPr>
      </w:pPr>
      <w:r w:rsidRPr="009811A7">
        <w:rPr>
          <w:rFonts w:cs="Calibri"/>
        </w:rPr>
        <w:t>Semantics o</w:t>
      </w:r>
      <w:r w:rsidRPr="009811A7">
        <w:rPr>
          <w:rFonts w:eastAsia="MS Gothic" w:cs="Calibri"/>
        </w:rPr>
        <w:t>utweigh:</w:t>
      </w:r>
    </w:p>
    <w:p w14:paraId="4C58159D" w14:textId="77777777" w:rsidR="0044296A" w:rsidRPr="009811A7" w:rsidRDefault="0044296A" w:rsidP="0044296A">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A41FAAE" w14:textId="77777777" w:rsidR="0044296A" w:rsidRPr="009811A7" w:rsidRDefault="0044296A" w:rsidP="0044296A">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003ACC77" w14:textId="77777777" w:rsidR="0044296A" w:rsidRDefault="0044296A" w:rsidP="0044296A">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6AC2B03E" w14:textId="77777777" w:rsidR="0044296A" w:rsidRPr="009811A7" w:rsidRDefault="0044296A" w:rsidP="0044296A"/>
    <w:p w14:paraId="49F03183" w14:textId="77777777" w:rsidR="0044296A" w:rsidRPr="00122B32" w:rsidRDefault="0044296A" w:rsidP="0044296A">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1EA8418A" w14:textId="77777777" w:rsidR="0044296A" w:rsidRPr="009811A7" w:rsidRDefault="0044296A" w:rsidP="0044296A"/>
    <w:p w14:paraId="37E70188" w14:textId="77777777" w:rsidR="0044296A" w:rsidRPr="009811A7" w:rsidRDefault="0044296A" w:rsidP="0044296A">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3432934D" w14:textId="77777777" w:rsidR="0044296A" w:rsidRPr="009811A7" w:rsidRDefault="0044296A" w:rsidP="0044296A">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1349C319" w14:textId="77777777" w:rsidR="0044296A" w:rsidRPr="009811A7" w:rsidRDefault="0044296A" w:rsidP="0044296A">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0FCE4C8F" w14:textId="77777777" w:rsidR="0044296A" w:rsidRPr="009811A7" w:rsidRDefault="0044296A" w:rsidP="0044296A">
      <w:pPr>
        <w:rPr>
          <w:sz w:val="12"/>
          <w:szCs w:val="12"/>
        </w:rPr>
      </w:pPr>
      <w:r w:rsidRPr="009811A7">
        <w:rPr>
          <w:sz w:val="12"/>
          <w:szCs w:val="12"/>
        </w:rPr>
        <w:t>FDA oversees over 6,500 different medical device product categories.</w:t>
      </w:r>
    </w:p>
    <w:p w14:paraId="785BBF72" w14:textId="77777777" w:rsidR="0044296A" w:rsidRPr="009811A7" w:rsidRDefault="0044296A" w:rsidP="0044296A">
      <w:pPr>
        <w:rPr>
          <w:sz w:val="12"/>
          <w:szCs w:val="12"/>
        </w:rPr>
      </w:pPr>
      <w:r w:rsidRPr="009811A7">
        <w:rPr>
          <w:sz w:val="12"/>
          <w:szCs w:val="12"/>
        </w:rPr>
        <w:t>There are over 1,600 FDA-approved animal drug products.</w:t>
      </w:r>
    </w:p>
    <w:p w14:paraId="72CC6CC6" w14:textId="77777777" w:rsidR="0044296A" w:rsidRPr="009811A7" w:rsidRDefault="0044296A" w:rsidP="0044296A">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2775EB95" w14:textId="77777777" w:rsidR="0044296A" w:rsidRPr="009811A7" w:rsidRDefault="0044296A" w:rsidP="0044296A"/>
    <w:p w14:paraId="71DB6C26" w14:textId="77777777" w:rsidR="0044296A" w:rsidRDefault="0044296A" w:rsidP="0044296A">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09D0D06A" w14:textId="77777777" w:rsidR="0044296A" w:rsidRPr="009811A7" w:rsidRDefault="0044296A" w:rsidP="0044296A"/>
    <w:p w14:paraId="2AD8277C" w14:textId="77777777" w:rsidR="0044296A" w:rsidRPr="009811A7" w:rsidRDefault="0044296A" w:rsidP="0044296A">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416F83A2" w14:textId="77777777" w:rsidR="0044296A" w:rsidRPr="009811A7" w:rsidRDefault="0044296A" w:rsidP="0044296A"/>
    <w:p w14:paraId="6E19B18B" w14:textId="77777777" w:rsidR="0044296A" w:rsidRPr="009811A7" w:rsidRDefault="0044296A" w:rsidP="0044296A">
      <w:pPr>
        <w:pStyle w:val="Heading4"/>
        <w:rPr>
          <w:rFonts w:cs="Calibri"/>
        </w:rPr>
      </w:pPr>
      <w:r w:rsidRPr="009811A7">
        <w:rPr>
          <w:rFonts w:cs="Calibri"/>
        </w:rPr>
        <w:t>Paradigm issues:</w:t>
      </w:r>
    </w:p>
    <w:p w14:paraId="6ABD1D93" w14:textId="77777777" w:rsidR="0044296A" w:rsidRPr="009811A7" w:rsidRDefault="0044296A" w:rsidP="0044296A">
      <w:pPr>
        <w:pStyle w:val="Heading4"/>
        <w:numPr>
          <w:ilvl w:val="0"/>
          <w:numId w:val="14"/>
        </w:numPr>
        <w:rPr>
          <w:rFonts w:cs="Calibri"/>
        </w:rPr>
      </w:pPr>
      <w:r w:rsidRPr="009811A7">
        <w:rPr>
          <w:rFonts w:cs="Calibri"/>
        </w:rPr>
        <w:t xml:space="preserve">Drop the debater – their abusive advocacy skewed the debate from the start </w:t>
      </w:r>
    </w:p>
    <w:p w14:paraId="742488CF" w14:textId="77777777" w:rsidR="0044296A" w:rsidRPr="009811A7" w:rsidRDefault="0044296A" w:rsidP="0044296A">
      <w:pPr>
        <w:pStyle w:val="Heading4"/>
        <w:numPr>
          <w:ilvl w:val="0"/>
          <w:numId w:val="14"/>
        </w:numPr>
        <w:rPr>
          <w:rFonts w:cs="Calibri"/>
        </w:rPr>
      </w:pPr>
      <w:r w:rsidRPr="009811A7">
        <w:rPr>
          <w:rFonts w:cs="Calibri"/>
        </w:rPr>
        <w:t>Comes before 1AR theory – NC abuse is responsive to them not being topical</w:t>
      </w:r>
    </w:p>
    <w:p w14:paraId="38A1696E" w14:textId="77777777" w:rsidR="0044296A" w:rsidRPr="009811A7" w:rsidRDefault="0044296A" w:rsidP="0044296A">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23568119" w14:textId="77777777" w:rsidR="0044296A" w:rsidRPr="009811A7" w:rsidRDefault="0044296A" w:rsidP="0044296A">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48A35148" w14:textId="77777777" w:rsidR="0044296A" w:rsidRPr="009811A7" w:rsidRDefault="0044296A" w:rsidP="0044296A">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3C720FA6" w14:textId="77777777" w:rsidR="0044296A" w:rsidRPr="009811A7" w:rsidRDefault="0044296A" w:rsidP="0044296A">
      <w:pPr>
        <w:pStyle w:val="Heading4"/>
        <w:numPr>
          <w:ilvl w:val="0"/>
          <w:numId w:val="14"/>
        </w:numPr>
        <w:rPr>
          <w:rFonts w:cs="Calibri"/>
        </w:rPr>
      </w:pPr>
      <w:r w:rsidRPr="009811A7">
        <w:rPr>
          <w:rFonts w:cs="Calibri"/>
        </w:rPr>
        <w:t>Education is a voter – why schools fund debate</w:t>
      </w:r>
    </w:p>
    <w:p w14:paraId="3B672E7A" w14:textId="77777777" w:rsidR="0044296A" w:rsidRPr="0044296A" w:rsidRDefault="0044296A" w:rsidP="0044296A"/>
    <w:p w14:paraId="73030E32" w14:textId="54790B00" w:rsidR="0044296A" w:rsidRDefault="0044296A" w:rsidP="0044296A">
      <w:pPr>
        <w:pStyle w:val="Heading3"/>
      </w:pPr>
      <w:r>
        <w:t>1NC</w:t>
      </w:r>
    </w:p>
    <w:p w14:paraId="57448634" w14:textId="77777777" w:rsidR="0044296A" w:rsidRDefault="0044296A" w:rsidP="0044296A">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7ADD6469" w14:textId="77777777" w:rsidR="0044296A" w:rsidRPr="00AE32FC" w:rsidRDefault="0044296A" w:rsidP="0044296A"/>
    <w:p w14:paraId="1A620316" w14:textId="77777777" w:rsidR="0044296A" w:rsidRDefault="0044296A" w:rsidP="0044296A">
      <w:pPr>
        <w:pStyle w:val="Heading4"/>
      </w:pPr>
      <w:r>
        <w:t xml:space="preserve">WHO says yes – it supports increasing the availability of generics and limiting </w:t>
      </w:r>
      <w:proofErr w:type="gramStart"/>
      <w:r>
        <w:t>TRIPS</w:t>
      </w:r>
      <w:proofErr w:type="gramEnd"/>
    </w:p>
    <w:p w14:paraId="3D1D2F0B" w14:textId="77777777" w:rsidR="0044296A" w:rsidRPr="007F404A" w:rsidRDefault="0044296A" w:rsidP="0044296A">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23A2A0D9" w14:textId="77777777" w:rsidR="0044296A" w:rsidRPr="007F404A" w:rsidRDefault="0044296A" w:rsidP="0044296A">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3101753B" w14:textId="77777777" w:rsidR="0044296A" w:rsidRPr="007F404A" w:rsidRDefault="0044296A" w:rsidP="0044296A">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1FFB2E74" w14:textId="77777777" w:rsidR="0044296A" w:rsidRDefault="0044296A" w:rsidP="0044296A">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0231DFB4" w14:textId="77777777" w:rsidR="0044296A" w:rsidRDefault="0044296A" w:rsidP="0044296A">
      <w:pPr>
        <w:rPr>
          <w:rStyle w:val="Emphasis"/>
        </w:rPr>
      </w:pPr>
    </w:p>
    <w:p w14:paraId="4E5F9B69" w14:textId="77777777" w:rsidR="0044296A" w:rsidRDefault="0044296A" w:rsidP="0044296A">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44D9ECA1" w14:textId="77777777" w:rsidR="0044296A" w:rsidRPr="009F03D9" w:rsidRDefault="0044296A" w:rsidP="0044296A">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7757B307" w14:textId="77777777" w:rsidR="0044296A" w:rsidRPr="009F03D9" w:rsidRDefault="0044296A" w:rsidP="0044296A">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7A7C0BE0" w14:textId="77777777" w:rsidR="0044296A" w:rsidRPr="009F03D9" w:rsidRDefault="0044296A" w:rsidP="0044296A">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3E085CB" w14:textId="77777777" w:rsidR="0044296A" w:rsidRPr="009F03D9" w:rsidRDefault="0044296A" w:rsidP="0044296A">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57796222" w14:textId="77777777" w:rsidR="0044296A" w:rsidRDefault="0044296A" w:rsidP="0044296A"/>
    <w:p w14:paraId="66B6A4B1" w14:textId="77777777" w:rsidR="0044296A" w:rsidRDefault="0044296A" w:rsidP="0044296A">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07D8FB30" w14:textId="77777777" w:rsidR="0044296A" w:rsidRPr="005472CA" w:rsidRDefault="0044296A" w:rsidP="0044296A">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2A290E98" w14:textId="77777777" w:rsidR="0044296A" w:rsidRPr="005472CA" w:rsidRDefault="0044296A" w:rsidP="0044296A">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0421B2DE" w14:textId="77777777" w:rsidR="0044296A" w:rsidRPr="005472CA" w:rsidRDefault="0044296A" w:rsidP="0044296A">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BD7935E" w14:textId="77777777" w:rsidR="0044296A" w:rsidRPr="005472CA" w:rsidRDefault="0044296A" w:rsidP="0044296A">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383D30C6" w14:textId="77777777" w:rsidR="0044296A" w:rsidRPr="005472CA" w:rsidRDefault="0044296A" w:rsidP="0044296A">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E84FB8A" w14:textId="77777777" w:rsidR="0044296A" w:rsidRPr="005472CA" w:rsidRDefault="0044296A" w:rsidP="0044296A">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6EB2AE47" w14:textId="77777777" w:rsidR="0044296A" w:rsidRDefault="0044296A" w:rsidP="0044296A"/>
    <w:p w14:paraId="57D4CF21" w14:textId="77777777" w:rsidR="0044296A" w:rsidRPr="00131F53" w:rsidRDefault="0044296A" w:rsidP="0044296A">
      <w:pPr>
        <w:pStyle w:val="Heading4"/>
      </w:pPr>
      <w:r w:rsidRPr="009A7E01">
        <w:rPr>
          <w:u w:val="single"/>
        </w:rPr>
        <w:t>Extinction</w:t>
      </w:r>
      <w:r>
        <w:t xml:space="preserve"> – </w:t>
      </w:r>
      <w:r w:rsidRPr="00131F53">
        <w:t xml:space="preserve">defense is wrong </w:t>
      </w:r>
    </w:p>
    <w:p w14:paraId="1A1B1037" w14:textId="77777777" w:rsidR="0044296A" w:rsidRPr="00131F53" w:rsidRDefault="0044296A" w:rsidP="0044296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B49BEB0" w14:textId="77777777" w:rsidR="0044296A" w:rsidRPr="00131F53" w:rsidRDefault="0044296A" w:rsidP="0044296A">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77251BF5" w14:textId="77777777" w:rsidR="0044296A" w:rsidRPr="00131F53" w:rsidRDefault="0044296A" w:rsidP="0044296A">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5AE84C8" w14:textId="77777777" w:rsidR="0044296A" w:rsidRPr="00131F53" w:rsidRDefault="0044296A" w:rsidP="0044296A">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328D361" w14:textId="77777777" w:rsidR="0044296A" w:rsidRPr="00792326" w:rsidRDefault="0044296A" w:rsidP="0044296A">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664C530" w14:textId="53AE5B23" w:rsidR="0044296A" w:rsidRDefault="0044296A" w:rsidP="0044296A">
      <w:pPr>
        <w:pStyle w:val="Heading3"/>
        <w:rPr>
          <w:rStyle w:val="StyleUnderline"/>
          <w:b/>
          <w:sz w:val="32"/>
        </w:rPr>
      </w:pPr>
      <w:r>
        <w:rPr>
          <w:rStyle w:val="StyleUnderline"/>
          <w:b/>
          <w:sz w:val="32"/>
        </w:rPr>
        <w:t>1NC</w:t>
      </w:r>
    </w:p>
    <w:p w14:paraId="22ED9A8E" w14:textId="77777777" w:rsidR="0044296A" w:rsidRPr="007142A4" w:rsidRDefault="0044296A" w:rsidP="0044296A">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104F0471" w14:textId="77777777" w:rsidR="0044296A" w:rsidRPr="00B02763" w:rsidRDefault="0044296A" w:rsidP="0044296A">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426A2823" w14:textId="77777777" w:rsidR="0044296A" w:rsidRPr="00B02763" w:rsidRDefault="0044296A" w:rsidP="0044296A">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7D928C52" w14:textId="77777777" w:rsidR="0044296A" w:rsidRPr="00316FE1" w:rsidRDefault="0044296A" w:rsidP="0044296A">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7A1E1C2C" w14:textId="77777777" w:rsidR="0044296A" w:rsidRPr="001E7B4B" w:rsidRDefault="0044296A" w:rsidP="0044296A">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702BC3E2" w14:textId="77777777" w:rsidR="0044296A" w:rsidRPr="001E7B4B" w:rsidRDefault="0044296A" w:rsidP="0044296A">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5A06B7B3" w14:textId="77777777" w:rsidR="0044296A" w:rsidRPr="001E7B4B" w:rsidRDefault="0044296A" w:rsidP="0044296A">
      <w:r w:rsidRPr="001E7B4B">
        <w:t xml:space="preserve">III </w:t>
      </w:r>
    </w:p>
    <w:p w14:paraId="4EC23EF2" w14:textId="77777777" w:rsidR="0044296A" w:rsidRPr="00B02763" w:rsidRDefault="0044296A" w:rsidP="0044296A">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0CF5997E" w14:textId="77777777" w:rsidR="0044296A" w:rsidRPr="00B02763" w:rsidRDefault="0044296A" w:rsidP="0044296A">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450E2681" w14:textId="77777777" w:rsidR="0044296A" w:rsidRPr="00B02763" w:rsidRDefault="0044296A" w:rsidP="0044296A">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4AE7F163" w14:textId="77777777" w:rsidR="0044296A" w:rsidRPr="00B02763" w:rsidRDefault="0044296A" w:rsidP="0044296A">
      <w:r w:rsidRPr="00B02763">
        <w:t>Lessig, one of the progenitors of the language of the commons in the informational domain, often leads with a similar view of the state:</w:t>
      </w:r>
    </w:p>
    <w:p w14:paraId="3F244A97" w14:textId="77777777" w:rsidR="0044296A" w:rsidRPr="00B02763" w:rsidRDefault="0044296A" w:rsidP="0044296A">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6E4E64B6" w14:textId="77777777" w:rsidR="0044296A" w:rsidRPr="00B02763" w:rsidRDefault="0044296A" w:rsidP="0044296A">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507A7C7F" w14:textId="77777777" w:rsidR="0044296A" w:rsidRPr="00B02763" w:rsidRDefault="0044296A" w:rsidP="0044296A">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06070103" w14:textId="77777777" w:rsidR="0044296A" w:rsidRPr="00B02763" w:rsidRDefault="0044296A" w:rsidP="0044296A">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55BE80A4" w14:textId="77777777" w:rsidR="0044296A" w:rsidRPr="003C2743" w:rsidRDefault="0044296A" w:rsidP="0044296A">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085A0865" w14:textId="77777777" w:rsidR="0044296A" w:rsidRDefault="0044296A" w:rsidP="0044296A">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0100C4FD" w14:textId="77777777" w:rsidR="0044296A" w:rsidRPr="001C47F7" w:rsidRDefault="0044296A" w:rsidP="0044296A">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w:t>
      </w:r>
      <w:proofErr w:type="gramStart"/>
      <w:r w:rsidRPr="001C47F7">
        <w:t>The</w:t>
      </w:r>
      <w:proofErr w:type="gramEnd"/>
      <w:r w:rsidRPr="001C47F7">
        <w:t xml:space="preserve"> European Journal of International Law, 8/12/2020. https://academic.oup.com/ejil/article-abstract/31/3/857/5920920?redirectedFrom=fulltext] BC</w:t>
      </w:r>
    </w:p>
    <w:p w14:paraId="1591DD87" w14:textId="77777777" w:rsidR="0044296A" w:rsidRPr="000F255C" w:rsidRDefault="0044296A" w:rsidP="0044296A">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17EC3FB1" w14:textId="77777777" w:rsidR="0044296A" w:rsidRPr="000F255C" w:rsidRDefault="0044296A" w:rsidP="0044296A">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5D541864" w14:textId="77777777" w:rsidR="0044296A" w:rsidRDefault="0044296A" w:rsidP="0044296A">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7E38A787" w14:textId="77777777" w:rsidR="0044296A" w:rsidRDefault="0044296A" w:rsidP="0044296A">
      <w:pPr>
        <w:rPr>
          <w:rStyle w:val="Emphasis"/>
        </w:rPr>
      </w:pPr>
    </w:p>
    <w:p w14:paraId="5E7FDD7A" w14:textId="77777777" w:rsidR="0044296A" w:rsidRPr="00891558" w:rsidRDefault="0044296A" w:rsidP="0044296A">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6A607FD6" w14:textId="77777777" w:rsidR="0044296A" w:rsidRPr="00891558" w:rsidRDefault="0044296A" w:rsidP="0044296A">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131531E0" w14:textId="77777777" w:rsidR="0044296A" w:rsidRPr="00891558" w:rsidRDefault="0044296A" w:rsidP="0044296A">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2F271EE4" w14:textId="77777777" w:rsidR="0044296A" w:rsidRPr="00891558" w:rsidRDefault="0044296A" w:rsidP="0044296A">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0AD8D35E" w14:textId="77777777" w:rsidR="0044296A" w:rsidRPr="00891558" w:rsidRDefault="0044296A" w:rsidP="0044296A">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3B317C04" w14:textId="77777777" w:rsidR="0044296A" w:rsidRDefault="0044296A" w:rsidP="0044296A">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746F6823" w14:textId="77777777" w:rsidR="0044296A" w:rsidRPr="00891558" w:rsidRDefault="0044296A" w:rsidP="0044296A">
      <w:pPr>
        <w:rPr>
          <w:u w:val="single"/>
        </w:rPr>
      </w:pPr>
    </w:p>
    <w:p w14:paraId="70FAF9E1" w14:textId="77777777" w:rsidR="0044296A" w:rsidRDefault="0044296A" w:rsidP="0044296A">
      <w:pPr>
        <w:pStyle w:val="Heading4"/>
      </w:pPr>
      <w:r>
        <w:t xml:space="preserve">The alternative is a global socialist movement that ends globalization </w:t>
      </w:r>
    </w:p>
    <w:p w14:paraId="67510D9E" w14:textId="77777777" w:rsidR="0044296A" w:rsidRPr="001D112E" w:rsidRDefault="0044296A" w:rsidP="0044296A">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14:paraId="2B84615B" w14:textId="77777777" w:rsidR="0044296A" w:rsidRPr="001E7F4F" w:rsidRDefault="0044296A" w:rsidP="0044296A">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14:paraId="1097BCAC" w14:textId="77777777" w:rsidR="0044296A" w:rsidRPr="001E7F4F" w:rsidRDefault="0044296A" w:rsidP="0044296A">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282DD971" w14:textId="77777777" w:rsidR="0044296A" w:rsidRPr="007C4FD7" w:rsidRDefault="0044296A" w:rsidP="0044296A">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01FB9E6B" w14:textId="77777777" w:rsidR="0044296A" w:rsidRPr="007C4FD7" w:rsidRDefault="0044296A" w:rsidP="0044296A">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2CF92499" w14:textId="77777777" w:rsidR="0044296A" w:rsidRPr="007C4FD7" w:rsidRDefault="0044296A" w:rsidP="0044296A">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6CFDBE20" w14:textId="77777777" w:rsidR="0044296A" w:rsidRDefault="0044296A" w:rsidP="0044296A">
      <w:r>
        <w:t>Globalization and its dissent</w:t>
      </w:r>
    </w:p>
    <w:p w14:paraId="5D73B979" w14:textId="77777777" w:rsidR="0044296A" w:rsidRPr="001007F9" w:rsidRDefault="0044296A" w:rsidP="0044296A">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B9F4DDE" w14:textId="77777777" w:rsidR="0044296A" w:rsidRPr="001007F9" w:rsidRDefault="0044296A" w:rsidP="0044296A">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697B219A" w14:textId="77777777" w:rsidR="0044296A" w:rsidRDefault="0044296A" w:rsidP="0044296A">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33C4F6A0" w14:textId="77777777" w:rsidR="0044296A" w:rsidRDefault="0044296A" w:rsidP="0044296A">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26361E43" w14:textId="77777777" w:rsidR="0044296A" w:rsidRPr="001007F9" w:rsidRDefault="0044296A" w:rsidP="0044296A">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0533A46B" w14:textId="77777777" w:rsidR="0044296A" w:rsidRDefault="0044296A" w:rsidP="0044296A">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29375991" w14:textId="77777777" w:rsidR="0044296A" w:rsidRDefault="0044296A" w:rsidP="0044296A">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4B73C819" w14:textId="77777777" w:rsidR="0044296A" w:rsidRDefault="0044296A" w:rsidP="0044296A">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33D0384E" w14:textId="77777777" w:rsidR="0044296A" w:rsidRPr="001007F9" w:rsidRDefault="0044296A" w:rsidP="0044296A">
      <w:pPr>
        <w:rPr>
          <w:rStyle w:val="Emphasis"/>
        </w:rPr>
      </w:pPr>
      <w:r w:rsidRPr="001007F9">
        <w:rPr>
          <w:rStyle w:val="Emphasis"/>
        </w:rPr>
        <w:t>A call for revival</w:t>
      </w:r>
    </w:p>
    <w:p w14:paraId="560CDE47" w14:textId="77777777" w:rsidR="0044296A" w:rsidRPr="001007F9" w:rsidRDefault="0044296A" w:rsidP="0044296A">
      <w:pPr>
        <w:rPr>
          <w:rStyle w:val="Emphasis"/>
        </w:rPr>
      </w:pPr>
      <w:r w:rsidRPr="005B78F6">
        <w:rPr>
          <w:rStyle w:val="Emphasis"/>
          <w:highlight w:val="green"/>
        </w:rPr>
        <w:t>It’s time to rekindle the flame.</w:t>
      </w:r>
    </w:p>
    <w:p w14:paraId="46B830BF" w14:textId="77777777" w:rsidR="0044296A" w:rsidRPr="001007F9" w:rsidRDefault="0044296A" w:rsidP="0044296A">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2332D8E5" w14:textId="77777777" w:rsidR="0044296A" w:rsidRDefault="0044296A" w:rsidP="0044296A">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70B783EF" w14:textId="77777777" w:rsidR="0044296A" w:rsidRPr="001D112E" w:rsidRDefault="0044296A" w:rsidP="0044296A">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4B4D513F" w14:textId="77777777" w:rsidR="0044296A" w:rsidRPr="001D112E" w:rsidRDefault="0044296A" w:rsidP="0044296A">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7032CD9A" w14:textId="77777777" w:rsidR="0044296A" w:rsidRPr="001D112E" w:rsidRDefault="0044296A" w:rsidP="0044296A">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6806867A" w14:textId="77777777" w:rsidR="0044296A" w:rsidRPr="001D112E" w:rsidRDefault="0044296A" w:rsidP="0044296A">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5D61E823" w14:textId="77777777" w:rsidR="0044296A" w:rsidRPr="001D112E" w:rsidRDefault="0044296A" w:rsidP="0044296A">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10135D2F" w14:textId="77777777" w:rsidR="0044296A" w:rsidRPr="001D112E" w:rsidRDefault="0044296A" w:rsidP="0044296A">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51EA9F14" w14:textId="77FE1228" w:rsidR="0044296A" w:rsidRDefault="0044296A" w:rsidP="0044296A">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58DE2DBA" w14:textId="77777777" w:rsidR="00622223" w:rsidRPr="0044296A" w:rsidRDefault="00622223" w:rsidP="00622223"/>
    <w:p w14:paraId="4A3C7844" w14:textId="77777777" w:rsidR="00622223" w:rsidRPr="00622223" w:rsidRDefault="00622223" w:rsidP="00622223"/>
    <w:p w14:paraId="07768BC5" w14:textId="77777777" w:rsidR="0044296A" w:rsidRPr="0044296A" w:rsidRDefault="0044296A" w:rsidP="0044296A">
      <w:bookmarkStart w:id="1" w:name="_GoBack"/>
      <w:bookmarkEnd w:id="1"/>
    </w:p>
    <w:sectPr w:rsidR="0044296A" w:rsidRPr="004429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9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96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223"/>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BD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2BC"/>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FC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266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5DFFA"/>
  <w14:defaultImageDpi w14:val="300"/>
  <w15:docId w15:val="{31350939-73A5-9349-95B7-1243B750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4296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4429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9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29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429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9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96A"/>
  </w:style>
  <w:style w:type="character" w:customStyle="1" w:styleId="Heading1Char">
    <w:name w:val="Heading 1 Char"/>
    <w:aliases w:val="Pocket Char"/>
    <w:basedOn w:val="DefaultParagraphFont"/>
    <w:link w:val="Heading1"/>
    <w:uiPriority w:val="9"/>
    <w:rsid w:val="004429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9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29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429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296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44296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4296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44296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4296A"/>
    <w:rPr>
      <w:color w:val="auto"/>
      <w:u w:val="none"/>
    </w:rPr>
  </w:style>
  <w:style w:type="paragraph" w:styleId="DocumentMap">
    <w:name w:val="Document Map"/>
    <w:basedOn w:val="Normal"/>
    <w:link w:val="DocumentMapChar"/>
    <w:uiPriority w:val="99"/>
    <w:semiHidden/>
    <w:unhideWhenUsed/>
    <w:rsid w:val="004429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96A"/>
    <w:rPr>
      <w:rFonts w:ascii="Lucida Grande" w:hAnsi="Lucida Grande" w:cs="Lucida Grande"/>
    </w:rPr>
  </w:style>
  <w:style w:type="paragraph" w:customStyle="1" w:styleId="textbold">
    <w:name w:val="text bold"/>
    <w:basedOn w:val="Normal"/>
    <w:link w:val="Emphasis"/>
    <w:uiPriority w:val="20"/>
    <w:qFormat/>
    <w:rsid w:val="0044296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44296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E1200C-C52F-2542-ADEC-08B01DAD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7193</Words>
  <Characters>41003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2021-09-04T14:46:00Z</dcterms:created>
  <dcterms:modified xsi:type="dcterms:W3CDTF">2021-09-04T16:17:00Z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