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9A5C5F" w14:textId="493CBFF6" w:rsidR="00FA0A08" w:rsidRDefault="003B264C" w:rsidP="00FA0A08">
      <w:pPr>
        <w:pStyle w:val="Heading1"/>
      </w:pPr>
      <w:r>
        <w:t>1NC Round 1</w:t>
      </w:r>
    </w:p>
    <w:p w14:paraId="76B18862" w14:textId="77777777" w:rsidR="00FA0A08" w:rsidRDefault="00FA0A08" w:rsidP="00FA0A08">
      <w:pPr>
        <w:pStyle w:val="Heading2"/>
      </w:pPr>
      <w:r>
        <w:t xml:space="preserve">1NC </w:t>
      </w:r>
    </w:p>
    <w:p w14:paraId="13CA0C0B" w14:textId="77777777" w:rsidR="00FA0A08" w:rsidRDefault="00FA0A08" w:rsidP="00FA0A08">
      <w:pPr>
        <w:pStyle w:val="Heading4"/>
      </w:pPr>
      <w:r>
        <w:t xml:space="preserve">CP: States except for the Peoples Republic </w:t>
      </w:r>
      <w:proofErr w:type="gramStart"/>
      <w:r>
        <w:t>Of</w:t>
      </w:r>
      <w:proofErr w:type="gramEnd"/>
      <w:r>
        <w:t xml:space="preserve"> China </w:t>
      </w:r>
      <w:r w:rsidRPr="007368A1">
        <w:t>ought to extend the non-appropriation principle of the Outer Space Treaty of 1967 to private entities.</w:t>
      </w:r>
    </w:p>
    <w:p w14:paraId="1478BB2E" w14:textId="77777777" w:rsidR="00FA0A08" w:rsidRPr="00FA0A08" w:rsidRDefault="00FA0A08" w:rsidP="00FA0A08"/>
    <w:p w14:paraId="7B38441C" w14:textId="5CBDDF24" w:rsidR="003B264C" w:rsidRDefault="003B264C" w:rsidP="003B264C">
      <w:pPr>
        <w:pStyle w:val="Heading2"/>
      </w:pPr>
      <w:r>
        <w:t>1NC</w:t>
      </w:r>
    </w:p>
    <w:p w14:paraId="3899D537" w14:textId="77777777" w:rsidR="003B264C" w:rsidRDefault="003B264C" w:rsidP="003B264C">
      <w:pPr>
        <w:pStyle w:val="Heading4"/>
      </w:pPr>
      <w:r>
        <w:t>Xi is consolidating unprecedented political power – that’s only possible with strong PLA support</w:t>
      </w:r>
    </w:p>
    <w:p w14:paraId="00958051" w14:textId="77777777" w:rsidR="003B264C" w:rsidRPr="00845F67" w:rsidRDefault="003B264C" w:rsidP="003B264C">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02685508" w14:textId="77777777" w:rsidR="003B264C" w:rsidRPr="00225479" w:rsidRDefault="003B264C" w:rsidP="003B264C">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7792D0D2" w14:textId="77777777" w:rsidR="003B264C" w:rsidRPr="00225479" w:rsidRDefault="003B264C" w:rsidP="003B264C">
      <w:r w:rsidRPr="00225479">
        <w:rPr>
          <w:rStyle w:val="StyleUnderline"/>
        </w:rPr>
        <w:t>Why is the People's Liberation Army making a comeback? The answer lies in succession politics</w:t>
      </w:r>
      <w:r w:rsidRPr="00225479">
        <w:t>.</w:t>
      </w:r>
    </w:p>
    <w:p w14:paraId="5662077A" w14:textId="77777777" w:rsidR="003B264C" w:rsidRPr="00225479" w:rsidRDefault="003B264C" w:rsidP="003B264C">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09C5B64E" w14:textId="77777777" w:rsidR="003B264C" w:rsidRPr="00225479" w:rsidRDefault="003B264C" w:rsidP="003B264C">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00EF7FCB" w14:textId="77777777" w:rsidR="003B264C" w:rsidRPr="00225479" w:rsidRDefault="003B264C" w:rsidP="003B264C">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7F063DB9" w14:textId="77777777" w:rsidR="003B264C" w:rsidRPr="00225479" w:rsidRDefault="003B264C" w:rsidP="003B264C">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2D7ADE24" w14:textId="77777777" w:rsidR="003B264C" w:rsidRPr="00225479" w:rsidRDefault="003B264C" w:rsidP="003B264C">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5DA8DABA" w14:textId="77777777" w:rsidR="003B264C" w:rsidRPr="00225479" w:rsidRDefault="003B264C" w:rsidP="003B264C">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31DBEEA2" w14:textId="77777777" w:rsidR="003B264C" w:rsidRPr="00225479" w:rsidRDefault="003B264C" w:rsidP="003B264C">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5D5E8741" w14:textId="77777777" w:rsidR="003B264C" w:rsidRPr="00225479" w:rsidRDefault="003B264C" w:rsidP="003B264C">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w:t>
      </w:r>
      <w:proofErr w:type="spellStart"/>
      <w:r w:rsidRPr="00225479">
        <w:rPr>
          <w:sz w:val="12"/>
        </w:rPr>
        <w:t>Batchelor</w:t>
      </w:r>
      <w:proofErr w:type="spellEnd"/>
      <w:r w:rsidRPr="00225479">
        <w:rPr>
          <w:sz w:val="12"/>
        </w:rPr>
        <w:t xml:space="preserve">,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0E77B09E" w14:textId="77777777" w:rsidR="003B264C" w:rsidRPr="00225479" w:rsidRDefault="003B264C" w:rsidP="003B264C">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20BF555F" w14:textId="77777777" w:rsidR="003B264C" w:rsidRDefault="003B264C" w:rsidP="003B264C">
      <w:pPr>
        <w:pStyle w:val="Heading4"/>
      </w:pPr>
      <w:r>
        <w:t>The plan alienates the PLA – they view space dominance as the linchpin of China’s legitimacy – specifically, public-private tech development is key</w:t>
      </w:r>
    </w:p>
    <w:p w14:paraId="673AEB49" w14:textId="77777777" w:rsidR="003B264C" w:rsidRPr="00D25E3F" w:rsidRDefault="003B264C" w:rsidP="003B264C">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5A613E30" w14:textId="77777777" w:rsidR="003B264C" w:rsidRPr="00A022B6" w:rsidRDefault="003B264C" w:rsidP="003B264C">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5F9B9C24" w14:textId="77777777" w:rsidR="003B264C" w:rsidRPr="00A022B6" w:rsidRDefault="003B264C" w:rsidP="003B264C">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6FC1EFB6" w14:textId="77777777" w:rsidR="003B264C" w:rsidRPr="00A022B6" w:rsidRDefault="003B264C" w:rsidP="003B264C">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7E1602C3" w14:textId="77777777" w:rsidR="003B264C" w:rsidRPr="00A022B6" w:rsidRDefault="003B264C" w:rsidP="003B264C">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2D74F78A" w14:textId="77777777" w:rsidR="003B264C" w:rsidRPr="00A022B6" w:rsidRDefault="003B264C" w:rsidP="003B264C">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7B4936FB" w14:textId="77777777" w:rsidR="003B264C" w:rsidRPr="00A022B6" w:rsidRDefault="003B264C" w:rsidP="003B264C">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42CF30D2" w14:textId="77777777" w:rsidR="003B264C" w:rsidRPr="00A022B6" w:rsidRDefault="003B264C" w:rsidP="003B264C">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2190C906" w14:textId="77777777" w:rsidR="003B264C" w:rsidRPr="00A022B6" w:rsidRDefault="003B264C" w:rsidP="003B264C">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4A7CB1C3" w14:textId="77777777" w:rsidR="003B264C" w:rsidRPr="00A022B6" w:rsidRDefault="003B264C" w:rsidP="003B264C">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2CBC63BA" w14:textId="77777777" w:rsidR="003B264C" w:rsidRPr="00A022B6" w:rsidRDefault="003B264C" w:rsidP="003B264C">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524AA0E6" w14:textId="77777777" w:rsidR="003B264C" w:rsidRPr="00A022B6" w:rsidRDefault="003B264C" w:rsidP="003B264C">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140B7897" w14:textId="77777777" w:rsidR="003B264C" w:rsidRPr="00A022B6" w:rsidRDefault="003B264C" w:rsidP="003B264C">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171DF4F3" w14:textId="77777777" w:rsidR="003B264C" w:rsidRPr="00A022B6" w:rsidRDefault="003B264C" w:rsidP="003B264C">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734ADBAD" w14:textId="77777777" w:rsidR="003B264C" w:rsidRPr="00A022B6" w:rsidRDefault="003B264C" w:rsidP="003B264C">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19DA6E0B" w14:textId="77777777" w:rsidR="003B264C" w:rsidRPr="00A022B6" w:rsidRDefault="003B264C" w:rsidP="003B264C">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6BBC4893" w14:textId="77777777" w:rsidR="003B264C" w:rsidRPr="00A022B6" w:rsidRDefault="003B264C" w:rsidP="003B264C">
      <w:pPr>
        <w:rPr>
          <w:sz w:val="12"/>
          <w:szCs w:val="12"/>
        </w:rPr>
      </w:pPr>
      <w:r w:rsidRPr="00A022B6">
        <w:rPr>
          <w:sz w:val="12"/>
          <w:szCs w:val="12"/>
        </w:rPr>
        <w:t>Nonetheless, the report asserted that the US still assumed a technological lead in space.</w:t>
      </w:r>
    </w:p>
    <w:p w14:paraId="31393287" w14:textId="77777777" w:rsidR="003B264C" w:rsidRPr="00ED4AF3" w:rsidRDefault="003B264C" w:rsidP="003B264C">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7A543A15" w14:textId="77777777" w:rsidR="003B264C" w:rsidRPr="003057A9" w:rsidRDefault="003B264C" w:rsidP="003B264C">
      <w:pPr>
        <w:pStyle w:val="Heading4"/>
        <w:rPr>
          <w:u w:val="single"/>
        </w:rPr>
      </w:pPr>
      <w:r>
        <w:t xml:space="preserve">That factionalizes the CCP and emboldens challenges to Xi – the PLA is increasingly powerful and </w:t>
      </w:r>
      <w:r w:rsidRPr="003057A9">
        <w:rPr>
          <w:u w:val="single"/>
        </w:rPr>
        <w:t>not unconditionally subservient</w:t>
      </w:r>
    </w:p>
    <w:p w14:paraId="0C453E0E" w14:textId="77777777" w:rsidR="003B264C" w:rsidRDefault="003B264C" w:rsidP="003B264C">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576A4D77" w14:textId="77777777" w:rsidR="003B264C" w:rsidRPr="00DF7688" w:rsidRDefault="003B264C" w:rsidP="003B264C">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242AB8C8" w14:textId="77777777" w:rsidR="003B264C" w:rsidRPr="00DF7688" w:rsidRDefault="003B264C" w:rsidP="003B264C">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15FF8F60" w14:textId="77777777" w:rsidR="003B264C" w:rsidRPr="00DF7688" w:rsidRDefault="003B264C" w:rsidP="003B264C">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082C0AA1" w14:textId="77777777" w:rsidR="003B264C" w:rsidRPr="00DF7688" w:rsidRDefault="003B264C" w:rsidP="003B264C">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1CA0712C" w14:textId="77777777" w:rsidR="003B264C" w:rsidRPr="00DF7688" w:rsidRDefault="003B264C" w:rsidP="003B264C">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52225EAE" w14:textId="77777777" w:rsidR="003B264C" w:rsidRPr="00DF7688" w:rsidRDefault="003B264C" w:rsidP="003B264C">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0B970DCF" w14:textId="77777777" w:rsidR="003B264C" w:rsidRPr="00DF7688" w:rsidRDefault="003B264C" w:rsidP="003B264C">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3CF97473" w14:textId="77777777" w:rsidR="003B264C" w:rsidRPr="00DF7688" w:rsidRDefault="003B264C" w:rsidP="003B264C">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48F526BC" w14:textId="77777777" w:rsidR="003B264C" w:rsidRPr="00DF7688" w:rsidRDefault="003B264C" w:rsidP="003B264C">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7FDBD4A8" w14:textId="77777777" w:rsidR="003B264C" w:rsidRPr="00DF7688" w:rsidRDefault="003B264C" w:rsidP="003B264C">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2F7A337C" w14:textId="77777777" w:rsidR="003B264C" w:rsidRPr="00DF7688" w:rsidRDefault="003B264C" w:rsidP="003B264C">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7E15D8A9" w14:textId="77777777" w:rsidR="003B264C" w:rsidRPr="00DF7688" w:rsidRDefault="003B264C" w:rsidP="003B264C">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2725C993" w14:textId="77777777" w:rsidR="003B264C" w:rsidRPr="00DF7688" w:rsidRDefault="003B264C" w:rsidP="003B264C">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FB2E1BE" w14:textId="77777777" w:rsidR="003B264C" w:rsidRPr="00ED4AF3" w:rsidRDefault="003B264C" w:rsidP="003B264C">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3C8B31F5" w14:textId="77777777" w:rsidR="003B264C" w:rsidRDefault="003B264C" w:rsidP="003B264C">
      <w:pPr>
        <w:pStyle w:val="Heading4"/>
      </w:pPr>
      <w:r>
        <w:t>CCP instability collapses the international order – extinction</w:t>
      </w:r>
    </w:p>
    <w:p w14:paraId="43084844" w14:textId="77777777" w:rsidR="003B264C" w:rsidRPr="00770553" w:rsidRDefault="003B264C" w:rsidP="003B264C">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2FC91E63" w14:textId="77777777" w:rsidR="003B264C" w:rsidRPr="00770553" w:rsidRDefault="003B264C" w:rsidP="003B264C">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519F92F5" w14:textId="77777777" w:rsidR="003B264C" w:rsidRPr="00770553" w:rsidRDefault="003B264C" w:rsidP="003B264C">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71D5966B" w14:textId="77777777" w:rsidR="003B264C" w:rsidRDefault="003B264C" w:rsidP="003B264C">
      <w:pPr>
        <w:pStyle w:val="Heading4"/>
      </w:pPr>
      <w:r>
        <w:t xml:space="preserve">Independently, </w:t>
      </w:r>
      <w:proofErr w:type="gramStart"/>
      <w:r>
        <w:t>Xi</w:t>
      </w:r>
      <w:proofErr w:type="gramEnd"/>
      <w:r>
        <w:t xml:space="preserve"> will lash out to preserve cred in the SCS – US draw-in ensures extinction </w:t>
      </w:r>
    </w:p>
    <w:p w14:paraId="29F889C6" w14:textId="77777777" w:rsidR="003B264C" w:rsidRPr="00B0737B" w:rsidRDefault="003B264C" w:rsidP="003B264C">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3ECA30FE" w14:textId="77777777" w:rsidR="003B264C" w:rsidRPr="00F56426" w:rsidRDefault="003B264C" w:rsidP="003B264C">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6DC665B9" w14:textId="77777777" w:rsidR="003B264C" w:rsidRPr="00F56426" w:rsidRDefault="003B264C" w:rsidP="003B264C">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6F396829" w14:textId="77777777" w:rsidR="003B264C" w:rsidRPr="00F56426" w:rsidRDefault="003B264C" w:rsidP="003B264C">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085DD3C6" w14:textId="77777777" w:rsidR="003B264C" w:rsidRPr="00F56426" w:rsidRDefault="003B264C" w:rsidP="003B264C">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1292158B" w14:textId="77777777" w:rsidR="003B264C" w:rsidRPr="00F56426" w:rsidRDefault="003B264C" w:rsidP="003B264C"/>
    <w:p w14:paraId="5E93D2C4" w14:textId="77777777" w:rsidR="007368A1" w:rsidRDefault="007368A1" w:rsidP="007368A1">
      <w:pPr>
        <w:pStyle w:val="Heading2"/>
      </w:pPr>
      <w:r>
        <w:t>1NC</w:t>
      </w:r>
    </w:p>
    <w:p w14:paraId="46BEE874" w14:textId="77777777" w:rsidR="007368A1" w:rsidRDefault="007368A1" w:rsidP="007368A1">
      <w:pPr>
        <w:pStyle w:val="Heading4"/>
      </w:pPr>
      <w:r w:rsidRPr="00516836">
        <w:t>CP:</w:t>
      </w:r>
      <w:r>
        <w:t xml:space="preserve"> States except for The Republic of India </w:t>
      </w:r>
      <w:r w:rsidRPr="007368A1">
        <w:t>ought to extend the non-appropriation principle of the Outer Space Treaty of 1967 to private entities.</w:t>
      </w:r>
    </w:p>
    <w:p w14:paraId="529E5004" w14:textId="3A5AC185" w:rsidR="007368A1" w:rsidRPr="00BF5632" w:rsidRDefault="007368A1" w:rsidP="007368A1">
      <w:pPr>
        <w:pStyle w:val="Heading4"/>
        <w:rPr>
          <w:rFonts w:cs="Calibri"/>
        </w:rPr>
      </w:pPr>
      <w:r w:rsidRPr="00BF5632">
        <w:rPr>
          <w:rFonts w:cs="Calibri"/>
        </w:rPr>
        <w:t xml:space="preserve">India space participation </w:t>
      </w:r>
      <w:r>
        <w:rPr>
          <w:rFonts w:cs="Calibri"/>
        </w:rPr>
        <w:t>is crucial to India’s soft power – independently Indian norm setting curbs Chinese militarization</w:t>
      </w:r>
    </w:p>
    <w:p w14:paraId="1E70979A" w14:textId="77777777" w:rsidR="007368A1" w:rsidRPr="00BF5632" w:rsidRDefault="007368A1" w:rsidP="007368A1">
      <w:pPr>
        <w:spacing w:line="240" w:lineRule="auto"/>
      </w:pPr>
      <w:r w:rsidRPr="00BF5632">
        <w:rPr>
          <w:rStyle w:val="Style13ptBold"/>
        </w:rPr>
        <w:t>Castro ’17</w:t>
      </w:r>
      <w:r w:rsidRPr="00BF5632">
        <w:t xml:space="preserve">. [Bhavani Castro Fellow of Indian Studies at the </w:t>
      </w:r>
      <w:proofErr w:type="spellStart"/>
      <w:r w:rsidRPr="00BF5632">
        <w:t>Getulio</w:t>
      </w:r>
      <w:proofErr w:type="spellEnd"/>
      <w:r w:rsidRPr="00BF5632">
        <w:t xml:space="preserve"> Vargas Foundation in São Paulo, 03-03-2017, "Why India Should Help Shape Norms for Outer Space Activities," The Diplomat, </w:t>
      </w:r>
      <w:hyperlink r:id="rId9" w:history="1">
        <w:r w:rsidRPr="00BF5632">
          <w:rPr>
            <w:rStyle w:val="Hyperlink"/>
          </w:rPr>
          <w:t>https://thediplomat.com/2017/03/why-india-should-help-shape-norms-for-outer-space-activities/</w:t>
        </w:r>
      </w:hyperlink>
      <w:r w:rsidRPr="00BF5632">
        <w:t>] TDI</w:t>
      </w:r>
    </w:p>
    <w:p w14:paraId="6074A2DE" w14:textId="77777777" w:rsidR="007368A1" w:rsidRPr="00BF5632" w:rsidRDefault="007368A1" w:rsidP="007368A1">
      <w:pPr>
        <w:spacing w:line="240" w:lineRule="auto"/>
      </w:pPr>
      <w:r w:rsidRPr="00BF5632">
        <w:t xml:space="preserve">The </w:t>
      </w:r>
      <w:r w:rsidRPr="00BF5632">
        <w:rPr>
          <w:rStyle w:val="StyleUnderline"/>
        </w:rPr>
        <w:t>past years have been groundbreaking for the Indian Space Program</w:t>
      </w:r>
      <w:r w:rsidRPr="00BF5632">
        <w:t xml:space="preserve">. </w:t>
      </w:r>
      <w:r w:rsidRPr="00BF5632">
        <w:rPr>
          <w:rStyle w:val="StyleUnderline"/>
        </w:rPr>
        <w:t>In 2014</w:t>
      </w:r>
      <w:r w:rsidRPr="00BF5632">
        <w:t xml:space="preserve">, its first interplanetary mission, </w:t>
      </w:r>
      <w:r w:rsidRPr="00056DE6">
        <w:rPr>
          <w:rStyle w:val="StyleUnderline"/>
          <w:highlight w:val="green"/>
        </w:rPr>
        <w:t>Mangalyaan</w:t>
      </w:r>
      <w:r w:rsidRPr="00BF5632">
        <w:t xml:space="preserve">, </w:t>
      </w:r>
      <w:r w:rsidRPr="00056DE6">
        <w:rPr>
          <w:rStyle w:val="StyleUnderline"/>
          <w:highlight w:val="green"/>
        </w:rPr>
        <w:t>entered</w:t>
      </w:r>
      <w:r w:rsidRPr="00BF5632">
        <w:rPr>
          <w:rStyle w:val="StyleUnderline"/>
        </w:rPr>
        <w:t xml:space="preserve"> into </w:t>
      </w:r>
      <w:r w:rsidRPr="00056DE6">
        <w:rPr>
          <w:rStyle w:val="StyleUnderline"/>
          <w:highlight w:val="green"/>
        </w:rPr>
        <w:t>Mars orbit</w:t>
      </w:r>
      <w:r w:rsidRPr="00BF5632">
        <w:rPr>
          <w:rStyle w:val="StyleUnderline"/>
        </w:rPr>
        <w:t>, putting the</w:t>
      </w:r>
      <w:r w:rsidRPr="00BF5632">
        <w:t xml:space="preserve"> Indian Space Research Organization (</w:t>
      </w:r>
      <w:r w:rsidRPr="00BF5632">
        <w:rPr>
          <w:rStyle w:val="StyleUnderline"/>
        </w:rPr>
        <w:t>ISRO</w:t>
      </w:r>
      <w:r w:rsidRPr="00BF5632">
        <w:t xml:space="preserve">) </w:t>
      </w:r>
      <w:r w:rsidRPr="00BF5632">
        <w:rPr>
          <w:rStyle w:val="StyleUnderline"/>
        </w:rPr>
        <w:t>into the select group of space agencies to reach Mars</w:t>
      </w:r>
      <w:r w:rsidRPr="00BF5632">
        <w:t xml:space="preserve">, and the first one to succeed entering its orbit in the first attempt. In 2015, the agency launched its first space observatory, </w:t>
      </w:r>
      <w:proofErr w:type="spellStart"/>
      <w:r w:rsidRPr="00BF5632">
        <w:t>Astrosat</w:t>
      </w:r>
      <w:proofErr w:type="spellEnd"/>
      <w:r w:rsidRPr="00BF5632">
        <w:t xml:space="preserve">, aimed to observe distant planets and astronomical objects, a first-class technology mastered by few countries. Last year, </w:t>
      </w:r>
      <w:r w:rsidRPr="00BF5632">
        <w:rPr>
          <w:rStyle w:val="StyleUnderline"/>
        </w:rPr>
        <w:t xml:space="preserve">India also </w:t>
      </w:r>
      <w:r w:rsidRPr="00056DE6">
        <w:rPr>
          <w:rStyle w:val="StyleUnderline"/>
        </w:rPr>
        <w:t>set a record</w:t>
      </w:r>
      <w:r w:rsidRPr="00BF5632">
        <w:rPr>
          <w:rStyle w:val="StyleUnderline"/>
        </w:rPr>
        <w:t xml:space="preserve"> by </w:t>
      </w:r>
      <w:r w:rsidRPr="00056DE6">
        <w:rPr>
          <w:rStyle w:val="StyleUnderline"/>
          <w:highlight w:val="green"/>
        </w:rPr>
        <w:t>launching 20 satellites at once</w:t>
      </w:r>
      <w:r w:rsidRPr="00BF5632">
        <w:t xml:space="preserve">, many from other countries. However, </w:t>
      </w:r>
      <w:r w:rsidRPr="00056DE6">
        <w:rPr>
          <w:rStyle w:val="StyleUnderline"/>
          <w:highlight w:val="green"/>
        </w:rPr>
        <w:t>India</w:t>
      </w:r>
      <w:r w:rsidRPr="00BF5632">
        <w:rPr>
          <w:rStyle w:val="StyleUnderline"/>
        </w:rPr>
        <w:t xml:space="preserve"> could go one step further</w:t>
      </w:r>
      <w:r w:rsidRPr="00BF5632">
        <w:t xml:space="preserve"> in the space business and engage in a much more rewarding activity for its ambitions: </w:t>
      </w:r>
      <w:r w:rsidRPr="00BF5632">
        <w:rPr>
          <w:rStyle w:val="StyleUnderline"/>
        </w:rPr>
        <w:t xml:space="preserve">taking the </w:t>
      </w:r>
      <w:r w:rsidRPr="00BB0DC0">
        <w:rPr>
          <w:rStyle w:val="StyleUnderline"/>
        </w:rPr>
        <w:t xml:space="preserve">lead in </w:t>
      </w:r>
      <w:r w:rsidRPr="00056DE6">
        <w:rPr>
          <w:rStyle w:val="StyleUnderline"/>
          <w:highlight w:val="green"/>
        </w:rPr>
        <w:t>shaping norms for outer space activities</w:t>
      </w:r>
      <w:r w:rsidRPr="00056DE6">
        <w:rPr>
          <w:highlight w:val="green"/>
        </w:rPr>
        <w:t>.</w:t>
      </w:r>
    </w:p>
    <w:p w14:paraId="75991A21" w14:textId="77777777" w:rsidR="007368A1" w:rsidRPr="00BF5632" w:rsidRDefault="007368A1" w:rsidP="007368A1">
      <w:pPr>
        <w:spacing w:line="240" w:lineRule="auto"/>
      </w:pPr>
      <w:r w:rsidRPr="00BF5632">
        <w:t xml:space="preserve">As the ISRO achieved a new world record in February – the launching of 104 satellites on a single rocket – Prime Minister Narendra </w:t>
      </w:r>
      <w:r w:rsidRPr="00BF5632">
        <w:rPr>
          <w:rStyle w:val="StyleUnderline"/>
        </w:rPr>
        <w:t>Modi should consider giving new focus to the diplomacy surrounding the use of space</w:t>
      </w:r>
      <w:r w:rsidRPr="00BF5632">
        <w:t xml:space="preserve">. India has not been very active in the ongoing international efforts to update the outer space regime. It has not supported the European Union’s proposal for a Code of Conduct for Outer Space Activities, and it also watched silently while China and Russia joined efforts to issue a draft for a treaty on the prevention of the placement of weapons in outer space. However, </w:t>
      </w:r>
      <w:r w:rsidRPr="00056DE6">
        <w:rPr>
          <w:rStyle w:val="StyleUnderline"/>
          <w:highlight w:val="green"/>
        </w:rPr>
        <w:t>if India aims for greater recognition</w:t>
      </w:r>
      <w:r w:rsidRPr="00BF5632">
        <w:rPr>
          <w:rStyle w:val="StyleUnderline"/>
        </w:rPr>
        <w:t xml:space="preserve"> in the international scenario, it is about time t</w:t>
      </w:r>
      <w:r w:rsidRPr="00056DE6">
        <w:rPr>
          <w:rStyle w:val="StyleUnderline"/>
          <w:highlight w:val="green"/>
        </w:rPr>
        <w:t>o</w:t>
      </w:r>
      <w:r w:rsidRPr="00BF5632">
        <w:rPr>
          <w:rStyle w:val="StyleUnderline"/>
        </w:rPr>
        <w:t xml:space="preserve"> </w:t>
      </w:r>
      <w:r w:rsidRPr="00056DE6">
        <w:rPr>
          <w:rStyle w:val="StyleUnderline"/>
          <w:highlight w:val="green"/>
        </w:rPr>
        <w:t>take a more proactive stance on</w:t>
      </w:r>
      <w:r w:rsidRPr="00BF5632">
        <w:rPr>
          <w:rStyle w:val="StyleUnderline"/>
        </w:rPr>
        <w:t xml:space="preserve"> the creation of </w:t>
      </w:r>
      <w:r w:rsidRPr="00056DE6">
        <w:rPr>
          <w:rStyle w:val="StyleUnderline"/>
        </w:rPr>
        <w:t xml:space="preserve">new </w:t>
      </w:r>
      <w:r w:rsidRPr="00056DE6">
        <w:rPr>
          <w:rStyle w:val="StyleUnderline"/>
          <w:highlight w:val="green"/>
        </w:rPr>
        <w:t>norms</w:t>
      </w:r>
      <w:r w:rsidRPr="00BF5632">
        <w:rPr>
          <w:rStyle w:val="StyleUnderline"/>
        </w:rPr>
        <w:t xml:space="preserve"> and rules in global governance.</w:t>
      </w:r>
    </w:p>
    <w:p w14:paraId="0D8C4B05" w14:textId="77777777" w:rsidR="007368A1" w:rsidRPr="00BF5632" w:rsidRDefault="007368A1" w:rsidP="007368A1">
      <w:pPr>
        <w:spacing w:line="240" w:lineRule="auto"/>
      </w:pPr>
      <w:r w:rsidRPr="00BF5632">
        <w:t xml:space="preserve">The existing international space regime includes several outdated treaties – mainly the Outer Space Treaty from 1967 and the Moon Treaty from 1979. These documents do not deal with urgent issues for today’s space exploration, including the prohibition of non-nuclear weapons tests in space and the creation of risky debris from the destruction of old satellites. </w:t>
      </w:r>
      <w:r w:rsidRPr="00BF5632">
        <w:rPr>
          <w:rStyle w:val="StyleUnderline"/>
        </w:rPr>
        <w:t>The entrance of new actors</w:t>
      </w:r>
      <w:r w:rsidRPr="00BF5632">
        <w:t xml:space="preserve">, specifically in the space communications industry, </w:t>
      </w:r>
      <w:r w:rsidRPr="00BF5632">
        <w:rPr>
          <w:rStyle w:val="StyleUnderline"/>
        </w:rPr>
        <w:t>makes it increasingly difficult to coordinate the positioning of new satellites</w:t>
      </w:r>
      <w:r w:rsidRPr="00BF5632">
        <w:t xml:space="preserve"> in an already overcrowded orbit. Moreover, it is still unknown how those new actors – including China and India – will behave in space: whether they will choose to follow the peaceful use of space, or whether militarization will be their path.</w:t>
      </w:r>
    </w:p>
    <w:p w14:paraId="5A26A900" w14:textId="77777777" w:rsidR="007368A1" w:rsidRPr="00BF5632" w:rsidRDefault="007368A1" w:rsidP="007368A1">
      <w:pPr>
        <w:spacing w:line="240" w:lineRule="auto"/>
      </w:pPr>
      <w:r w:rsidRPr="00BF5632">
        <w:rPr>
          <w:rStyle w:val="StyleUnderline"/>
        </w:rPr>
        <w:t xml:space="preserve">It is </w:t>
      </w:r>
      <w:r w:rsidRPr="00056DE6">
        <w:rPr>
          <w:rStyle w:val="StyleUnderline"/>
          <w:highlight w:val="green"/>
        </w:rPr>
        <w:t>crucial for India</w:t>
      </w:r>
      <w:r w:rsidRPr="00BF5632">
        <w:rPr>
          <w:rStyle w:val="StyleUnderline"/>
        </w:rPr>
        <w:t xml:space="preserve"> </w:t>
      </w:r>
      <w:r w:rsidRPr="00056DE6">
        <w:rPr>
          <w:rStyle w:val="StyleUnderline"/>
          <w:highlight w:val="green"/>
        </w:rPr>
        <w:t xml:space="preserve">to work </w:t>
      </w:r>
      <w:r w:rsidRPr="00056DE6">
        <w:rPr>
          <w:rStyle w:val="StyleUnderline"/>
        </w:rPr>
        <w:t>actively</w:t>
      </w:r>
      <w:r w:rsidRPr="00BF5632">
        <w:rPr>
          <w:rStyle w:val="StyleUnderline"/>
        </w:rPr>
        <w:t xml:space="preserve"> </w:t>
      </w:r>
      <w:r w:rsidRPr="00056DE6">
        <w:rPr>
          <w:rStyle w:val="StyleUnderline"/>
          <w:highlight w:val="green"/>
        </w:rPr>
        <w:t>for new norms</w:t>
      </w:r>
      <w:r w:rsidRPr="00BF5632">
        <w:t xml:space="preserve"> in the current scenario because of a variety of reasons. First, </w:t>
      </w:r>
      <w:r w:rsidRPr="00BF5632">
        <w:rPr>
          <w:rStyle w:val="StyleUnderline"/>
        </w:rPr>
        <w:t xml:space="preserve">India needs to consider its national security interests. The </w:t>
      </w:r>
      <w:r w:rsidRPr="00056DE6">
        <w:rPr>
          <w:rStyle w:val="StyleUnderline"/>
          <w:highlight w:val="green"/>
        </w:rPr>
        <w:t>vacuum</w:t>
      </w:r>
      <w:r w:rsidRPr="00BF5632">
        <w:rPr>
          <w:rStyle w:val="StyleUnderline"/>
        </w:rPr>
        <w:t xml:space="preserve"> created </w:t>
      </w:r>
      <w:r w:rsidRPr="00056DE6">
        <w:rPr>
          <w:rStyle w:val="StyleUnderline"/>
          <w:highlight w:val="green"/>
        </w:rPr>
        <w:t>by</w:t>
      </w:r>
      <w:r w:rsidRPr="00BF5632">
        <w:rPr>
          <w:rStyle w:val="StyleUnderline"/>
        </w:rPr>
        <w:t xml:space="preserve"> the </w:t>
      </w:r>
      <w:r w:rsidRPr="00056DE6">
        <w:rPr>
          <w:rStyle w:val="StyleUnderline"/>
          <w:highlight w:val="green"/>
        </w:rPr>
        <w:t>slow</w:t>
      </w:r>
      <w:r w:rsidRPr="00BF5632">
        <w:rPr>
          <w:rStyle w:val="StyleUnderline"/>
        </w:rPr>
        <w:t xml:space="preserve"> </w:t>
      </w:r>
      <w:r w:rsidRPr="00056DE6">
        <w:rPr>
          <w:rStyle w:val="StyleUnderline"/>
          <w:highlight w:val="green"/>
        </w:rPr>
        <w:t xml:space="preserve">growth </w:t>
      </w:r>
      <w:r w:rsidRPr="00056DE6">
        <w:rPr>
          <w:rStyle w:val="StyleUnderline"/>
        </w:rPr>
        <w:t>of the US and Russia</w:t>
      </w:r>
      <w:r w:rsidRPr="00BF5632">
        <w:rPr>
          <w:rStyle w:val="StyleUnderline"/>
        </w:rPr>
        <w:t xml:space="preserve"> on space capabilities is </w:t>
      </w:r>
      <w:r w:rsidRPr="00056DE6">
        <w:rPr>
          <w:rStyle w:val="StyleUnderline"/>
          <w:highlight w:val="green"/>
        </w:rPr>
        <w:t>being</w:t>
      </w:r>
      <w:r w:rsidRPr="00BF5632">
        <w:rPr>
          <w:rStyle w:val="StyleUnderline"/>
        </w:rPr>
        <w:t xml:space="preserve"> </w:t>
      </w:r>
      <w:r w:rsidRPr="00056DE6">
        <w:rPr>
          <w:rStyle w:val="StyleUnderline"/>
          <w:highlight w:val="green"/>
        </w:rPr>
        <w:t>filled by China</w:t>
      </w:r>
      <w:r w:rsidRPr="00BF5632">
        <w:rPr>
          <w:rStyle w:val="StyleUnderline"/>
        </w:rPr>
        <w:t>, whose intentions are not entirely clear</w:t>
      </w:r>
      <w:r w:rsidRPr="00BF5632">
        <w:t xml:space="preserve">. In 2007, Beijing launched an anti-satellite weapon (ASAT) to destroy an old satellite. This move, not previously notified to the international community, not only produced thousands of harmful debris in orbit, but also evidenced China’s growing military capacity. </w:t>
      </w:r>
      <w:r w:rsidRPr="00BF5632">
        <w:rPr>
          <w:rStyle w:val="StyleUnderline"/>
        </w:rPr>
        <w:t xml:space="preserve">If India wants </w:t>
      </w:r>
      <w:r w:rsidRPr="00056DE6">
        <w:rPr>
          <w:rStyle w:val="StyleUnderline"/>
          <w:highlight w:val="green"/>
        </w:rPr>
        <w:t>to curb</w:t>
      </w:r>
      <w:r w:rsidRPr="00BF5632">
        <w:rPr>
          <w:rStyle w:val="StyleUnderline"/>
        </w:rPr>
        <w:t xml:space="preserve"> potentially </w:t>
      </w:r>
      <w:r w:rsidRPr="00056DE6">
        <w:rPr>
          <w:rStyle w:val="StyleUnderline"/>
          <w:highlight w:val="green"/>
        </w:rPr>
        <w:t>harmful Chinese activities</w:t>
      </w:r>
      <w:r w:rsidRPr="00BF5632">
        <w:rPr>
          <w:rStyle w:val="StyleUnderline"/>
        </w:rPr>
        <w:t xml:space="preserve"> in outer space, </w:t>
      </w:r>
      <w:r w:rsidRPr="00056DE6">
        <w:rPr>
          <w:rStyle w:val="StyleUnderline"/>
          <w:highlight w:val="green"/>
        </w:rPr>
        <w:t>it needs to endorse rules that fit</w:t>
      </w:r>
      <w:r w:rsidRPr="00BF5632">
        <w:rPr>
          <w:rStyle w:val="StyleUnderline"/>
        </w:rPr>
        <w:t xml:space="preserve"> its </w:t>
      </w:r>
      <w:r w:rsidRPr="00056DE6">
        <w:rPr>
          <w:rStyle w:val="StyleUnderline"/>
          <w:highlight w:val="green"/>
        </w:rPr>
        <w:t>national interests.</w:t>
      </w:r>
    </w:p>
    <w:p w14:paraId="182E48F5" w14:textId="77777777" w:rsidR="007368A1" w:rsidRPr="00BF5632" w:rsidRDefault="007368A1" w:rsidP="007368A1">
      <w:pPr>
        <w:spacing w:line="240" w:lineRule="auto"/>
      </w:pPr>
      <w:r w:rsidRPr="00BF5632">
        <w:rPr>
          <w:rStyle w:val="StyleUnderline"/>
        </w:rPr>
        <w:t>India also needs to promote the regulation of space activities</w:t>
      </w:r>
      <w:r w:rsidRPr="00BF5632">
        <w:t xml:space="preserve"> to enhance its cooperation with other space-faring nations – possibly including China, if the two countries decide for cooperation instead of competition. </w:t>
      </w:r>
      <w:r w:rsidRPr="00BF5632">
        <w:rPr>
          <w:rStyle w:val="StyleUnderline"/>
        </w:rPr>
        <w:t xml:space="preserve">Vital </w:t>
      </w:r>
      <w:r w:rsidRPr="00056DE6">
        <w:rPr>
          <w:rStyle w:val="StyleUnderline"/>
        </w:rPr>
        <w:t>sectors of the economy</w:t>
      </w:r>
      <w:r w:rsidRPr="00BF5632">
        <w:t xml:space="preserve">, as finance and communications, </w:t>
      </w:r>
      <w:r w:rsidRPr="00056DE6">
        <w:rPr>
          <w:rStyle w:val="StyleUnderline"/>
        </w:rPr>
        <w:t>are dependent on space technologies</w:t>
      </w:r>
      <w:r w:rsidRPr="00BF5632">
        <w:t xml:space="preserve">, which makes cooperation essential for countries in a globalized world. India is proud of the indigeneity of its space technology, but it is about time to engage in technology sharing and commercial agreements with other countries. </w:t>
      </w:r>
      <w:r w:rsidRPr="00056DE6">
        <w:rPr>
          <w:rStyle w:val="StyleUnderline"/>
          <w:highlight w:val="green"/>
        </w:rPr>
        <w:t>Space tech</w:t>
      </w:r>
      <w:r w:rsidRPr="0012773D">
        <w:rPr>
          <w:rStyle w:val="StyleUnderline"/>
        </w:rPr>
        <w:t xml:space="preserve">nologies </w:t>
      </w:r>
      <w:r w:rsidRPr="00056DE6">
        <w:rPr>
          <w:rStyle w:val="StyleUnderline"/>
          <w:highlight w:val="green"/>
        </w:rPr>
        <w:t>are</w:t>
      </w:r>
      <w:r w:rsidRPr="0012773D">
        <w:rPr>
          <w:rStyle w:val="StyleUnderline"/>
        </w:rPr>
        <w:t xml:space="preserve"> </w:t>
      </w:r>
      <w:r w:rsidRPr="00056DE6">
        <w:rPr>
          <w:rStyle w:val="StyleUnderline"/>
          <w:highlight w:val="green"/>
        </w:rPr>
        <w:t>economic stimulants and useful tools in communication</w:t>
      </w:r>
      <w:r w:rsidRPr="00BF5632">
        <w:rPr>
          <w:rStyle w:val="StyleUnderline"/>
        </w:rPr>
        <w:t xml:space="preserve">, resource management, and disaster prevention activities, all of </w:t>
      </w:r>
      <w:r w:rsidRPr="00056DE6">
        <w:rPr>
          <w:rStyle w:val="StyleUnderline"/>
          <w:highlight w:val="green"/>
        </w:rPr>
        <w:t>which are</w:t>
      </w:r>
      <w:r w:rsidRPr="00BF5632">
        <w:rPr>
          <w:rStyle w:val="StyleUnderline"/>
        </w:rPr>
        <w:t xml:space="preserve"> essential </w:t>
      </w:r>
      <w:r w:rsidRPr="00056DE6">
        <w:rPr>
          <w:rStyle w:val="StyleUnderline"/>
          <w:highlight w:val="green"/>
        </w:rPr>
        <w:t>assets for</w:t>
      </w:r>
      <w:r w:rsidRPr="00BF5632">
        <w:rPr>
          <w:rStyle w:val="StyleUnderline"/>
        </w:rPr>
        <w:t xml:space="preserve"> emerging economies like </w:t>
      </w:r>
      <w:r w:rsidRPr="00056DE6">
        <w:rPr>
          <w:rStyle w:val="StyleUnderline"/>
          <w:highlight w:val="green"/>
        </w:rPr>
        <w:t>India.</w:t>
      </w:r>
    </w:p>
    <w:p w14:paraId="42B19E52" w14:textId="77777777" w:rsidR="007368A1" w:rsidRPr="00056DE6" w:rsidRDefault="007368A1" w:rsidP="007368A1">
      <w:pPr>
        <w:spacing w:line="240" w:lineRule="auto"/>
        <w:rPr>
          <w:rStyle w:val="Emphasis"/>
        </w:rPr>
      </w:pPr>
      <w:r w:rsidRPr="00BB0DC0">
        <w:t xml:space="preserve">More importantly, </w:t>
      </w:r>
      <w:r w:rsidRPr="00BB0DC0">
        <w:rPr>
          <w:rStyle w:val="StyleUnderline"/>
        </w:rPr>
        <w:t xml:space="preserve">engaging in and committing to the creation of </w:t>
      </w:r>
      <w:r w:rsidRPr="00056DE6">
        <w:rPr>
          <w:rStyle w:val="StyleUnderline"/>
          <w:highlight w:val="green"/>
        </w:rPr>
        <w:t>a new space governance framework</w:t>
      </w:r>
      <w:r w:rsidRPr="00BF5632">
        <w:rPr>
          <w:rStyle w:val="StyleUnderline"/>
        </w:rPr>
        <w:t xml:space="preserve"> </w:t>
      </w:r>
      <w:r w:rsidRPr="00BB0DC0">
        <w:rPr>
          <w:rStyle w:val="StyleUnderline"/>
        </w:rPr>
        <w:t xml:space="preserve">would </w:t>
      </w:r>
      <w:r w:rsidRPr="00056DE6">
        <w:rPr>
          <w:rStyle w:val="StyleUnderline"/>
          <w:highlight w:val="green"/>
        </w:rPr>
        <w:t>project India as</w:t>
      </w:r>
      <w:r w:rsidRPr="00BB0DC0">
        <w:rPr>
          <w:rStyle w:val="StyleUnderline"/>
        </w:rPr>
        <w:t xml:space="preserve"> an </w:t>
      </w:r>
      <w:r w:rsidRPr="00056DE6">
        <w:rPr>
          <w:rStyle w:val="StyleUnderline"/>
          <w:highlight w:val="green"/>
        </w:rPr>
        <w:t>agenda-setter</w:t>
      </w:r>
      <w:r w:rsidRPr="00BB0DC0">
        <w:rPr>
          <w:rStyle w:val="StyleUnderline"/>
        </w:rPr>
        <w:t xml:space="preserve"> in a field </w:t>
      </w:r>
      <w:r w:rsidRPr="00056DE6">
        <w:rPr>
          <w:rStyle w:val="StyleUnderline"/>
        </w:rPr>
        <w:t xml:space="preserve">of increasing importance </w:t>
      </w:r>
      <w:r w:rsidRPr="00056DE6">
        <w:rPr>
          <w:rStyle w:val="StyleUnderline"/>
          <w:highlight w:val="green"/>
        </w:rPr>
        <w:t>for international relations</w:t>
      </w:r>
      <w:r w:rsidRPr="00BB0DC0">
        <w:t xml:space="preserve">. As in other realms of global governance, </w:t>
      </w:r>
      <w:r w:rsidRPr="00056DE6">
        <w:rPr>
          <w:rStyle w:val="Emphasis"/>
          <w:highlight w:val="green"/>
        </w:rPr>
        <w:t>the future of space research</w:t>
      </w:r>
      <w:r w:rsidRPr="00056DE6">
        <w:rPr>
          <w:rStyle w:val="Emphasis"/>
        </w:rPr>
        <w:t xml:space="preserve"> is </w:t>
      </w:r>
      <w:r w:rsidRPr="00056DE6">
        <w:rPr>
          <w:rStyle w:val="Emphasis"/>
          <w:highlight w:val="green"/>
        </w:rPr>
        <w:t>in</w:t>
      </w:r>
      <w:r w:rsidRPr="00056DE6">
        <w:rPr>
          <w:rStyle w:val="Emphasis"/>
        </w:rPr>
        <w:t xml:space="preserve"> </w:t>
      </w:r>
      <w:r w:rsidRPr="00056DE6">
        <w:rPr>
          <w:rStyle w:val="Emphasis"/>
          <w:highlight w:val="green"/>
        </w:rPr>
        <w:t>the hands of Asia.</w:t>
      </w:r>
    </w:p>
    <w:p w14:paraId="331375EC" w14:textId="77777777" w:rsidR="007368A1" w:rsidRPr="00BF5632" w:rsidRDefault="007368A1" w:rsidP="007368A1">
      <w:pPr>
        <w:spacing w:line="240" w:lineRule="auto"/>
      </w:pPr>
      <w:r w:rsidRPr="00BB0DC0">
        <w:t xml:space="preserve">India can promote the creation of a more comprehensive regime for the use of outer space in a variety of ways. </w:t>
      </w:r>
      <w:r w:rsidRPr="00BB0DC0">
        <w:rPr>
          <w:rStyle w:val="StyleUnderline"/>
        </w:rPr>
        <w:t>It is possible</w:t>
      </w:r>
      <w:r w:rsidRPr="00BB0DC0">
        <w:t xml:space="preserve">, for example, </w:t>
      </w:r>
      <w:r w:rsidRPr="00BB0DC0">
        <w:rPr>
          <w:rStyle w:val="StyleUnderline"/>
        </w:rPr>
        <w:t>to start discussions within organizations like the BRICS</w:t>
      </w:r>
      <w:r w:rsidRPr="00BB0DC0">
        <w:t xml:space="preserve"> (Brazil, Russia, India, China, and South Africa), </w:t>
      </w:r>
      <w:r w:rsidRPr="00BB0DC0">
        <w:rPr>
          <w:rStyle w:val="StyleUnderline"/>
        </w:rPr>
        <w:t>IBSA</w:t>
      </w:r>
      <w:r w:rsidRPr="00BB0DC0">
        <w:t xml:space="preserve"> (India, Brazil, South Africa), </w:t>
      </w:r>
      <w:r w:rsidRPr="00BB0DC0">
        <w:rPr>
          <w:rStyle w:val="StyleUnderline"/>
        </w:rPr>
        <w:t>and the Shanghai Cooperation Organization</w:t>
      </w:r>
      <w:r w:rsidRPr="00BF5632">
        <w:rPr>
          <w:rStyle w:val="StyleUnderline"/>
        </w:rPr>
        <w:t>.</w:t>
      </w:r>
      <w:r w:rsidRPr="00BF5632">
        <w:t xml:space="preserve"> India can also actively engage with existing forums, such as the UN Committee on the Peaceful Use of Outer Space and ongoing discussions held by the European Union on the creation of a code of conduct.</w:t>
      </w:r>
    </w:p>
    <w:p w14:paraId="0C9FB92D" w14:textId="77777777" w:rsidR="007368A1" w:rsidRPr="00BF5632" w:rsidRDefault="007368A1" w:rsidP="007368A1">
      <w:pPr>
        <w:spacing w:line="240" w:lineRule="auto"/>
        <w:rPr>
          <w:rStyle w:val="StyleUnderline"/>
        </w:rPr>
      </w:pPr>
      <w:r w:rsidRPr="00BF5632">
        <w:t xml:space="preserve">The Outer Space Treaty will be celebrating its 50th anniversary this year; 2017 might be a good year for India to start an active campaign for an upgrade in the space regime.  It might be difficult for India to build a new international institution or create legally binding treaties, but </w:t>
      </w:r>
      <w:r w:rsidRPr="00BF5632">
        <w:rPr>
          <w:rStyle w:val="StyleUnderline"/>
        </w:rPr>
        <w:t xml:space="preserve">it </w:t>
      </w:r>
      <w:r w:rsidRPr="00056DE6">
        <w:rPr>
          <w:rStyle w:val="StyleUnderline"/>
        </w:rPr>
        <w:t>can work</w:t>
      </w:r>
      <w:r w:rsidRPr="00BF5632">
        <w:rPr>
          <w:rStyle w:val="StyleUnderline"/>
        </w:rPr>
        <w:t xml:space="preserve"> </w:t>
      </w:r>
      <w:r w:rsidRPr="00056DE6">
        <w:rPr>
          <w:rStyle w:val="StyleUnderline"/>
        </w:rPr>
        <w:t>on</w:t>
      </w:r>
      <w:r w:rsidRPr="00BF5632">
        <w:rPr>
          <w:rStyle w:val="StyleUnderline"/>
        </w:rPr>
        <w:t xml:space="preserve"> the promotion and creation of new conventions, </w:t>
      </w:r>
      <w:r w:rsidRPr="00056DE6">
        <w:rPr>
          <w:rStyle w:val="StyleUnderline"/>
        </w:rPr>
        <w:t>cooperation agreements, and consensual norms.</w:t>
      </w:r>
    </w:p>
    <w:p w14:paraId="668FB00A" w14:textId="77777777" w:rsidR="007368A1" w:rsidRDefault="007368A1" w:rsidP="007368A1">
      <w:pPr>
        <w:pStyle w:val="Heading4"/>
      </w:pPr>
      <w:r>
        <w:t>Private sector is key</w:t>
      </w:r>
    </w:p>
    <w:p w14:paraId="31614E6B" w14:textId="77777777" w:rsidR="007368A1" w:rsidRPr="00384953" w:rsidRDefault="007368A1" w:rsidP="007368A1">
      <w:r w:rsidRPr="00452FEF">
        <w:rPr>
          <w:rStyle w:val="Style13ptBold"/>
        </w:rPr>
        <w:t>Rajagopalan ’20</w:t>
      </w:r>
      <w:r>
        <w:t xml:space="preserve"> [</w:t>
      </w:r>
      <w:r w:rsidRPr="00384953">
        <w:t xml:space="preserve">Dr Rajeswari (Raji) Pillai Rajagopalan is the Director of the Centre for Security, Strategy and Technology (CSST) at the Observer Research Foundation, New Delhi., 5-24-2020, "India’s Space </w:t>
      </w:r>
      <w:proofErr w:type="spellStart"/>
      <w:r w:rsidRPr="00384953">
        <w:t>Programme</w:t>
      </w:r>
      <w:proofErr w:type="spellEnd"/>
      <w:r w:rsidRPr="00384953">
        <w:t xml:space="preserve">: A role for the private sector, finally?," ORF, </w:t>
      </w:r>
      <w:hyperlink r:id="rId10" w:history="1">
        <w:r w:rsidRPr="005211A4">
          <w:rPr>
            <w:rStyle w:val="Hyperlink"/>
          </w:rPr>
          <w:t>https://www.orfonline.org/research/indias-space-programme-a-role-for-the-private-sector-finally-66661/</w:t>
        </w:r>
      </w:hyperlink>
      <w:r>
        <w:t xml:space="preserve">] </w:t>
      </w:r>
      <w:proofErr w:type="spellStart"/>
      <w:r>
        <w:t>NChu</w:t>
      </w:r>
      <w:proofErr w:type="spellEnd"/>
    </w:p>
    <w:p w14:paraId="7D0A3017" w14:textId="77777777" w:rsidR="007368A1" w:rsidRPr="007D63B8" w:rsidRDefault="007368A1" w:rsidP="007368A1">
      <w:pPr>
        <w:rPr>
          <w:rFonts w:eastAsia="Times New Roman"/>
          <w:color w:val="000000"/>
          <w:spacing w:val="2"/>
        </w:rPr>
      </w:pPr>
      <w:r w:rsidRPr="007D63B8">
        <w:rPr>
          <w:rFonts w:eastAsia="Times New Roman"/>
          <w:color w:val="000000"/>
          <w:spacing w:val="2"/>
        </w:rPr>
        <w:t xml:space="preserve">India’s finance minister Nirmala Sitharaman announced last week that </w:t>
      </w:r>
      <w:r w:rsidRPr="00056DE6">
        <w:rPr>
          <w:rStyle w:val="StyleUnderline"/>
          <w:highlight w:val="green"/>
        </w:rPr>
        <w:t>India’s private</w:t>
      </w:r>
      <w:r w:rsidRPr="00532249">
        <w:rPr>
          <w:rStyle w:val="StyleUnderline"/>
        </w:rPr>
        <w:t xml:space="preserve"> </w:t>
      </w:r>
      <w:r w:rsidRPr="00056DE6">
        <w:rPr>
          <w:rStyle w:val="StyleUnderline"/>
          <w:highlight w:val="green"/>
        </w:rPr>
        <w:t xml:space="preserve">sector will play a key role in augmenting India’s space </w:t>
      </w:r>
      <w:proofErr w:type="spellStart"/>
      <w:r w:rsidRPr="00056DE6">
        <w:rPr>
          <w:rStyle w:val="StyleUnderline"/>
          <w:highlight w:val="green"/>
        </w:rPr>
        <w:t>programme</w:t>
      </w:r>
      <w:proofErr w:type="spellEnd"/>
      <w:r w:rsidRPr="007D63B8">
        <w:rPr>
          <w:rFonts w:eastAsia="Times New Roman"/>
          <w:color w:val="000000"/>
          <w:spacing w:val="2"/>
        </w:rPr>
        <w:t xml:space="preserve">, and that the government intends to share the facilities of the Indian Space Research </w:t>
      </w:r>
      <w:proofErr w:type="spellStart"/>
      <w:r w:rsidRPr="007D63B8">
        <w:rPr>
          <w:rFonts w:eastAsia="Times New Roman"/>
          <w:color w:val="000000"/>
          <w:spacing w:val="2"/>
        </w:rPr>
        <w:t>Organisation</w:t>
      </w:r>
      <w:proofErr w:type="spellEnd"/>
      <w:r w:rsidRPr="007D63B8">
        <w:rPr>
          <w:rFonts w:eastAsia="Times New Roman"/>
          <w:color w:val="000000"/>
          <w:spacing w:val="2"/>
        </w:rPr>
        <w:t xml:space="preserve"> (ISRO) with the private sector. This announcement was part of the Narendra Modi government’s call for new and bold reforms in an effort to promote its ‘self-reliant India’ mission. It is the fourth segment of the Rs 20 lakh crore </w:t>
      </w:r>
      <w:proofErr w:type="spellStart"/>
      <w:r w:rsidRPr="007D63B8">
        <w:rPr>
          <w:rFonts w:eastAsia="Times New Roman"/>
          <w:color w:val="000000"/>
          <w:spacing w:val="2"/>
        </w:rPr>
        <w:t>Aatma</w:t>
      </w:r>
      <w:proofErr w:type="spellEnd"/>
      <w:r w:rsidRPr="007D63B8">
        <w:rPr>
          <w:rFonts w:eastAsia="Times New Roman"/>
          <w:color w:val="000000"/>
          <w:spacing w:val="2"/>
        </w:rPr>
        <w:t xml:space="preserve"> </w:t>
      </w:r>
      <w:proofErr w:type="spellStart"/>
      <w:r w:rsidRPr="007D63B8">
        <w:rPr>
          <w:rFonts w:eastAsia="Times New Roman"/>
          <w:color w:val="000000"/>
          <w:spacing w:val="2"/>
        </w:rPr>
        <w:t>Nirbhar</w:t>
      </w:r>
      <w:proofErr w:type="spellEnd"/>
      <w:r w:rsidRPr="007D63B8">
        <w:rPr>
          <w:rFonts w:eastAsia="Times New Roman"/>
          <w:color w:val="000000"/>
          <w:spacing w:val="2"/>
        </w:rPr>
        <w:t xml:space="preserve"> Bharat Abhiyan special economic stimulus.</w:t>
      </w:r>
    </w:p>
    <w:p w14:paraId="0AE3DEAA" w14:textId="77777777" w:rsidR="007368A1" w:rsidRPr="007D63B8" w:rsidRDefault="007368A1" w:rsidP="007368A1">
      <w:pPr>
        <w:rPr>
          <w:rFonts w:eastAsia="Times New Roman"/>
          <w:color w:val="000000"/>
          <w:spacing w:val="2"/>
        </w:rPr>
      </w:pPr>
      <w:r w:rsidRPr="00532249">
        <w:rPr>
          <w:rStyle w:val="StyleUnderline"/>
        </w:rPr>
        <w:t xml:space="preserve">Sitharaman’s </w:t>
      </w:r>
      <w:r w:rsidRPr="00056DE6">
        <w:rPr>
          <w:rStyle w:val="StyleUnderline"/>
          <w:highlight w:val="green"/>
        </w:rPr>
        <w:t>announcement entails a role for the private sector</w:t>
      </w:r>
      <w:r w:rsidRPr="00532249">
        <w:rPr>
          <w:rStyle w:val="StyleUnderline"/>
        </w:rPr>
        <w:t xml:space="preserve">, possibly with the goal of greater investments </w:t>
      </w:r>
      <w:r w:rsidRPr="00056DE6">
        <w:rPr>
          <w:rStyle w:val="StyleUnderline"/>
          <w:highlight w:val="green"/>
        </w:rPr>
        <w:t>in</w:t>
      </w:r>
      <w:r w:rsidRPr="00532249">
        <w:rPr>
          <w:rStyle w:val="StyleUnderline"/>
        </w:rPr>
        <w:t xml:space="preserve"> technology development and acquisition, capacity-building and space exploration, including </w:t>
      </w:r>
      <w:r w:rsidRPr="00056DE6">
        <w:rPr>
          <w:rStyle w:val="StyleUnderline"/>
          <w:highlight w:val="green"/>
        </w:rPr>
        <w:t>planetary exploration</w:t>
      </w:r>
      <w:r w:rsidRPr="00532249">
        <w:rPr>
          <w:rStyle w:val="StyleUnderline"/>
        </w:rPr>
        <w:t>.</w:t>
      </w:r>
      <w:r w:rsidRPr="007D63B8">
        <w:rPr>
          <w:rFonts w:eastAsia="Times New Roman"/>
          <w:color w:val="000000"/>
          <w:spacing w:val="2"/>
        </w:rPr>
        <w:t xml:space="preserve"> The minister, while announcing these reforms, appeared to understand that the private sector can help augment India’s space capability. While praising the work done by ISRO, she also pointed out that </w:t>
      </w:r>
      <w:r w:rsidRPr="00532249">
        <w:rPr>
          <w:rStyle w:val="StyleUnderline"/>
        </w:rPr>
        <w:t xml:space="preserve">the private sector is also doing a lot of work in </w:t>
      </w:r>
      <w:r w:rsidRPr="00056DE6">
        <w:rPr>
          <w:rStyle w:val="StyleUnderline"/>
          <w:highlight w:val="green"/>
        </w:rPr>
        <w:t>developing space tech</w:t>
      </w:r>
      <w:r w:rsidRPr="00532249">
        <w:rPr>
          <w:rStyle w:val="StyleUnderline"/>
        </w:rPr>
        <w:t>nology.</w:t>
      </w:r>
      <w:r w:rsidRPr="007D63B8">
        <w:rPr>
          <w:rFonts w:eastAsia="Times New Roman"/>
          <w:color w:val="000000"/>
          <w:spacing w:val="2"/>
        </w:rPr>
        <w:t xml:space="preserve"> She also acknowledged that the existing regulations prevent private entities from using or even testing their products.</w:t>
      </w:r>
    </w:p>
    <w:p w14:paraId="62E1E06B" w14:textId="77777777" w:rsidR="007368A1" w:rsidRPr="007D63B8" w:rsidRDefault="007368A1" w:rsidP="007368A1">
      <w:pPr>
        <w:rPr>
          <w:rFonts w:eastAsia="Times New Roman"/>
          <w:color w:val="000000"/>
          <w:spacing w:val="2"/>
        </w:rPr>
      </w:pPr>
      <w:r w:rsidRPr="007D63B8">
        <w:rPr>
          <w:rFonts w:eastAsia="Times New Roman"/>
          <w:color w:val="000000"/>
          <w:spacing w:val="2"/>
        </w:rPr>
        <w:t xml:space="preserve">Therefore, to level the </w:t>
      </w:r>
      <w:r w:rsidRPr="0012773D">
        <w:rPr>
          <w:rFonts w:eastAsia="Times New Roman"/>
          <w:color w:val="000000"/>
          <w:spacing w:val="2"/>
        </w:rPr>
        <w:t xml:space="preserve">playing field, </w:t>
      </w:r>
      <w:r w:rsidRPr="0012773D">
        <w:rPr>
          <w:rStyle w:val="StyleUnderline"/>
        </w:rPr>
        <w:t>the government “will make a provision for the private sector to benefit from the assets which</w:t>
      </w:r>
      <w:r w:rsidRPr="00532249">
        <w:rPr>
          <w:rStyle w:val="StyleUnderline"/>
        </w:rPr>
        <w:t xml:space="preserve"> are available to ISRO</w:t>
      </w:r>
      <w:r w:rsidRPr="007D63B8">
        <w:rPr>
          <w:rFonts w:eastAsia="Times New Roman"/>
          <w:color w:val="000000"/>
          <w:spacing w:val="2"/>
        </w:rPr>
        <w:t xml:space="preserve"> and for India (in general) to benefit from.” The minister also said the new reforms would allow the private sector to play an active role in “satellites, launches and space-based services”.</w:t>
      </w:r>
    </w:p>
    <w:p w14:paraId="0E6B5FB6" w14:textId="77777777" w:rsidR="007368A1" w:rsidRPr="007D63B8" w:rsidRDefault="007368A1" w:rsidP="007368A1">
      <w:pPr>
        <w:rPr>
          <w:rFonts w:eastAsia="Times New Roman"/>
          <w:color w:val="000000"/>
          <w:spacing w:val="2"/>
        </w:rPr>
      </w:pPr>
      <w:r w:rsidRPr="007D63B8">
        <w:rPr>
          <w:rFonts w:eastAsia="Times New Roman"/>
          <w:color w:val="000000"/>
          <w:spacing w:val="2"/>
        </w:rPr>
        <w:t>But as always, implementation is key. Properly executing these reforms will require enabling policies and appropriate regulatory frameworks.</w:t>
      </w:r>
    </w:p>
    <w:p w14:paraId="48437FBD" w14:textId="77777777" w:rsidR="007368A1" w:rsidRPr="007D63B8" w:rsidRDefault="007368A1" w:rsidP="007368A1">
      <w:pPr>
        <w:rPr>
          <w:rFonts w:eastAsia="Times New Roman"/>
          <w:color w:val="000000"/>
          <w:spacing w:val="2"/>
        </w:rPr>
      </w:pPr>
      <w:r w:rsidRPr="007D63B8">
        <w:rPr>
          <w:rFonts w:eastAsia="Times New Roman"/>
          <w:color w:val="000000"/>
          <w:spacing w:val="2"/>
        </w:rPr>
        <w:t xml:space="preserve">That the new reforms will allow private sector players to use ISRO facilities is a big deal.  This indeed must </w:t>
      </w:r>
      <w:r w:rsidRPr="00BF0B69">
        <w:rPr>
          <w:rFonts w:eastAsia="Times New Roman"/>
          <w:color w:val="000000"/>
          <w:spacing w:val="2"/>
        </w:rPr>
        <w:t xml:space="preserve">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BF0B69">
        <w:rPr>
          <w:rStyle w:val="StyleUnderline"/>
        </w:rPr>
        <w:t>the entry of the private sector</w:t>
      </w:r>
      <w:r w:rsidRPr="00BF0B69">
        <w:rPr>
          <w:rFonts w:eastAsia="Times New Roman"/>
          <w:color w:val="000000"/>
          <w:spacing w:val="2"/>
        </w:rPr>
        <w:t xml:space="preserve">, as in the telecom sector, </w:t>
      </w:r>
      <w:r w:rsidRPr="00BF0B69">
        <w:rPr>
          <w:rStyle w:val="StyleUnderline"/>
        </w:rPr>
        <w:t>can bring several advantages in terms of cost and access</w:t>
      </w:r>
      <w:r w:rsidRPr="00BF0B69">
        <w:rPr>
          <w:rFonts w:eastAsia="Times New Roman"/>
          <w:color w:val="000000"/>
          <w:spacing w:val="2"/>
        </w:rPr>
        <w:t>.</w:t>
      </w:r>
    </w:p>
    <w:p w14:paraId="60885F75" w14:textId="77777777" w:rsidR="007368A1" w:rsidRPr="007D63B8" w:rsidRDefault="007368A1" w:rsidP="007368A1">
      <w:pPr>
        <w:rPr>
          <w:rFonts w:eastAsia="Times New Roman"/>
          <w:color w:val="000000"/>
          <w:spacing w:val="2"/>
        </w:rPr>
      </w:pPr>
      <w:r w:rsidRPr="007D63B8">
        <w:rPr>
          <w:rFonts w:eastAsia="Times New Roman"/>
          <w:color w:val="000000"/>
          <w:spacing w:val="2"/>
        </w:rPr>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p>
    <w:p w14:paraId="6AC2F7A0" w14:textId="77777777" w:rsidR="007368A1" w:rsidRPr="00532249" w:rsidRDefault="007368A1" w:rsidP="007368A1">
      <w:pPr>
        <w:rPr>
          <w:rStyle w:val="StyleUnderline"/>
        </w:rPr>
      </w:pPr>
      <w:r w:rsidRPr="007D63B8">
        <w:rPr>
          <w:rFonts w:eastAsia="Times New Roman"/>
          <w:color w:val="000000"/>
          <w:spacing w:val="2"/>
        </w:rPr>
        <w:t xml:space="preserve">ISRO has in the last few years been opening up to the Indian private space sector in a gradual manner – mostly as a matter of compulsion </w:t>
      </w:r>
      <w:r w:rsidRPr="00B053FE">
        <w:rPr>
          <w:rStyle w:val="StyleUnderline"/>
        </w:rPr>
        <w:t xml:space="preserve">because </w:t>
      </w:r>
      <w:r w:rsidRPr="00056DE6">
        <w:rPr>
          <w:rStyle w:val="StyleUnderline"/>
          <w:highlight w:val="green"/>
        </w:rPr>
        <w:t>ISRO</w:t>
      </w:r>
      <w:r w:rsidRPr="00B053FE">
        <w:rPr>
          <w:rStyle w:val="StyleUnderline"/>
        </w:rPr>
        <w:t xml:space="preserve"> simply </w:t>
      </w:r>
      <w:r w:rsidRPr="00056DE6">
        <w:rPr>
          <w:rStyle w:val="StyleUnderline"/>
          <w:highlight w:val="green"/>
        </w:rPr>
        <w:t>does not</w:t>
      </w:r>
      <w:r w:rsidRPr="00056DE6">
        <w:rPr>
          <w:rStyle w:val="StyleUnderline"/>
        </w:rPr>
        <w:t xml:space="preserve"> </w:t>
      </w:r>
      <w:r w:rsidRPr="00056DE6">
        <w:rPr>
          <w:rStyle w:val="StyleUnderline"/>
          <w:highlight w:val="green"/>
        </w:rPr>
        <w:t>have</w:t>
      </w:r>
      <w:r w:rsidRPr="00B053FE">
        <w:rPr>
          <w:rStyle w:val="StyleUnderline"/>
        </w:rPr>
        <w:t xml:space="preserve"> the </w:t>
      </w:r>
      <w:r w:rsidRPr="00056DE6">
        <w:rPr>
          <w:rStyle w:val="StyleUnderline"/>
        </w:rPr>
        <w:t>in-house</w:t>
      </w:r>
      <w:r w:rsidRPr="00B053FE">
        <w:rPr>
          <w:rStyle w:val="StyleUnderline"/>
        </w:rPr>
        <w:t xml:space="preserve"> </w:t>
      </w:r>
      <w:r w:rsidRPr="00056DE6">
        <w:rPr>
          <w:rStyle w:val="StyleUnderline"/>
          <w:highlight w:val="green"/>
        </w:rPr>
        <w:t>capacity</w:t>
      </w:r>
      <w:r w:rsidRPr="00B053FE">
        <w:rPr>
          <w:rStyle w:val="StyleUnderline"/>
        </w:rPr>
        <w:t xml:space="preserve"> </w:t>
      </w:r>
      <w:r w:rsidRPr="00056DE6">
        <w:rPr>
          <w:rStyle w:val="StyleUnderline"/>
          <w:highlight w:val="green"/>
        </w:rPr>
        <w:t xml:space="preserve">to address </w:t>
      </w:r>
      <w:r w:rsidRPr="00B053FE">
        <w:rPr>
          <w:rStyle w:val="StyleUnderline"/>
        </w:rPr>
        <w:t xml:space="preserve">India’s </w:t>
      </w:r>
      <w:r w:rsidRPr="00056DE6">
        <w:rPr>
          <w:rStyle w:val="StyleUnderline"/>
          <w:highlight w:val="green"/>
        </w:rPr>
        <w:t>growing requirements</w:t>
      </w:r>
      <w:r w:rsidRPr="00B053FE">
        <w:rPr>
          <w:rStyle w:val="StyleUnderline"/>
        </w:rPr>
        <w:t>.</w:t>
      </w:r>
      <w:r w:rsidRPr="007D63B8">
        <w:rPr>
          <w:rFonts w:eastAsia="Times New Roman"/>
          <w:color w:val="000000"/>
          <w:spacing w:val="2"/>
        </w:rPr>
        <w:t xml:space="preserve"> Today, the Indian space </w:t>
      </w:r>
      <w:proofErr w:type="spellStart"/>
      <w:r w:rsidRPr="007D63B8">
        <w:rPr>
          <w:rFonts w:eastAsia="Times New Roman"/>
          <w:color w:val="000000"/>
          <w:spacing w:val="2"/>
        </w:rPr>
        <w:t>programme</w:t>
      </w:r>
      <w:proofErr w:type="spellEnd"/>
      <w:r w:rsidRPr="007D63B8">
        <w:rPr>
          <w:rFonts w:eastAsia="Times New Roman"/>
          <w:color w:val="000000"/>
          <w:spacing w:val="2"/>
        </w:rPr>
        <w:t xml:space="preserve"> is not just about civilian applications for remote-sensing, meteorology and communication, as in the early decades. </w:t>
      </w:r>
      <w:r w:rsidRPr="00056DE6">
        <w:rPr>
          <w:rStyle w:val="StyleUnderline"/>
          <w:highlight w:val="green"/>
        </w:rPr>
        <w:t>India’s space sector</w:t>
      </w:r>
      <w:r w:rsidRPr="00532249">
        <w:rPr>
          <w:rStyle w:val="StyleUnderline"/>
        </w:rPr>
        <w:t xml:space="preserve"> and its requirements </w:t>
      </w:r>
      <w:r w:rsidRPr="00056DE6">
        <w:rPr>
          <w:rStyle w:val="StyleUnderline"/>
          <w:highlight w:val="green"/>
        </w:rPr>
        <w:t>have grown</w:t>
      </w:r>
      <w:r w:rsidRPr="00532249">
        <w:rPr>
          <w:rStyle w:val="StyleUnderline"/>
        </w:rPr>
        <w:t xml:space="preserve"> enormously in the last decade to include television and broadband services, space science and exploration, space-based navigation and</w:t>
      </w:r>
      <w:r w:rsidRPr="00532249">
        <w:t>, of course,</w:t>
      </w:r>
      <w:r w:rsidRPr="00532249">
        <w:rPr>
          <w:rStyle w:val="StyleUnderline"/>
        </w:rPr>
        <w:t xml:space="preserve"> </w:t>
      </w:r>
      <w:proofErr w:type="spellStart"/>
      <w:r w:rsidRPr="00532249">
        <w:rPr>
          <w:rStyle w:val="StyleUnderline"/>
        </w:rPr>
        <w:t>defence</w:t>
      </w:r>
      <w:proofErr w:type="spellEnd"/>
      <w:r w:rsidRPr="00532249">
        <w:rPr>
          <w:rStyle w:val="StyleUnderline"/>
        </w:rPr>
        <w:t xml:space="preserve"> and security applications.</w:t>
      </w:r>
    </w:p>
    <w:p w14:paraId="54A29316" w14:textId="77777777" w:rsidR="007368A1" w:rsidRPr="007D63B8" w:rsidRDefault="007368A1" w:rsidP="007368A1">
      <w:pPr>
        <w:rPr>
          <w:rFonts w:eastAsia="Times New Roman"/>
          <w:color w:val="000000"/>
          <w:spacing w:val="2"/>
        </w:rPr>
      </w:pPr>
      <w:r w:rsidRPr="007D63B8">
        <w:rPr>
          <w:rFonts w:eastAsia="Times New Roman"/>
          <w:color w:val="000000"/>
          <w:spacing w:val="2"/>
        </w:rPr>
        <w:t xml:space="preserve">Among others, Ambassador Rakesh </w:t>
      </w:r>
      <w:proofErr w:type="spellStart"/>
      <w:r w:rsidRPr="007D63B8">
        <w:rPr>
          <w:rFonts w:eastAsia="Times New Roman"/>
          <w:color w:val="000000"/>
          <w:spacing w:val="2"/>
        </w:rPr>
        <w:t>Sood</w:t>
      </w:r>
      <w:proofErr w:type="spellEnd"/>
      <w:r w:rsidRPr="007D63B8">
        <w:rPr>
          <w:rFonts w:eastAsia="Times New Roman"/>
          <w:color w:val="000000"/>
          <w:spacing w:val="2"/>
        </w:rPr>
        <w:t xml:space="preserve"> has articulated the need for legislation to facilitate ISRO’s partnership with industries and entrepreneurs. Narayan Prasad and </w:t>
      </w:r>
      <w:proofErr w:type="spellStart"/>
      <w:r w:rsidRPr="007D63B8">
        <w:rPr>
          <w:rFonts w:eastAsia="Times New Roman"/>
          <w:color w:val="000000"/>
          <w:spacing w:val="2"/>
        </w:rPr>
        <w:t>Prateep</w:t>
      </w:r>
      <w:proofErr w:type="spellEnd"/>
      <w:r w:rsidRPr="007D63B8">
        <w:rPr>
          <w:rFonts w:eastAsia="Times New Roman"/>
          <w:color w:val="000000"/>
          <w:spacing w:val="2"/>
        </w:rPr>
        <w:t xml:space="preserve"> </w:t>
      </w:r>
      <w:proofErr w:type="spellStart"/>
      <w:r w:rsidRPr="007D63B8">
        <w:rPr>
          <w:rFonts w:eastAsia="Times New Roman"/>
          <w:color w:val="000000"/>
          <w:spacing w:val="2"/>
        </w:rPr>
        <w:t>Basu</w:t>
      </w:r>
      <w:proofErr w:type="spellEnd"/>
      <w:r w:rsidRPr="007D63B8">
        <w:rPr>
          <w:rFonts w:eastAsia="Times New Roman"/>
          <w:color w:val="000000"/>
          <w:spacing w:val="2"/>
        </w:rPr>
        <w:t>, two prominent faces in the Indian space start-up segment, have argued that despite ISRO’s successes, “</w:t>
      </w:r>
      <w:r w:rsidRPr="00B053FE">
        <w:rPr>
          <w:rStyle w:val="Emphasis"/>
        </w:rPr>
        <w:t xml:space="preserve">India’s space </w:t>
      </w:r>
      <w:r w:rsidRPr="00056DE6">
        <w:rPr>
          <w:rStyle w:val="Emphasis"/>
          <w:highlight w:val="green"/>
        </w:rPr>
        <w:t xml:space="preserve">competitiveness </w:t>
      </w:r>
      <w:r w:rsidRPr="00B053FE">
        <w:rPr>
          <w:rStyle w:val="Emphasis"/>
        </w:rPr>
        <w:t xml:space="preserve">has </w:t>
      </w:r>
      <w:r w:rsidRPr="00056DE6">
        <w:rPr>
          <w:rStyle w:val="Emphasis"/>
          <w:highlight w:val="green"/>
        </w:rPr>
        <w:t xml:space="preserve">suffered from </w:t>
      </w:r>
      <w:r w:rsidRPr="00B053FE">
        <w:rPr>
          <w:rStyle w:val="Emphasis"/>
        </w:rPr>
        <w:t xml:space="preserve">the </w:t>
      </w:r>
      <w:r w:rsidRPr="00056DE6">
        <w:rPr>
          <w:rStyle w:val="Emphasis"/>
          <w:highlight w:val="green"/>
        </w:rPr>
        <w:t xml:space="preserve">absence of a </w:t>
      </w:r>
      <w:r w:rsidRPr="00056DE6">
        <w:rPr>
          <w:rStyle w:val="Emphasis"/>
        </w:rPr>
        <w:t>globally reputed</w:t>
      </w:r>
      <w:r w:rsidRPr="00056DE6">
        <w:rPr>
          <w:rStyle w:val="Emphasis"/>
          <w:highlight w:val="green"/>
        </w:rPr>
        <w:t>, private space industry</w:t>
      </w:r>
      <w:r w:rsidRPr="00056DE6">
        <w:rPr>
          <w:rFonts w:eastAsia="Times New Roman"/>
          <w:color w:val="000000"/>
          <w:spacing w:val="2"/>
          <w:highlight w:val="green"/>
        </w:rPr>
        <w:t>.</w:t>
      </w:r>
      <w:r w:rsidRPr="007D63B8">
        <w:rPr>
          <w:rFonts w:eastAsia="Times New Roman"/>
          <w:color w:val="000000"/>
          <w:spacing w:val="2"/>
        </w:rPr>
        <w:t>”</w:t>
      </w:r>
    </w:p>
    <w:p w14:paraId="7BF18449" w14:textId="77777777" w:rsidR="007368A1" w:rsidRPr="007D63B8" w:rsidRDefault="007368A1" w:rsidP="007368A1">
      <w:pPr>
        <w:rPr>
          <w:rFonts w:eastAsia="Times New Roman"/>
          <w:color w:val="000000"/>
          <w:spacing w:val="2"/>
        </w:rPr>
      </w:pPr>
      <w:r w:rsidRPr="00056DE6">
        <w:rPr>
          <w:rStyle w:val="StyleUnderline"/>
          <w:highlight w:val="green"/>
        </w:rPr>
        <w:t>The private sector</w:t>
      </w:r>
      <w:r w:rsidRPr="007D63B8">
        <w:rPr>
          <w:rFonts w:eastAsia="Times New Roman"/>
          <w:color w:val="000000"/>
          <w:spacing w:val="2"/>
        </w:rPr>
        <w:t xml:space="preserve">, especially the </w:t>
      </w:r>
      <w:proofErr w:type="spellStart"/>
      <w:r w:rsidRPr="007D63B8">
        <w:rPr>
          <w:rFonts w:eastAsia="Times New Roman"/>
          <w:color w:val="000000"/>
          <w:spacing w:val="2"/>
        </w:rPr>
        <w:t>NewSpace</w:t>
      </w:r>
      <w:proofErr w:type="spellEnd"/>
      <w:r w:rsidRPr="007D63B8">
        <w:rPr>
          <w:rFonts w:eastAsia="Times New Roman"/>
          <w:color w:val="000000"/>
          <w:spacing w:val="2"/>
        </w:rPr>
        <w:t xml:space="preserve"> industry and start-ups, </w:t>
      </w:r>
      <w:r w:rsidRPr="00056DE6">
        <w:rPr>
          <w:rStyle w:val="StyleUnderline"/>
          <w:highlight w:val="green"/>
        </w:rPr>
        <w:t>have an advantage in</w:t>
      </w:r>
      <w:r w:rsidRPr="00532249">
        <w:rPr>
          <w:rStyle w:val="StyleUnderline"/>
        </w:rPr>
        <w:t xml:space="preserve"> </w:t>
      </w:r>
      <w:r w:rsidRPr="00056DE6">
        <w:rPr>
          <w:rStyle w:val="StyleUnderline"/>
          <w:highlight w:val="green"/>
        </w:rPr>
        <w:t>terms of low-cost operations</w:t>
      </w:r>
      <w:r w:rsidRPr="00532249">
        <w:rPr>
          <w:rStyle w:val="StyleUnderline"/>
        </w:rPr>
        <w:t>, which itself should be a big incentive for the government to make it an active stakeholder.</w:t>
      </w:r>
      <w:r w:rsidRPr="007D63B8">
        <w:rPr>
          <w:rFonts w:eastAsia="Times New Roman"/>
          <w:color w:val="000000"/>
          <w:spacing w:val="2"/>
        </w:rPr>
        <w:t xml:space="preserve"> A certain amount of </w:t>
      </w:r>
      <w:proofErr w:type="spellStart"/>
      <w:r w:rsidRPr="007D63B8">
        <w:rPr>
          <w:rFonts w:eastAsia="Times New Roman"/>
          <w:color w:val="000000"/>
          <w:spacing w:val="2"/>
        </w:rPr>
        <w:t>democratisation</w:t>
      </w:r>
      <w:proofErr w:type="spellEnd"/>
      <w:r w:rsidRPr="007D63B8">
        <w:rPr>
          <w:rFonts w:eastAsia="Times New Roman"/>
          <w:color w:val="000000"/>
          <w:spacing w:val="2"/>
        </w:rPr>
        <w:t xml:space="preserve"> of space technology with the participation of the private sector can ensure costs are kept low. And </w:t>
      </w:r>
      <w:r w:rsidRPr="00532249">
        <w:rPr>
          <w:rStyle w:val="StyleUnderline"/>
        </w:rPr>
        <w:t xml:space="preserve">expanding </w:t>
      </w:r>
      <w:r w:rsidRPr="00056DE6">
        <w:rPr>
          <w:rStyle w:val="StyleUnderline"/>
          <w:highlight w:val="green"/>
        </w:rPr>
        <w:t>the</w:t>
      </w:r>
      <w:r w:rsidRPr="00532249">
        <w:rPr>
          <w:rStyle w:val="StyleUnderline"/>
        </w:rPr>
        <w:t xml:space="preserve"> number of stakeholders will also </w:t>
      </w:r>
      <w:r w:rsidRPr="00056DE6">
        <w:rPr>
          <w:rStyle w:val="StyleUnderline"/>
          <w:highlight w:val="green"/>
        </w:rPr>
        <w:t>ensure more transparency and better accountability</w:t>
      </w:r>
      <w:r w:rsidRPr="00532249">
        <w:rPr>
          <w:rStyle w:val="StyleUnderline"/>
        </w:rPr>
        <w:t xml:space="preserve"> and regulatory practices.</w:t>
      </w:r>
      <w:r w:rsidRPr="007D63B8">
        <w:rPr>
          <w:rFonts w:eastAsia="Times New Roman"/>
          <w:color w:val="000000"/>
          <w:spacing w:val="2"/>
        </w:rPr>
        <w:t xml:space="preserve"> This has been missing in India’s space sector. </w:t>
      </w:r>
      <w:r w:rsidRPr="00532249">
        <w:rPr>
          <w:rStyle w:val="StyleUnderline"/>
        </w:rPr>
        <w:t xml:space="preserve">The same agency has undertaken promotion, </w:t>
      </w:r>
      <w:proofErr w:type="spellStart"/>
      <w:r w:rsidRPr="00532249">
        <w:rPr>
          <w:rStyle w:val="StyleUnderline"/>
        </w:rPr>
        <w:t>commercialisation</w:t>
      </w:r>
      <w:proofErr w:type="spellEnd"/>
      <w:r w:rsidRPr="00532249">
        <w:rPr>
          <w:rStyle w:val="StyleUnderline"/>
        </w:rPr>
        <w:t xml:space="preserve"> and regulatory functions – which is not healthy</w:t>
      </w:r>
      <w:r w:rsidRPr="007D63B8">
        <w:rPr>
          <w:rFonts w:eastAsia="Times New Roman"/>
          <w:color w:val="000000"/>
          <w:spacing w:val="2"/>
        </w:rPr>
        <w:t>.</w:t>
      </w:r>
    </w:p>
    <w:p w14:paraId="7B6CE7CA" w14:textId="77777777" w:rsidR="007368A1" w:rsidRPr="007D63B8" w:rsidRDefault="007368A1" w:rsidP="007368A1">
      <w:pPr>
        <w:rPr>
          <w:rFonts w:eastAsia="Times New Roman"/>
          <w:color w:val="000000"/>
          <w:spacing w:val="2"/>
        </w:rPr>
      </w:pPr>
      <w:r w:rsidRPr="007D63B8">
        <w:rPr>
          <w:rFonts w:eastAsia="Times New Roman"/>
          <w:color w:val="000000"/>
          <w:spacing w:val="2"/>
        </w:rPr>
        <w:t>Following the minister’s announcement, I spoke to a few key players in the private sector to capture their sense of the reforms in the pipeline. Sadly, the general mood is not one of excitement but rather to wait and watch. To them, as stated earlier, the key is implementation. One of them, who did not wish to be named, argued that unless there is a conducive structure for the private sector to engage with, the announcement is more lip service. Narayan Prasad said that there need to be basic changes for the reforms to be effective. The private sector is particularly concerned about issues such as sharing intellectual property for products developed by the private sector. Prasad argued that IP-centric policymaking has to be taken for real reform.</w:t>
      </w:r>
    </w:p>
    <w:p w14:paraId="1C053994" w14:textId="77777777" w:rsidR="007368A1" w:rsidRPr="007D63B8" w:rsidRDefault="007368A1" w:rsidP="007368A1">
      <w:pPr>
        <w:rPr>
          <w:rFonts w:eastAsia="Times New Roman"/>
          <w:color w:val="000000"/>
          <w:spacing w:val="2"/>
        </w:rPr>
      </w:pPr>
      <w:r w:rsidRPr="007D63B8">
        <w:rPr>
          <w:rFonts w:eastAsia="Times New Roman"/>
          <w:color w:val="000000"/>
          <w:spacing w:val="2"/>
        </w:rPr>
        <w:t xml:space="preserve">Right now, ISRO thinks they will use the suppliers only as manufacturing or services partners. </w:t>
      </w:r>
      <w:proofErr w:type="gramStart"/>
      <w:r w:rsidRPr="007D63B8">
        <w:rPr>
          <w:rFonts w:eastAsia="Times New Roman"/>
          <w:color w:val="000000"/>
          <w:spacing w:val="2"/>
        </w:rPr>
        <w:t>So</w:t>
      </w:r>
      <w:proofErr w:type="gramEnd"/>
      <w:r w:rsidRPr="007D63B8">
        <w:rPr>
          <w:rFonts w:eastAsia="Times New Roman"/>
          <w:color w:val="000000"/>
          <w:spacing w:val="2"/>
        </w:rPr>
        <w:t xml:space="preserve"> all IP is controlled by ISRO and suppliers just replace ISRO technicians and production facilities. This means most suppliers have no real IP of their own, and just depend on cost plus contracts from ISRO for business. The only way to change that is to create reforms where local industry can invest in building their own IP and/or products that can match global standards.</w:t>
      </w:r>
    </w:p>
    <w:p w14:paraId="0F7EACB9" w14:textId="77777777" w:rsidR="007368A1" w:rsidRPr="007D63B8" w:rsidRDefault="007368A1" w:rsidP="007368A1">
      <w:pPr>
        <w:rPr>
          <w:rFonts w:eastAsia="Times New Roman"/>
          <w:color w:val="000000"/>
          <w:spacing w:val="2"/>
        </w:rPr>
      </w:pPr>
      <w:r w:rsidRPr="007D63B8">
        <w:rPr>
          <w:rFonts w:eastAsia="Times New Roman"/>
          <w:color w:val="000000"/>
          <w:spacing w:val="2"/>
        </w:rPr>
        <w:t>This in turn means that policymakers will need to view industry as more than sweatshops and look at what steps can be taken for IP/product development by private industry.  This is the only way to integrate India’s private sector into the global supply chain. Prasad adds that if ISRO is serious about partnering with the private sector, it must spell out the requirements and select the best available. Several private-sector actors have articulated the need for an independent regulator.</w:t>
      </w:r>
    </w:p>
    <w:p w14:paraId="09B4F367" w14:textId="77777777" w:rsidR="007368A1" w:rsidRPr="007D63B8" w:rsidRDefault="007368A1" w:rsidP="007368A1">
      <w:pPr>
        <w:rPr>
          <w:rFonts w:eastAsia="Times New Roman"/>
          <w:color w:val="000000"/>
          <w:spacing w:val="2"/>
        </w:rPr>
      </w:pPr>
      <w:r w:rsidRPr="007D63B8">
        <w:rPr>
          <w:rFonts w:eastAsia="Times New Roman"/>
          <w:color w:val="000000"/>
          <w:spacing w:val="2"/>
        </w:rPr>
        <w:t xml:space="preserve">This is an area that has been a common thread in many of my conversations with Indian entrepreneurs. Rohan M. Ganapathy, CEO and CTO of Bellatrix Aerospace in Bengaluru, also made a strong case for an autonomous regulator, and acknowledged a need for the government to clarify R&amp;D risk funding, which is crucial to </w:t>
      </w:r>
      <w:proofErr w:type="spellStart"/>
      <w:r w:rsidRPr="007D63B8">
        <w:rPr>
          <w:rFonts w:eastAsia="Times New Roman"/>
          <w:color w:val="000000"/>
          <w:spacing w:val="2"/>
        </w:rPr>
        <w:t>realise</w:t>
      </w:r>
      <w:proofErr w:type="spellEnd"/>
      <w:r w:rsidRPr="007D63B8">
        <w:rPr>
          <w:rFonts w:eastAsia="Times New Roman"/>
          <w:color w:val="000000"/>
          <w:spacing w:val="2"/>
        </w:rPr>
        <w:t xml:space="preserve"> new technologies.</w:t>
      </w:r>
    </w:p>
    <w:p w14:paraId="7DEA60C0" w14:textId="77777777" w:rsidR="007368A1" w:rsidRPr="007D63B8" w:rsidRDefault="007368A1" w:rsidP="007368A1">
      <w:pPr>
        <w:rPr>
          <w:rFonts w:eastAsia="Times New Roman"/>
          <w:color w:val="000000"/>
          <w:spacing w:val="2"/>
        </w:rPr>
      </w:pPr>
      <w:r w:rsidRPr="007D63B8">
        <w:rPr>
          <w:rFonts w:eastAsia="Times New Roman"/>
          <w:color w:val="000000"/>
          <w:spacing w:val="2"/>
        </w:rPr>
        <w:t xml:space="preserve">It is not that ISRO has not engaged the private sector. ISRO has long been associated with private firms like Larsen &amp; Toubro, Godrej and </w:t>
      </w:r>
      <w:proofErr w:type="spellStart"/>
      <w:r w:rsidRPr="007D63B8">
        <w:rPr>
          <w:rFonts w:eastAsia="Times New Roman"/>
          <w:color w:val="000000"/>
          <w:spacing w:val="2"/>
        </w:rPr>
        <w:t>Walchand</w:t>
      </w:r>
      <w:proofErr w:type="spellEnd"/>
      <w:r w:rsidRPr="007D63B8">
        <w:rPr>
          <w:rFonts w:eastAsia="Times New Roman"/>
          <w:color w:val="000000"/>
          <w:spacing w:val="2"/>
        </w:rPr>
        <w:t xml:space="preserve"> Nagar Industries. It is just that the mode of participation envisaged through the new reforms is very different. The current mode of work, more of an outsourcing model, is becoming inadequate. In the last few years, because of significant capacity deficit, ISRO began to work with a few in the private sector such as the Bengaluru-based Alpha Design Technologies, contracted to build satellites. Similarly, Bellatrix Aerospace began to work with ISRO on advanced in-space propulsion systems. But these remain exceptions.</w:t>
      </w:r>
    </w:p>
    <w:p w14:paraId="238E97A5" w14:textId="77777777" w:rsidR="007368A1" w:rsidRPr="007D63B8" w:rsidRDefault="007368A1" w:rsidP="007368A1">
      <w:pPr>
        <w:rPr>
          <w:rFonts w:eastAsia="Times New Roman"/>
          <w:color w:val="000000"/>
          <w:spacing w:val="2"/>
        </w:rPr>
      </w:pPr>
      <w:r w:rsidRPr="007D63B8">
        <w:rPr>
          <w:rFonts w:eastAsia="Times New Roman"/>
          <w:color w:val="000000"/>
          <w:spacing w:val="2"/>
        </w:rPr>
        <w:t xml:space="preserve">But ISRO does </w:t>
      </w:r>
      <w:proofErr w:type="spellStart"/>
      <w:r w:rsidRPr="007D63B8">
        <w:rPr>
          <w:rFonts w:eastAsia="Times New Roman"/>
          <w:color w:val="000000"/>
          <w:spacing w:val="2"/>
        </w:rPr>
        <w:t>recognise</w:t>
      </w:r>
      <w:proofErr w:type="spellEnd"/>
      <w:r w:rsidRPr="007D63B8">
        <w:rPr>
          <w:rFonts w:eastAsia="Times New Roman"/>
          <w:color w:val="000000"/>
          <w:spacing w:val="2"/>
        </w:rPr>
        <w:t xml:space="preserve"> the new compulsions and has been trying to change. The newly formed commercial enterprise called the </w:t>
      </w:r>
      <w:proofErr w:type="spellStart"/>
      <w:r w:rsidRPr="007D63B8">
        <w:rPr>
          <w:rFonts w:eastAsia="Times New Roman"/>
          <w:color w:val="000000"/>
          <w:spacing w:val="2"/>
        </w:rPr>
        <w:t>NewSpace</w:t>
      </w:r>
      <w:proofErr w:type="spellEnd"/>
      <w:r w:rsidRPr="007D63B8">
        <w:rPr>
          <w:rFonts w:eastAsia="Times New Roman"/>
          <w:color w:val="000000"/>
          <w:spacing w:val="2"/>
        </w:rPr>
        <w:t xml:space="preserve"> India Limited (NSIL), under the Department of Space, is an initiative to engage the private sector.  NSIL is meant to help the private sector with transfer of some technologies to the private sector, especially the small satellite launch vehicle that is being developed and even the older PSLV. But the pace of ISRO’s engagement with the private sector needs to quicken.</w:t>
      </w:r>
    </w:p>
    <w:p w14:paraId="305C4C04" w14:textId="77777777" w:rsidR="007368A1" w:rsidRPr="007D63B8" w:rsidRDefault="007368A1" w:rsidP="007368A1">
      <w:pPr>
        <w:rPr>
          <w:rFonts w:eastAsia="Times New Roman"/>
          <w:color w:val="000000"/>
          <w:spacing w:val="2"/>
        </w:rPr>
      </w:pPr>
      <w:r w:rsidRPr="007D63B8">
        <w:rPr>
          <w:rFonts w:eastAsia="Times New Roman"/>
          <w:color w:val="000000"/>
          <w:spacing w:val="2"/>
        </w:rPr>
        <w:t xml:space="preserve">Followed up effectively, the new government initiatives could help. Indeed, ISRO needs to expand its operations significantly if it has to remain competitive, both from a domestic and international outlook. The Indian space </w:t>
      </w:r>
      <w:proofErr w:type="spellStart"/>
      <w:r w:rsidRPr="007D63B8">
        <w:rPr>
          <w:rFonts w:eastAsia="Times New Roman"/>
          <w:color w:val="000000"/>
          <w:spacing w:val="2"/>
        </w:rPr>
        <w:t>programme</w:t>
      </w:r>
      <w:proofErr w:type="spellEnd"/>
      <w:r w:rsidRPr="007D63B8">
        <w:rPr>
          <w:rFonts w:eastAsia="Times New Roman"/>
          <w:color w:val="000000"/>
          <w:spacing w:val="2"/>
        </w:rPr>
        <w:t xml:space="preserve"> has several advantages, the most important being cost: the ability to provide reliable launches in a cost-effective manner is a big advantage. The Polar Satellite Launch Vehicle remains a tried and tested launch vehicle and has managed to remain the cheapest for launching small satellites into space. But competition in this sector is picking up.</w:t>
      </w:r>
    </w:p>
    <w:p w14:paraId="5FDCFC55" w14:textId="77777777" w:rsidR="007368A1" w:rsidRDefault="007368A1" w:rsidP="007368A1">
      <w:pPr>
        <w:rPr>
          <w:rFonts w:eastAsia="Times New Roman"/>
          <w:color w:val="000000"/>
          <w:spacing w:val="2"/>
        </w:rPr>
      </w:pPr>
      <w:r w:rsidRPr="00532249">
        <w:rPr>
          <w:rStyle w:val="StyleUnderline"/>
        </w:rPr>
        <w:t>Jeff Bezos’ Blue Origin, Elon Musk’s SpaceX and start-ups from China want a share of the global commercial market, estimated to be worth around $350 billion</w:t>
      </w:r>
      <w:r w:rsidRPr="007D63B8">
        <w:rPr>
          <w:rFonts w:eastAsia="Times New Roman"/>
          <w:color w:val="000000"/>
          <w:spacing w:val="2"/>
        </w:rPr>
        <w:t xml:space="preserve"> (Rs 26.46 lakh crore). </w:t>
      </w:r>
      <w:r w:rsidRPr="00056DE6">
        <w:rPr>
          <w:rStyle w:val="StyleUnderline"/>
          <w:highlight w:val="green"/>
        </w:rPr>
        <w:t>If ISRO does not improve its launch infrastructure</w:t>
      </w:r>
      <w:r w:rsidRPr="00532249">
        <w:rPr>
          <w:rStyle w:val="StyleUnderline"/>
        </w:rPr>
        <w:t xml:space="preserve"> and increase the number of launches, </w:t>
      </w:r>
      <w:r w:rsidRPr="00056DE6">
        <w:rPr>
          <w:rStyle w:val="StyleUnderline"/>
          <w:highlight w:val="green"/>
        </w:rPr>
        <w:t>it will be at a disadvantage</w:t>
      </w:r>
      <w:r w:rsidRPr="00532249">
        <w:rPr>
          <w:rStyle w:val="StyleUnderline"/>
        </w:rPr>
        <w:t>.</w:t>
      </w:r>
      <w:r w:rsidRPr="007D63B8">
        <w:rPr>
          <w:rFonts w:eastAsia="Times New Roman"/>
          <w:color w:val="000000"/>
          <w:spacing w:val="2"/>
        </w:rPr>
        <w:t xml:space="preserve"> And despite India’s cost advantages, </w:t>
      </w:r>
      <w:r w:rsidRPr="00532249">
        <w:rPr>
          <w:rStyle w:val="StyleUnderline"/>
        </w:rPr>
        <w:t xml:space="preserve">it has a mere 2% share of this, worth $7 billion. </w:t>
      </w:r>
      <w:r w:rsidRPr="00056DE6">
        <w:rPr>
          <w:rStyle w:val="StyleUnderline"/>
          <w:highlight w:val="green"/>
        </w:rPr>
        <w:t>India can gain significantly if</w:t>
      </w:r>
      <w:r w:rsidRPr="00532249">
        <w:rPr>
          <w:rStyle w:val="StyleUnderline"/>
        </w:rPr>
        <w:t xml:space="preserve"> ISRO and </w:t>
      </w:r>
      <w:r w:rsidRPr="00056DE6">
        <w:rPr>
          <w:rStyle w:val="StyleUnderline"/>
          <w:highlight w:val="green"/>
        </w:rPr>
        <w:t>the country’s private space sector can cooperate effectively</w:t>
      </w:r>
      <w:r w:rsidRPr="00532249">
        <w:rPr>
          <w:rStyle w:val="StyleUnderline"/>
        </w:rPr>
        <w:t xml:space="preserve"> and synergistically</w:t>
      </w:r>
      <w:r w:rsidRPr="007D63B8">
        <w:rPr>
          <w:rFonts w:eastAsia="Times New Roman"/>
          <w:color w:val="000000"/>
          <w:spacing w:val="2"/>
        </w:rPr>
        <w:t>. This requires the government to actually act on the initiatives it announced.</w:t>
      </w:r>
    </w:p>
    <w:p w14:paraId="3BC942A3" w14:textId="77777777" w:rsidR="007368A1" w:rsidRPr="009C20DB" w:rsidRDefault="007368A1" w:rsidP="007368A1">
      <w:pPr>
        <w:pStyle w:val="Heading4"/>
        <w:rPr>
          <w:rFonts w:cs="Calibri"/>
        </w:rPr>
      </w:pPr>
      <w:r>
        <w:rPr>
          <w:rFonts w:cs="Calibri"/>
        </w:rPr>
        <w:t>China is ramping up aggression in outer space</w:t>
      </w:r>
      <w:r w:rsidRPr="009C20DB">
        <w:rPr>
          <w:rFonts w:cs="Calibri"/>
        </w:rPr>
        <w:t xml:space="preserve"> </w:t>
      </w:r>
    </w:p>
    <w:p w14:paraId="330E476D" w14:textId="77777777" w:rsidR="007368A1" w:rsidRPr="009C20DB" w:rsidRDefault="007368A1" w:rsidP="007368A1">
      <w:r w:rsidRPr="009C20DB">
        <w:rPr>
          <w:rStyle w:val="Style13ptBold"/>
        </w:rPr>
        <w:t>Broad 21</w:t>
      </w:r>
      <w:r w:rsidRPr="009C20DB">
        <w:t xml:space="preserve"> [(William J, is a science journalist and senior writer.) "How Space Became the Next ‘Great Power’ Contest Between the U.S. and China," 1-24-2021 updated 5-6-2018, https://www.nytimes.com/2021/01/24/us/politics/trump-biden-pentagon-space-missiles-satellite.html] TDI</w:t>
      </w:r>
    </w:p>
    <w:p w14:paraId="45D6DCC4" w14:textId="77777777" w:rsidR="007368A1" w:rsidRPr="009C20DB" w:rsidRDefault="007368A1" w:rsidP="007368A1">
      <w:r w:rsidRPr="009C20DB">
        <w:rPr>
          <w:rStyle w:val="StyleUnderline"/>
        </w:rPr>
        <w:t>For years</w:t>
      </w:r>
      <w:r w:rsidRPr="009C20DB">
        <w:t xml:space="preserve">, </w:t>
      </w:r>
      <w:r w:rsidRPr="009C20DB">
        <w:rPr>
          <w:rStyle w:val="StyleUnderline"/>
        </w:rPr>
        <w:t>the Chinese studied</w:t>
      </w:r>
      <w:r w:rsidRPr="009C20DB">
        <w:t xml:space="preserve"> — with growing anxiety — </w:t>
      </w:r>
      <w:r w:rsidRPr="009C20DB">
        <w:rPr>
          <w:rStyle w:val="StyleUnderline"/>
        </w:rPr>
        <w:t>the American military</w:t>
      </w:r>
      <w:r w:rsidRPr="009C20DB">
        <w:t>,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w:t>
      </w:r>
    </w:p>
    <w:p w14:paraId="5EE01F92" w14:textId="77777777" w:rsidR="007368A1" w:rsidRPr="009C20DB" w:rsidRDefault="007368A1" w:rsidP="007368A1">
      <w:r w:rsidRPr="009C20DB">
        <w:t>While the Pentagon’s edge in orbital assets was clearly a threat to China, planners argued that it might also represent a liability.</w:t>
      </w:r>
    </w:p>
    <w:p w14:paraId="5728121C" w14:textId="77777777" w:rsidR="007368A1" w:rsidRPr="009C20DB" w:rsidRDefault="007368A1" w:rsidP="007368A1">
      <w:r w:rsidRPr="009C20DB">
        <w:t>“</w:t>
      </w:r>
      <w:r w:rsidRPr="009C20DB">
        <w:rPr>
          <w:rStyle w:val="StyleUnderline"/>
        </w:rPr>
        <w:t xml:space="preserve">They saw how </w:t>
      </w:r>
      <w:r w:rsidRPr="00326BEA">
        <w:rPr>
          <w:rStyle w:val="StyleUnderline"/>
        </w:rPr>
        <w:t>the U.S. projected power</w:t>
      </w:r>
      <w:r w:rsidRPr="00326BEA">
        <w:t>,” said Todd Harrison, a space analyst at the Center for Strategic and International Studies, a Washington think tank. “</w:t>
      </w:r>
      <w:r w:rsidRPr="00326BEA">
        <w:rPr>
          <w:rStyle w:val="StyleUnderline"/>
        </w:rPr>
        <w:t>And they saw that it was largely undefended</w:t>
      </w:r>
      <w:r w:rsidRPr="00326BEA">
        <w:t>.”</w:t>
      </w:r>
    </w:p>
    <w:p w14:paraId="374B8F7E" w14:textId="77777777" w:rsidR="007368A1" w:rsidRPr="009C20DB" w:rsidRDefault="007368A1" w:rsidP="007368A1">
      <w:r w:rsidRPr="00056DE6">
        <w:rPr>
          <w:rStyle w:val="Emphasis"/>
          <w:highlight w:val="green"/>
        </w:rPr>
        <w:t xml:space="preserve">China began </w:t>
      </w:r>
      <w:r w:rsidRPr="000E59A6">
        <w:rPr>
          <w:rStyle w:val="Emphasis"/>
        </w:rPr>
        <w:t xml:space="preserve">its </w:t>
      </w:r>
      <w:r w:rsidRPr="00056DE6">
        <w:rPr>
          <w:rStyle w:val="Emphasis"/>
          <w:highlight w:val="green"/>
        </w:rPr>
        <w:t>antisatellite tests in 2005</w:t>
      </w:r>
      <w:r w:rsidRPr="009C20DB">
        <w:t xml:space="preserve">. </w:t>
      </w:r>
      <w:r w:rsidRPr="009C20DB">
        <w:rPr>
          <w:rStyle w:val="StyleUnderline"/>
        </w:rPr>
        <w:t>It fired two missiles in two years and then made headlines in 2007 by shattering a derelict weather satellite</w:t>
      </w:r>
      <w:r w:rsidRPr="009C20DB">
        <w:t xml:space="preserve">. There was no explosion. The inert warhead simply smashed into the satellite at blinding speed. The </w:t>
      </w:r>
      <w:r w:rsidRPr="009C20DB">
        <w:rPr>
          <w:rStyle w:val="StyleUnderline"/>
        </w:rPr>
        <w:t xml:space="preserve">successful test reverberated globally because </w:t>
      </w:r>
      <w:r w:rsidRPr="000E59A6">
        <w:rPr>
          <w:rStyle w:val="StyleUnderline"/>
        </w:rPr>
        <w:t>it was the</w:t>
      </w:r>
      <w:r w:rsidRPr="00056DE6">
        <w:rPr>
          <w:rStyle w:val="StyleUnderline"/>
          <w:highlight w:val="green"/>
        </w:rPr>
        <w:t xml:space="preserve"> first </w:t>
      </w:r>
      <w:r w:rsidRPr="000E59A6">
        <w:rPr>
          <w:rStyle w:val="StyleUnderline"/>
        </w:rPr>
        <w:t xml:space="preserve">such </w:t>
      </w:r>
      <w:r w:rsidRPr="00056DE6">
        <w:rPr>
          <w:rStyle w:val="StyleUnderline"/>
          <w:highlight w:val="green"/>
        </w:rPr>
        <w:t>act of destruction since the Cold War</w:t>
      </w:r>
      <w:r w:rsidRPr="009C20DB">
        <w:t>.</w:t>
      </w:r>
    </w:p>
    <w:p w14:paraId="68CCAE03" w14:textId="77777777" w:rsidR="007368A1" w:rsidRPr="009C20DB" w:rsidRDefault="007368A1" w:rsidP="007368A1">
      <w:r w:rsidRPr="009C20DB">
        <w:t>The whirling shards, more than 150,000 in all, threatened satellites as well as the International Space Station. Ground controllers raced to move dozens of spacecraft and astronauts out of harm’s way.</w:t>
      </w:r>
    </w:p>
    <w:p w14:paraId="0F3C8FBF" w14:textId="77777777" w:rsidR="007368A1" w:rsidRPr="009C20DB" w:rsidRDefault="007368A1" w:rsidP="007368A1">
      <w:r w:rsidRPr="009C20DB">
        <w:t>The Bush administration initially did little. Then, in a show of force meant to send Beijing a message, in 2008, it fired a sophisticated missile to shoot down one of its own satellites.</w:t>
      </w:r>
    </w:p>
    <w:p w14:paraId="21634005" w14:textId="77777777" w:rsidR="007368A1" w:rsidRPr="009C20DB" w:rsidRDefault="007368A1" w:rsidP="007368A1">
      <w:r w:rsidRPr="009C20DB">
        <w:t>Beijing conducted about a dozen more tests, including ones in which warheads shot much higher, in theory putting most classes of American spacecraft at risk.</w:t>
      </w:r>
    </w:p>
    <w:p w14:paraId="779BCB0B" w14:textId="77777777" w:rsidR="007368A1" w:rsidRPr="009C20DB" w:rsidRDefault="007368A1" w:rsidP="007368A1">
      <w:r w:rsidRPr="009C20DB">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14:paraId="2EC94CEC" w14:textId="77777777" w:rsidR="007368A1" w:rsidRPr="009C20DB" w:rsidRDefault="007368A1" w:rsidP="007368A1">
      <w:r w:rsidRPr="009C20DB">
        <w:t>In tests, China began firing weak laser beams at satellites and studying other ways to strike at the speed of light. However, all the techniques were judged as requiring years and perhaps decades of development.</w:t>
      </w:r>
    </w:p>
    <w:p w14:paraId="7B98D12C" w14:textId="77777777" w:rsidR="007368A1" w:rsidRPr="009C20DB" w:rsidRDefault="007368A1" w:rsidP="007368A1">
      <w:r w:rsidRPr="009C20DB">
        <w:t xml:space="preserve">Then came the new idea. </w:t>
      </w:r>
      <w:r w:rsidRPr="00056DE6">
        <w:rPr>
          <w:rStyle w:val="StyleUnderline"/>
          <w:highlight w:val="green"/>
        </w:rPr>
        <w:t>Every aspect of</w:t>
      </w:r>
      <w:r w:rsidRPr="009C20DB">
        <w:rPr>
          <w:rStyle w:val="StyleUnderline"/>
        </w:rPr>
        <w:t xml:space="preserve"> American </w:t>
      </w:r>
      <w:r w:rsidRPr="00056DE6">
        <w:rPr>
          <w:rStyle w:val="StyleUnderline"/>
          <w:highlight w:val="green"/>
        </w:rPr>
        <w:t>space power was controlled from the ground</w:t>
      </w:r>
      <w:r w:rsidRPr="009C20DB">
        <w:rPr>
          <w:rStyle w:val="StyleUnderline"/>
        </w:rPr>
        <w:t xml:space="preserve"> by powerful computers</w:t>
      </w:r>
      <w:r w:rsidRPr="009C20DB">
        <w:t xml:space="preserve">. If penetrated, the brains of Washington’s space fleets might be degraded or destroyed. </w:t>
      </w:r>
      <w:r w:rsidRPr="009C20DB">
        <w:rPr>
          <w:rStyle w:val="StyleUnderline"/>
        </w:rPr>
        <w:t>Such attacks</w:t>
      </w:r>
      <w:r w:rsidRPr="009C20DB">
        <w:t xml:space="preserve">, compared with every other antisatellite move, </w:t>
      </w:r>
      <w:r w:rsidRPr="009C20DB">
        <w:rPr>
          <w:rStyle w:val="StyleUnderline"/>
        </w:rPr>
        <w:t>were also remarkably inexpensive</w:t>
      </w:r>
      <w:r w:rsidRPr="009C20DB">
        <w:t>.</w:t>
      </w:r>
    </w:p>
    <w:p w14:paraId="309D8437" w14:textId="77777777" w:rsidR="007368A1" w:rsidRPr="009C20DB" w:rsidRDefault="007368A1" w:rsidP="007368A1">
      <w:r w:rsidRPr="009C20DB">
        <w:t xml:space="preserve">In 2005, </w:t>
      </w:r>
      <w:r w:rsidRPr="00056DE6">
        <w:rPr>
          <w:rStyle w:val="Emphasis"/>
          <w:highlight w:val="green"/>
        </w:rPr>
        <w:t>China began to incorporate cyberattacks into its military exercises</w:t>
      </w:r>
      <w:r w:rsidRPr="009C20DB">
        <w:t xml:space="preserve">, </w:t>
      </w:r>
      <w:r w:rsidRPr="009C20DB">
        <w:rPr>
          <w:rStyle w:val="StyleUnderline"/>
        </w:rPr>
        <w:t xml:space="preserve">primarily in </w:t>
      </w:r>
      <w:r w:rsidRPr="00056DE6">
        <w:rPr>
          <w:rStyle w:val="StyleUnderline"/>
          <w:highlight w:val="green"/>
        </w:rPr>
        <w:t>first strikes</w:t>
      </w:r>
      <w:r w:rsidRPr="009C20DB">
        <w:rPr>
          <w:rStyle w:val="StyleUnderline"/>
        </w:rPr>
        <w:t xml:space="preserve"> </w:t>
      </w:r>
      <w:r w:rsidRPr="00056DE6">
        <w:rPr>
          <w:rStyle w:val="StyleUnderline"/>
          <w:highlight w:val="green"/>
        </w:rPr>
        <w:t>against enemy</w:t>
      </w:r>
      <w:r w:rsidRPr="009C20DB">
        <w:rPr>
          <w:rStyle w:val="StyleUnderline"/>
        </w:rPr>
        <w:t xml:space="preserve"> networks</w:t>
      </w:r>
      <w:r w:rsidRPr="009C20DB">
        <w:t xml:space="preserve">. Increasingly, </w:t>
      </w:r>
      <w:r w:rsidRPr="009C20DB">
        <w:rPr>
          <w:rStyle w:val="StyleUnderline"/>
        </w:rPr>
        <w:t xml:space="preserve">its military doctrine </w:t>
      </w:r>
      <w:r w:rsidRPr="00056DE6">
        <w:rPr>
          <w:rStyle w:val="StyleUnderline"/>
          <w:highlight w:val="green"/>
        </w:rPr>
        <w:t>called for</w:t>
      </w:r>
      <w:r w:rsidRPr="009C20DB">
        <w:t xml:space="preserve"> </w:t>
      </w:r>
      <w:r w:rsidRPr="009C20DB">
        <w:rPr>
          <w:strike/>
        </w:rPr>
        <w:t>paralyzing</w:t>
      </w:r>
      <w:r w:rsidRPr="009C20DB">
        <w:t xml:space="preserve"> </w:t>
      </w:r>
      <w:r w:rsidRPr="00056DE6">
        <w:rPr>
          <w:rStyle w:val="StyleUnderline"/>
          <w:highlight w:val="green"/>
        </w:rPr>
        <w:t>early attacks</w:t>
      </w:r>
      <w:r w:rsidRPr="00056DE6">
        <w:rPr>
          <w:highlight w:val="green"/>
        </w:rPr>
        <w:t>.</w:t>
      </w:r>
    </w:p>
    <w:p w14:paraId="25E5F5F1" w14:textId="77777777" w:rsidR="007368A1" w:rsidRPr="00326BEA" w:rsidRDefault="007368A1" w:rsidP="007368A1">
      <w:r w:rsidRPr="009C20DB">
        <w:t xml:space="preserve">In 2008, </w:t>
      </w:r>
      <w:r w:rsidRPr="009C20DB">
        <w:rPr>
          <w:rStyle w:val="StyleUnderline"/>
        </w:rPr>
        <w:t xml:space="preserve">hackers </w:t>
      </w:r>
      <w:r w:rsidRPr="00056DE6">
        <w:rPr>
          <w:rStyle w:val="StyleUnderline"/>
          <w:highlight w:val="green"/>
        </w:rPr>
        <w:t>seized control of</w:t>
      </w:r>
      <w:r w:rsidRPr="009C20DB">
        <w:rPr>
          <w:rStyle w:val="StyleUnderline"/>
        </w:rPr>
        <w:t xml:space="preserve"> a </w:t>
      </w:r>
      <w:r w:rsidRPr="00056DE6">
        <w:rPr>
          <w:rStyle w:val="StyleUnderline"/>
          <w:highlight w:val="green"/>
        </w:rPr>
        <w:t>civilian imaging</w:t>
      </w:r>
      <w:r w:rsidRPr="009C20DB">
        <w:rPr>
          <w:rStyle w:val="StyleUnderline"/>
        </w:rPr>
        <w:t xml:space="preserve"> satellite named Terra that orbited low</w:t>
      </w:r>
      <w:r w:rsidRPr="009C20DB">
        <w:t xml:space="preserve">, </w:t>
      </w:r>
      <w:r w:rsidRPr="009C20DB">
        <w:rPr>
          <w:rStyle w:val="StyleUnderline"/>
        </w:rPr>
        <w:t>like the military’s reconnaissance craft</w:t>
      </w:r>
      <w:r w:rsidRPr="009C20DB">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0218EEBA" w14:textId="77777777" w:rsidR="007368A1" w:rsidRDefault="007368A1" w:rsidP="007368A1">
      <w:pPr>
        <w:pStyle w:val="Heading4"/>
      </w:pPr>
      <w:r>
        <w:t>Chinese aggression makes escalation inevitable – draws in other powers</w:t>
      </w:r>
    </w:p>
    <w:p w14:paraId="118B16B0" w14:textId="77777777" w:rsidR="007368A1" w:rsidRDefault="007368A1" w:rsidP="007368A1">
      <w:r w:rsidRPr="003A1031">
        <w:rPr>
          <w:rStyle w:val="Style13ptBold"/>
        </w:rPr>
        <w:t>Fabian 19</w:t>
      </w:r>
      <w:r>
        <w:t xml:space="preserve"> [Christopher David Fabian, Bachelor of Science, United States Air Force Academy. (“A Neoclassical Realist’s Analysis Of Sino-U.S. Space Policy”, </w:t>
      </w:r>
      <w:r w:rsidRPr="003A1031">
        <w:rPr>
          <w:i/>
          <w:iCs/>
        </w:rPr>
        <w:t>University of North Dakota Scholarly Commons</w:t>
      </w:r>
      <w:r>
        <w:t xml:space="preserve">, January, Available Online at: </w:t>
      </w:r>
      <w:hyperlink r:id="rId11" w:history="1">
        <w:r w:rsidRPr="000C4DDC">
          <w:rPr>
            <w:rStyle w:val="Hyperlink"/>
          </w:rPr>
          <w:t>https://commons.und.edu/cgi/viewcontent.cgi?article=3456&amp;context=theses</w:t>
        </w:r>
      </w:hyperlink>
      <w:r>
        <w:t>]</w:t>
      </w:r>
    </w:p>
    <w:p w14:paraId="1FF20B80" w14:textId="77777777" w:rsidR="007368A1" w:rsidRPr="00BE4D86" w:rsidRDefault="007368A1" w:rsidP="007368A1">
      <w:pPr>
        <w:rPr>
          <w:b/>
          <w:u w:val="single"/>
        </w:rPr>
      </w:pPr>
      <w:r>
        <w:t xml:space="preserve">Second, </w:t>
      </w:r>
      <w:r w:rsidRPr="00056DE6">
        <w:rPr>
          <w:rStyle w:val="StyleUnderline"/>
          <w:highlight w:val="green"/>
        </w:rPr>
        <w:t>Chinese strikes</w:t>
      </w:r>
      <w:r w:rsidRPr="007D48CF">
        <w:rPr>
          <w:rStyle w:val="StyleUnderline"/>
        </w:rPr>
        <w:t xml:space="preserve"> on U.S. space assets </w:t>
      </w:r>
      <w:r w:rsidRPr="00056DE6">
        <w:rPr>
          <w:rStyle w:val="Emphasis"/>
          <w:highlight w:val="green"/>
        </w:rPr>
        <w:t>must not</w:t>
      </w:r>
      <w:r w:rsidRPr="00056DE6">
        <w:rPr>
          <w:rStyle w:val="StyleUnderline"/>
          <w:highlight w:val="green"/>
        </w:rPr>
        <w:t xml:space="preserve"> result in uncontrolled escalatio</w:t>
      </w:r>
      <w:r w:rsidRPr="007D48CF">
        <w:rPr>
          <w:rStyle w:val="StyleUnderline"/>
        </w:rPr>
        <w:t>n</w:t>
      </w:r>
      <w:r>
        <w:t xml:space="preserve">. The advantage of possessing soft-kill technology is the suitability for low-intensity conflicts, while </w:t>
      </w:r>
      <w:r w:rsidRPr="007D48CF">
        <w:rPr>
          <w:rStyle w:val="StyleUnderline"/>
        </w:rPr>
        <w:t xml:space="preserve">the </w:t>
      </w:r>
      <w:r w:rsidRPr="00056DE6">
        <w:rPr>
          <w:rStyle w:val="StyleUnderline"/>
          <w:highlight w:val="green"/>
        </w:rPr>
        <w:t>use of destructive</w:t>
      </w:r>
      <w:r w:rsidRPr="007D48CF">
        <w:rPr>
          <w:rStyle w:val="StyleUnderline"/>
        </w:rPr>
        <w:t xml:space="preserve">/non-reversible </w:t>
      </w:r>
      <w:r w:rsidRPr="00056DE6">
        <w:rPr>
          <w:rStyle w:val="StyleUnderline"/>
          <w:highlight w:val="green"/>
        </w:rPr>
        <w:t>attacks</w:t>
      </w:r>
      <w:r w:rsidRPr="007D48CF">
        <w:rPr>
          <w:rStyle w:val="StyleUnderline"/>
        </w:rPr>
        <w:t xml:space="preserve"> </w:t>
      </w:r>
      <w:r w:rsidRPr="00056DE6">
        <w:rPr>
          <w:rStyle w:val="StyleUnderline"/>
          <w:highlight w:val="green"/>
        </w:rPr>
        <w:t xml:space="preserve">will not be constrained </w:t>
      </w:r>
      <w:r w:rsidRPr="00687709">
        <w:rPr>
          <w:rStyle w:val="StyleUnderline"/>
        </w:rPr>
        <w:t>during high-intensity conflicts</w:t>
      </w:r>
      <w:r>
        <w:t>.234 The use of exclusively non</w:t>
      </w:r>
      <w:r w:rsidRPr="00F34B5E">
        <w:t xml:space="preserve">-lethal versus a combination of lethal and non-lethal capabilities can serve as strategic signaling about the phase of combat. However, </w:t>
      </w:r>
      <w:r w:rsidRPr="00F34B5E">
        <w:rPr>
          <w:rStyle w:val="StyleUnderline"/>
        </w:rPr>
        <w:t xml:space="preserve">due to a </w:t>
      </w:r>
      <w:r w:rsidRPr="00056DE6">
        <w:rPr>
          <w:rStyle w:val="Emphasis"/>
          <w:highlight w:val="green"/>
        </w:rPr>
        <w:t>capability and vulnerability</w:t>
      </w:r>
      <w:r w:rsidRPr="00056DE6">
        <w:rPr>
          <w:rStyle w:val="StyleUnderline"/>
          <w:highlight w:val="green"/>
        </w:rPr>
        <w:t xml:space="preserve"> gap,</w:t>
      </w:r>
      <w:r w:rsidRPr="00F34B5E">
        <w:rPr>
          <w:rStyle w:val="StyleUnderline"/>
        </w:rPr>
        <w:t xml:space="preserve"> combined with a </w:t>
      </w:r>
      <w:r w:rsidRPr="00056DE6">
        <w:rPr>
          <w:rStyle w:val="Emphasis"/>
          <w:highlight w:val="green"/>
        </w:rPr>
        <w:t>lack of credible retaliatory threat</w:t>
      </w:r>
      <w:r w:rsidRPr="00F34B5E">
        <w:rPr>
          <w:rStyle w:val="StyleUnderline"/>
        </w:rPr>
        <w:t xml:space="preserve">, a tit-for-tat strategy along a clearly defined escalation ladder </w:t>
      </w:r>
      <w:r w:rsidRPr="00F34B5E">
        <w:rPr>
          <w:rStyle w:val="Emphasis"/>
        </w:rPr>
        <w:t>may not be a legitimate strategy</w:t>
      </w:r>
      <w:r w:rsidRPr="007D48CF">
        <w:rPr>
          <w:rStyle w:val="StyleUnderline"/>
        </w:rPr>
        <w:t xml:space="preserve"> for the Sino</w:t>
      </w:r>
      <w:r>
        <w:rPr>
          <w:rStyle w:val="StyleUnderline"/>
        </w:rPr>
        <w:t>-</w:t>
      </w:r>
      <w:r w:rsidRPr="007D48CF">
        <w:rPr>
          <w:rStyle w:val="StyleUnderline"/>
        </w:rPr>
        <w:t>U.S. relationship</w:t>
      </w:r>
      <w:r>
        <w:t xml:space="preserve">. 235 </w:t>
      </w:r>
      <w:r w:rsidRPr="00056DE6">
        <w:rPr>
          <w:rStyle w:val="StyleUnderline"/>
          <w:highlight w:val="green"/>
        </w:rPr>
        <w:t>Counterspace action</w:t>
      </w:r>
      <w:r w:rsidRPr="007D48CF">
        <w:rPr>
          <w:rStyle w:val="StyleUnderline"/>
        </w:rPr>
        <w:t xml:space="preserve"> intended to have a tactical/operational effect </w:t>
      </w:r>
      <w:r w:rsidRPr="00056DE6">
        <w:rPr>
          <w:rStyle w:val="StyleUnderline"/>
          <w:highlight w:val="green"/>
        </w:rPr>
        <w:t>may cross American</w:t>
      </w:r>
      <w:r w:rsidRPr="007D48CF">
        <w:rPr>
          <w:rStyle w:val="StyleUnderline"/>
        </w:rPr>
        <w:t xml:space="preserve"> strategic </w:t>
      </w:r>
      <w:r w:rsidRPr="00056DE6">
        <w:rPr>
          <w:rStyle w:val="StyleUnderline"/>
          <w:highlight w:val="green"/>
        </w:rPr>
        <w:t xml:space="preserve">red lines, </w:t>
      </w:r>
      <w:r w:rsidRPr="00056DE6">
        <w:rPr>
          <w:rStyle w:val="Emphasis"/>
          <w:highlight w:val="green"/>
        </w:rPr>
        <w:t>resulting in</w:t>
      </w:r>
      <w:r w:rsidRPr="007D48CF">
        <w:rPr>
          <w:rStyle w:val="Emphasis"/>
        </w:rPr>
        <w:t xml:space="preserve"> unintended </w:t>
      </w:r>
      <w:r w:rsidRPr="00056DE6">
        <w:rPr>
          <w:rStyle w:val="Emphasis"/>
          <w:highlight w:val="green"/>
        </w:rPr>
        <w:t>escalation</w:t>
      </w:r>
      <w:r>
        <w:t>. For example, an attack on American overhead persistent infrared (OPIR) sensors would degrade their capability to detect conventional medium range ballistic missiles, with targets in the first island chain also interfering with the early detection of nuclear capable ICBMs launched against the U.S.236 Concerningly enough, there is evidence that the implication of interfering with or destroying strategically important U.S. capabilities has only been appreciated on the tactical and operational levels within the Chinese military.</w:t>
      </w:r>
    </w:p>
    <w:p w14:paraId="23AFE267" w14:textId="77777777" w:rsidR="007368A1" w:rsidRDefault="007368A1" w:rsidP="007368A1">
      <w:r>
        <w:t xml:space="preserve">237 Similarly, </w:t>
      </w:r>
      <w:r w:rsidRPr="00056DE6">
        <w:rPr>
          <w:rStyle w:val="StyleUnderline"/>
          <w:highlight w:val="green"/>
        </w:rPr>
        <w:t>a Chinese attack</w:t>
      </w:r>
      <w:r w:rsidRPr="007D48CF">
        <w:rPr>
          <w:rStyle w:val="StyleUnderline"/>
        </w:rPr>
        <w:t xml:space="preserve"> on U.S. space systems at the outset of</w:t>
      </w:r>
      <w:r>
        <w:rPr>
          <w:rStyle w:val="StyleUnderline"/>
        </w:rPr>
        <w:t xml:space="preserve"> </w:t>
      </w:r>
      <w:r w:rsidRPr="007D48CF">
        <w:rPr>
          <w:rStyle w:val="StyleUnderline"/>
        </w:rPr>
        <w:t xml:space="preserve">a low-grade conflict </w:t>
      </w:r>
      <w:r w:rsidRPr="00F43C07">
        <w:rPr>
          <w:rStyle w:val="StyleUnderline"/>
        </w:rPr>
        <w:t>could raise the likelihood of a “</w:t>
      </w:r>
      <w:r w:rsidRPr="00F43C07">
        <w:rPr>
          <w:rStyle w:val="Emphasis"/>
        </w:rPr>
        <w:t>space Pearl Harbor</w:t>
      </w:r>
      <w:r w:rsidRPr="00F43C07">
        <w:rPr>
          <w:rStyle w:val="StyleUnderline"/>
        </w:rPr>
        <w:t>,” which could</w:t>
      </w:r>
      <w:r w:rsidRPr="00F43C07">
        <w:t>, in</w:t>
      </w:r>
      <w:r>
        <w:t xml:space="preserve"> turn, </w:t>
      </w:r>
      <w:r w:rsidRPr="00056DE6">
        <w:rPr>
          <w:rStyle w:val="StyleUnderline"/>
          <w:highlight w:val="green"/>
        </w:rPr>
        <w:t xml:space="preserve">provoke </w:t>
      </w:r>
      <w:r w:rsidRPr="00F43C07">
        <w:rPr>
          <w:rStyle w:val="StyleUnderline"/>
        </w:rPr>
        <w:t>the United States to</w:t>
      </w:r>
      <w:r w:rsidRPr="007D48CF">
        <w:rPr>
          <w:rStyle w:val="StyleUnderline"/>
        </w:rPr>
        <w:t xml:space="preserve"> contemplate </w:t>
      </w:r>
      <w:r w:rsidRPr="00056DE6">
        <w:rPr>
          <w:rStyle w:val="Emphasis"/>
          <w:highlight w:val="green"/>
        </w:rPr>
        <w:t>pre-emptive attacks</w:t>
      </w:r>
      <w:r w:rsidRPr="00056DE6">
        <w:rPr>
          <w:rStyle w:val="StyleUnderline"/>
          <w:highlight w:val="green"/>
        </w:rPr>
        <w:t xml:space="preserve"> or </w:t>
      </w:r>
      <w:r w:rsidRPr="00056DE6">
        <w:rPr>
          <w:rStyle w:val="Emphasis"/>
          <w:highlight w:val="green"/>
        </w:rPr>
        <w:t xml:space="preserve">horizontal escalation on </w:t>
      </w:r>
      <w:r w:rsidRPr="00F43C07">
        <w:rPr>
          <w:rStyle w:val="Emphasis"/>
        </w:rPr>
        <w:t xml:space="preserve">the </w:t>
      </w:r>
      <w:r w:rsidRPr="00056DE6">
        <w:rPr>
          <w:rStyle w:val="Emphasis"/>
          <w:highlight w:val="green"/>
        </w:rPr>
        <w:t>Chinese mainland</w:t>
      </w:r>
      <w:r>
        <w:t xml:space="preserve">.238 In addition, </w:t>
      </w:r>
      <w:r w:rsidRPr="007D48CF">
        <w:rPr>
          <w:rStyle w:val="StyleUnderline"/>
        </w:rPr>
        <w:t xml:space="preserve">commercial-military integration and combined </w:t>
      </w:r>
      <w:r w:rsidRPr="00F43C07">
        <w:rPr>
          <w:rStyle w:val="StyleUnderline"/>
        </w:rPr>
        <w:t xml:space="preserve">efforts may </w:t>
      </w:r>
      <w:r w:rsidRPr="00056DE6">
        <w:rPr>
          <w:rStyle w:val="StyleUnderline"/>
          <w:highlight w:val="green"/>
        </w:rPr>
        <w:t xml:space="preserve">result in </w:t>
      </w:r>
      <w:r w:rsidRPr="00056DE6">
        <w:rPr>
          <w:rStyle w:val="Emphasis"/>
          <w:highlight w:val="green"/>
        </w:rPr>
        <w:t>escalation with third parties</w:t>
      </w:r>
      <w:r>
        <w:t xml:space="preserve">. </w:t>
      </w:r>
      <w:r w:rsidRPr="007D48CF">
        <w:rPr>
          <w:rStyle w:val="StyleUnderline"/>
        </w:rPr>
        <w:t>A significant portion of U.S. military communication and</w:t>
      </w:r>
      <w:r>
        <w:rPr>
          <w:rStyle w:val="StyleUnderline"/>
        </w:rPr>
        <w:t xml:space="preserve"> </w:t>
      </w:r>
      <w:r w:rsidRPr="007D48CF">
        <w:rPr>
          <w:rStyle w:val="StyleUnderline"/>
        </w:rPr>
        <w:t>imaging capabilities are purchased from</w:t>
      </w:r>
      <w:r>
        <w:t xml:space="preserve"> commercial companies or provided by </w:t>
      </w:r>
      <w:r w:rsidRPr="007D48CF">
        <w:rPr>
          <w:rStyle w:val="StyleUnderline"/>
        </w:rPr>
        <w:t>allied nations</w:t>
      </w:r>
      <w:r>
        <w:t>, meaning that to adequately degrade U.S. military capabilities, an attack on non-military and/or non-U.S. assets is required.</w:t>
      </w:r>
    </w:p>
    <w:p w14:paraId="53DB52DD" w14:textId="109F8CD0" w:rsidR="007368A1" w:rsidRDefault="007368A1" w:rsidP="007368A1">
      <w:pPr>
        <w:pStyle w:val="Heading2"/>
      </w:pPr>
      <w:r>
        <w:t>1NC</w:t>
      </w:r>
    </w:p>
    <w:p w14:paraId="5682AF4D" w14:textId="77777777" w:rsidR="007368A1" w:rsidRPr="00A355C6" w:rsidRDefault="007368A1" w:rsidP="007368A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E8BFE3A" w14:textId="77777777" w:rsidR="007368A1" w:rsidRPr="00A355C6" w:rsidRDefault="007368A1" w:rsidP="007368A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BA4EE6F" w14:textId="77777777" w:rsidR="007368A1" w:rsidRPr="00A355C6" w:rsidRDefault="007368A1" w:rsidP="007368A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15BD970" w14:textId="77777777" w:rsidR="007368A1" w:rsidRPr="00A355C6" w:rsidRDefault="007368A1" w:rsidP="007368A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BB1719B" w14:textId="77777777" w:rsidR="007368A1" w:rsidRPr="00A355C6" w:rsidRDefault="007368A1" w:rsidP="007368A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16031EE" w14:textId="77777777" w:rsidR="007368A1" w:rsidRPr="00A355C6" w:rsidRDefault="007368A1" w:rsidP="007368A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2686383" w14:textId="77777777" w:rsidR="007368A1" w:rsidRPr="00A355C6" w:rsidRDefault="007368A1" w:rsidP="007368A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9BE495E" w14:textId="77777777" w:rsidR="007368A1" w:rsidRPr="00A355C6" w:rsidRDefault="007368A1" w:rsidP="007368A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4117E81" w14:textId="77777777" w:rsidR="007368A1" w:rsidRPr="00A355C6" w:rsidRDefault="007368A1" w:rsidP="007368A1">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3E9CBAC" w14:textId="77777777" w:rsidR="007368A1" w:rsidRPr="007368A1" w:rsidRDefault="007368A1" w:rsidP="007368A1"/>
    <w:p w14:paraId="1FB194B2" w14:textId="4070BB43" w:rsidR="003B264C" w:rsidRDefault="003B264C" w:rsidP="003B264C">
      <w:pPr>
        <w:pStyle w:val="Heading2"/>
      </w:pPr>
      <w:r>
        <w:t>Case</w:t>
      </w:r>
    </w:p>
    <w:p w14:paraId="3FCCD98C" w14:textId="153977AE" w:rsidR="00F74BE4" w:rsidRDefault="00F74BE4" w:rsidP="00F74BE4">
      <w:pPr>
        <w:pStyle w:val="Heading3"/>
      </w:pPr>
      <w:r>
        <w:t>Framing</w:t>
      </w:r>
    </w:p>
    <w:p w14:paraId="58B11AB6" w14:textId="774A3E80" w:rsidR="00F74BE4" w:rsidRDefault="00F74BE4" w:rsidP="00F74BE4">
      <w:pPr>
        <w:pStyle w:val="Heading4"/>
      </w:pPr>
      <w:r w:rsidRPr="00F74BE4">
        <w:t xml:space="preserve">ROB is to vote for the better debater – anything else is arbitrary, self–serving, and impact justified – they haven’t justified how debate shapes subject formation – it doesn’t – the role of individual debate rounds is white noise – can you remember what happened round () of () your senior year?  </w:t>
      </w:r>
    </w:p>
    <w:p w14:paraId="1A5DF105" w14:textId="4D3C83CC" w:rsidR="00F74BE4" w:rsidRPr="00F74BE4" w:rsidRDefault="00F74BE4" w:rsidP="00F74BE4">
      <w:pPr>
        <w:pStyle w:val="Heading4"/>
      </w:pPr>
      <w:r>
        <w:t xml:space="preserve">No warrant for why reps shape reality so just </w:t>
      </w:r>
      <w:proofErr w:type="gramStart"/>
      <w:r>
        <w:t>vote</w:t>
      </w:r>
      <w:proofErr w:type="gramEnd"/>
      <w:r>
        <w:t xml:space="preserve"> for whoever did the better debating. </w:t>
      </w:r>
    </w:p>
    <w:p w14:paraId="3E042BB7" w14:textId="659EB959" w:rsidR="00F74BE4" w:rsidRPr="00F74BE4" w:rsidRDefault="00F74BE4" w:rsidP="00F74BE4">
      <w:pPr>
        <w:pStyle w:val="Heading3"/>
      </w:pPr>
      <w:r>
        <w:t>advantage</w:t>
      </w:r>
    </w:p>
    <w:p w14:paraId="7999B8A1" w14:textId="21D95074" w:rsidR="007368A1" w:rsidRDefault="007368A1" w:rsidP="007368A1">
      <w:pPr>
        <w:pStyle w:val="Heading4"/>
      </w:pPr>
      <w:r>
        <w:t xml:space="preserve">1] None of your </w:t>
      </w:r>
      <w:proofErr w:type="spellStart"/>
      <w:r>
        <w:t>ev</w:t>
      </w:r>
      <w:proofErr w:type="spellEnd"/>
      <w:r>
        <w:t xml:space="preserve"> is about the private appropriation of outer space— means that the </w:t>
      </w:r>
      <w:proofErr w:type="spellStart"/>
      <w:r>
        <w:t>aff</w:t>
      </w:r>
      <w:proofErr w:type="spellEnd"/>
      <w:r>
        <w:t xml:space="preserve"> can’t solve</w:t>
      </w:r>
    </w:p>
    <w:p w14:paraId="28F03607" w14:textId="20D3A990" w:rsidR="007368A1" w:rsidRDefault="007368A1" w:rsidP="007368A1">
      <w:pPr>
        <w:pStyle w:val="Heading4"/>
      </w:pPr>
      <w:r>
        <w:t xml:space="preserve">Smiles card— proves that there are space </w:t>
      </w:r>
      <w:r w:rsidR="00091FEC">
        <w:t>sponsored</w:t>
      </w:r>
      <w:r>
        <w:t xml:space="preserve"> projects who focus on colonization</w:t>
      </w:r>
      <w:r w:rsidR="00FA0A08">
        <w:t xml:space="preserve">— means that the public sector thumps. </w:t>
      </w:r>
    </w:p>
    <w:p w14:paraId="3457F039" w14:textId="77777777" w:rsidR="00F74BE4" w:rsidRDefault="00091FEC" w:rsidP="00091FEC">
      <w:pPr>
        <w:pStyle w:val="Heading4"/>
      </w:pPr>
      <w:r>
        <w:t xml:space="preserve">No China exploitation— card is </w:t>
      </w:r>
      <w:proofErr w:type="spellStart"/>
      <w:r>
        <w:t>powertagged</w:t>
      </w:r>
      <w:proofErr w:type="spellEnd"/>
      <w:r>
        <w:t xml:space="preserve"> its just about the US</w:t>
      </w:r>
    </w:p>
    <w:p w14:paraId="2CA78E1B" w14:textId="77777777" w:rsidR="00F74BE4" w:rsidRPr="00100A2B" w:rsidRDefault="00F74BE4" w:rsidP="00F74BE4">
      <w:pPr>
        <w:pStyle w:val="Heading4"/>
      </w:pPr>
      <w:r w:rsidRPr="00100A2B">
        <w:t xml:space="preserve">Alt cause – broad space privatization and existing debris. </w:t>
      </w:r>
    </w:p>
    <w:p w14:paraId="33035BA8" w14:textId="77777777" w:rsidR="00F74BE4" w:rsidRPr="00100A2B" w:rsidRDefault="00F74BE4" w:rsidP="00F74BE4">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22DFF833" w14:textId="77777777" w:rsidR="00F74BE4" w:rsidRPr="00100A2B" w:rsidRDefault="00F74BE4" w:rsidP="00F74BE4">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054190E7" w14:textId="77777777" w:rsidR="00F74BE4" w:rsidRPr="00100A2B" w:rsidRDefault="00F74BE4" w:rsidP="00F74BE4">
      <w:r w:rsidRPr="00100A2B">
        <w:t xml:space="preserve">2. Characterizing </w:t>
      </w:r>
      <w:proofErr w:type="spellStart"/>
      <w:r w:rsidRPr="00100A2B">
        <w:t>NewSpace</w:t>
      </w:r>
      <w:proofErr w:type="spellEnd"/>
      <w:r w:rsidRPr="00100A2B">
        <w:t>: a step change in the space environment</w:t>
      </w:r>
    </w:p>
    <w:p w14:paraId="3F608F43" w14:textId="77777777" w:rsidR="00F74BE4" w:rsidRPr="00100A2B" w:rsidRDefault="00F74BE4" w:rsidP="00F74BE4">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7664D0A8" w14:textId="77777777" w:rsidR="00F74BE4" w:rsidRPr="00100A2B" w:rsidRDefault="00F74BE4" w:rsidP="00F74BE4">
      <w:r w:rsidRPr="00100A2B">
        <w:t>[Table 1 Omitted]</w:t>
      </w:r>
    </w:p>
    <w:p w14:paraId="14A5BCA3" w14:textId="77777777" w:rsidR="00F74BE4" w:rsidRPr="00100A2B" w:rsidRDefault="00F74BE4" w:rsidP="00F74BE4">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35427994" w14:textId="77777777" w:rsidR="00F74BE4" w:rsidRPr="00100A2B" w:rsidRDefault="00F74BE4" w:rsidP="00F74BE4">
      <w:r w:rsidRPr="00100A2B">
        <w:t>Current space safety, space surveillance, collision avoidance (COLA) and debris mitigation processes have been designed for and have evolved with the current population profile, launch rates and density of LEO space.</w:t>
      </w:r>
    </w:p>
    <w:p w14:paraId="523EFDBA" w14:textId="77777777" w:rsidR="00F74BE4" w:rsidRPr="00100A2B" w:rsidRDefault="00F74BE4" w:rsidP="00F74BE4">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5598B60A" w14:textId="77777777" w:rsidR="00F74BE4" w:rsidRPr="00100A2B" w:rsidRDefault="00F74BE4" w:rsidP="00F74BE4">
      <w:r w:rsidRPr="00100A2B">
        <w:t>3. Compounding effects of better SSA, more satellites, and new operational concepts</w:t>
      </w:r>
    </w:p>
    <w:p w14:paraId="5E8C85EE" w14:textId="77777777" w:rsidR="00F74BE4" w:rsidRPr="00100A2B" w:rsidRDefault="00F74BE4" w:rsidP="00F74BE4">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FFAF5AB" w14:textId="77777777" w:rsidR="00F74BE4" w:rsidRPr="00100A2B" w:rsidRDefault="00F74BE4" w:rsidP="00F74BE4">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69AF84C6" w14:textId="77777777" w:rsidR="00F74BE4" w:rsidRPr="00100A2B" w:rsidRDefault="00F74BE4" w:rsidP="00F74BE4">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0D85901A" w14:textId="77777777" w:rsidR="00F74BE4" w:rsidRPr="00100A2B" w:rsidRDefault="00F74BE4" w:rsidP="00F74BE4">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57F5E5B3" w14:textId="77777777" w:rsidR="00F74BE4" w:rsidRPr="00100A2B" w:rsidRDefault="00F74BE4" w:rsidP="00F74BE4">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2CC7CA07" w14:textId="28A5AF7E" w:rsidR="00091FEC" w:rsidRPr="00F74BE4" w:rsidRDefault="00F74BE4" w:rsidP="00F74BE4">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2E4162C" w14:textId="77777777" w:rsidR="003B264C" w:rsidRPr="00086718" w:rsidRDefault="003B264C" w:rsidP="003B264C">
      <w:pPr>
        <w:pStyle w:val="Heading4"/>
      </w:pPr>
      <w:r w:rsidRPr="00086718">
        <w:t>No war from colonization</w:t>
      </w:r>
    </w:p>
    <w:p w14:paraId="13338255" w14:textId="77777777" w:rsidR="003B264C" w:rsidRPr="00086718" w:rsidRDefault="003B264C" w:rsidP="003B264C">
      <w:r w:rsidRPr="00086718">
        <w:rPr>
          <w:rStyle w:val="Style13ptBold"/>
        </w:rPr>
        <w:t>Britt 16</w:t>
      </w:r>
      <w:r w:rsidRPr="00086718">
        <w:t xml:space="preserve"> [(Ryan, </w:t>
      </w:r>
      <w:proofErr w:type="spellStart"/>
      <w:r w:rsidRPr="00086718">
        <w:t>contributer</w:t>
      </w:r>
      <w:proofErr w:type="spellEnd"/>
      <w:r w:rsidRPr="00086718">
        <w:t xml:space="preserve"> to Inverse), “Mutually Assured Destruction Will End Space War,” Inverse, 8/8/16, </w:t>
      </w:r>
      <w:r w:rsidRPr="0038658C">
        <w:t>https://www.inverse.com/article/19284-future-space-was-insurgency-mutually-assured-destruction-star-wars-colonialism</w:t>
      </w:r>
      <w:r w:rsidRPr="00086718">
        <w:t>] MN</w:t>
      </w:r>
    </w:p>
    <w:p w14:paraId="3A1BC362" w14:textId="77777777" w:rsidR="003B264C" w:rsidRPr="00086718" w:rsidRDefault="003B264C" w:rsidP="003B264C">
      <w:r w:rsidRPr="00086718">
        <w:t xml:space="preserve">University of Edinburgh Astrobiology Professor Charles </w:t>
      </w:r>
      <w:proofErr w:type="spellStart"/>
      <w:r w:rsidRPr="00086718">
        <w:t>Cockell</w:t>
      </w:r>
      <w:proofErr w:type="spellEnd"/>
      <w:r w:rsidRPr="00086718">
        <w:t xml:space="preserve">, author of the book Dissent, Revolution and Liberty Beyond Earth, spends a lot of time thinking about space battles and how mankind could learn to resolve its differences in a non-Earth environment. This bears thinking about, </w:t>
      </w:r>
      <w:proofErr w:type="spellStart"/>
      <w:r w:rsidRPr="00086718">
        <w:t>Cockell</w:t>
      </w:r>
      <w:proofErr w:type="spellEnd"/>
      <w:r w:rsidRPr="00086718">
        <w:t xml:space="preserve"> explains, because the potential for loss of life and destruction in space is deeply problematic. And Earth solutions don’t necessarily translate.</w:t>
      </w:r>
    </w:p>
    <w:p w14:paraId="56234B89" w14:textId="77777777" w:rsidR="003B264C" w:rsidRPr="00086718" w:rsidRDefault="003B264C" w:rsidP="003B264C">
      <w:pPr>
        <w:rPr>
          <w:rStyle w:val="StyleUnderline"/>
        </w:rPr>
      </w:pPr>
      <w:r w:rsidRPr="00086718">
        <w:rPr>
          <w:rStyle w:val="StyleUnderline"/>
        </w:rPr>
        <w:t>“Destructive revolution is something to be avoided in space,</w:t>
      </w:r>
      <w:r w:rsidRPr="00086718">
        <w:t>” he told Inverse, “</w:t>
      </w:r>
      <w:r w:rsidRPr="00086718">
        <w:rPr>
          <w:rStyle w:val="StyleUnderline"/>
        </w:rPr>
        <w:t>But dissent is good - it’s part of the continuous re-adjustment of society to new conditions - conflicting views about the way to deal with problems that are brought into collision resulting in a conclusion, which if wrong, can be further changed by the next round of dissent.”</w:t>
      </w:r>
    </w:p>
    <w:p w14:paraId="2315A4CE" w14:textId="77777777" w:rsidR="003B264C" w:rsidRPr="00086718" w:rsidRDefault="003B264C" w:rsidP="003B264C">
      <w:pPr>
        <w:rPr>
          <w:rStyle w:val="StyleUnderline"/>
        </w:rPr>
      </w:pPr>
      <w:r w:rsidRPr="00086718">
        <w:t>Whether an extra-Earth society were living on the Moon, or Mars, or in some kind of space colony, the dangerous and omnipresent life-threatening conditions inherently change the nature of interaction and co-dependence</w:t>
      </w:r>
      <w:r w:rsidRPr="00D363B7">
        <w:t xml:space="preserve">. </w:t>
      </w:r>
      <w:r w:rsidRPr="00D363B7">
        <w:rPr>
          <w:rStyle w:val="StyleUnderline"/>
        </w:rPr>
        <w:t xml:space="preserve">If blowing-up a module or a space station could lead to the immediate eradication of everyone inside, the people inside that module are less likely to attack other modules capable of that violence. As any fan of geopolitical Realism will point out, </w:t>
      </w:r>
      <w:r w:rsidRPr="001B5D56">
        <w:rPr>
          <w:rStyle w:val="StyleUnderline"/>
          <w:highlight w:val="green"/>
        </w:rPr>
        <w:t xml:space="preserve">nuclear powers </w:t>
      </w:r>
      <w:r w:rsidRPr="00D363B7">
        <w:rPr>
          <w:rStyle w:val="StyleUnderline"/>
        </w:rPr>
        <w:t xml:space="preserve">have </w:t>
      </w:r>
      <w:r w:rsidRPr="001B5D56">
        <w:rPr>
          <w:rStyle w:val="StyleUnderline"/>
          <w:highlight w:val="green"/>
        </w:rPr>
        <w:t>historically avoid</w:t>
      </w:r>
      <w:r w:rsidRPr="00D363B7">
        <w:rPr>
          <w:rStyle w:val="StyleUnderline"/>
        </w:rPr>
        <w:t>ed</w:t>
      </w:r>
      <w:r w:rsidRPr="001B5D56">
        <w:rPr>
          <w:rStyle w:val="StyleUnderline"/>
          <w:highlight w:val="green"/>
        </w:rPr>
        <w:t xml:space="preserve"> going to war with each other</w:t>
      </w:r>
      <w:r w:rsidRPr="00086718">
        <w:rPr>
          <w:rStyle w:val="StyleUnderline"/>
        </w:rPr>
        <w:t xml:space="preserve"> — albeit narrowly.</w:t>
      </w:r>
    </w:p>
    <w:p w14:paraId="10604B1B" w14:textId="77777777" w:rsidR="003B264C" w:rsidRPr="00086718" w:rsidRDefault="003B264C" w:rsidP="003B264C">
      <w:pPr>
        <w:rPr>
          <w:sz w:val="10"/>
          <w:szCs w:val="10"/>
        </w:rPr>
      </w:pPr>
      <w:proofErr w:type="spellStart"/>
      <w:r w:rsidRPr="00086718">
        <w:rPr>
          <w:sz w:val="10"/>
          <w:szCs w:val="10"/>
        </w:rPr>
        <w:t>Cockell</w:t>
      </w:r>
      <w:proofErr w:type="spellEnd"/>
      <w:r w:rsidRPr="00086718">
        <w:rPr>
          <w:sz w:val="10"/>
          <w:szCs w:val="10"/>
        </w:rPr>
        <w:t xml:space="preserve"> doesn’t just consider the political endgame of space movement. He thinks about how things get there. It turns out that it would be relatively easy for a despot like the Emperor to rise to power because of the distances between star systems. “If the speed of light sets a real limit to information exchange, then planetary outposts are likely to be places where there can be no rapid free exchange of information from outside,” Professor </w:t>
      </w:r>
      <w:proofErr w:type="spellStart"/>
      <w:r w:rsidRPr="00086718">
        <w:rPr>
          <w:sz w:val="10"/>
          <w:szCs w:val="10"/>
        </w:rPr>
        <w:t>Cockell</w:t>
      </w:r>
      <w:proofErr w:type="spellEnd"/>
      <w:r w:rsidRPr="00086718">
        <w:rPr>
          <w:sz w:val="10"/>
          <w:szCs w:val="10"/>
        </w:rPr>
        <w:t xml:space="preserve"> points out.</w:t>
      </w:r>
    </w:p>
    <w:p w14:paraId="592DFD3C" w14:textId="77777777" w:rsidR="003B264C" w:rsidRPr="00086718" w:rsidRDefault="003B264C" w:rsidP="003B264C">
      <w:pPr>
        <w:rPr>
          <w:sz w:val="10"/>
          <w:szCs w:val="10"/>
        </w:rPr>
      </w:pPr>
      <w:r w:rsidRPr="00086718">
        <w:rPr>
          <w:sz w:val="10"/>
          <w:szCs w:val="10"/>
        </w:rPr>
        <w:t>This means that the amounts of information an average person receives in a galaxy like Star Wars of Dune is limited to begin with and that the interplanetary distances “make it easier to control the extent of incoming information.” The divide part of “divide and conquer” is relatively simple.</w:t>
      </w:r>
    </w:p>
    <w:p w14:paraId="5458CA00" w14:textId="77777777" w:rsidR="003B264C" w:rsidRPr="00086718" w:rsidRDefault="003B264C" w:rsidP="003B264C">
      <w:pPr>
        <w:rPr>
          <w:sz w:val="10"/>
          <w:szCs w:val="10"/>
        </w:rPr>
      </w:pPr>
      <w:r w:rsidRPr="00086718">
        <w:rPr>
          <w:sz w:val="10"/>
          <w:szCs w:val="10"/>
        </w:rPr>
        <w:t xml:space="preserve">Still, if we hew closer to science fiction scenarios in which the space-action remains modest, laser and explosion style revolutions seem less and less likely. In Robert A. Heinlein’s novel The Moon is a Harsh Mistress a disenfranchised lunar </w:t>
      </w:r>
      <w:proofErr w:type="gramStart"/>
      <w:r w:rsidRPr="00086718">
        <w:rPr>
          <w:sz w:val="10"/>
          <w:szCs w:val="10"/>
        </w:rPr>
        <w:t>colonists</w:t>
      </w:r>
      <w:proofErr w:type="gramEnd"/>
      <w:r w:rsidRPr="00086718">
        <w:rPr>
          <w:sz w:val="10"/>
          <w:szCs w:val="10"/>
        </w:rPr>
        <w:t xml:space="preserve"> revolt. In the Expanse, asteroid belt denizens get increasingly unruly about their second-class citizen status. Babylon 5 features Martians rising up against the People (their ancestors) on Earth. </w:t>
      </w:r>
      <w:proofErr w:type="spellStart"/>
      <w:r w:rsidRPr="00086718">
        <w:rPr>
          <w:sz w:val="10"/>
          <w:szCs w:val="10"/>
        </w:rPr>
        <w:t>Cockell</w:t>
      </w:r>
      <w:proofErr w:type="spellEnd"/>
      <w:r w:rsidRPr="00086718">
        <w:rPr>
          <w:sz w:val="10"/>
          <w:szCs w:val="10"/>
        </w:rPr>
        <w:t xml:space="preserve"> says these depictions of “an outpost seeking to reduce the power or influence of an overbearing authority” are the most realistic stories in science fiction. Yet, </w:t>
      </w:r>
      <w:proofErr w:type="spellStart"/>
      <w:r w:rsidRPr="00086718">
        <w:rPr>
          <w:sz w:val="10"/>
          <w:szCs w:val="10"/>
        </w:rPr>
        <w:t>Cockell</w:t>
      </w:r>
      <w:proofErr w:type="spellEnd"/>
      <w:r w:rsidRPr="00086718">
        <w:rPr>
          <w:sz w:val="10"/>
          <w:szCs w:val="10"/>
        </w:rPr>
        <w:t xml:space="preserve"> points out that it doesn’t make a huge amount of sense for a powerful group of space people to marginalize a group charged with the colonization or settlement of less accessible world very wise. If colonial history is any indication, the people at the fringes will most likely be there to supply the bulk of the population with something they need or desperately want.</w:t>
      </w:r>
    </w:p>
    <w:p w14:paraId="6D4A4EB8" w14:textId="77777777" w:rsidR="003B264C" w:rsidRPr="00086718" w:rsidRDefault="003B264C" w:rsidP="003B264C">
      <w:pPr>
        <w:rPr>
          <w:sz w:val="10"/>
          <w:szCs w:val="10"/>
        </w:rPr>
      </w:pPr>
      <w:r w:rsidRPr="00086718">
        <w:rPr>
          <w:sz w:val="10"/>
          <w:szCs w:val="10"/>
        </w:rPr>
        <w:t xml:space="preserve">“I would have thought there would be a strong incentive for minimizing economic differences because of the very strong interdependence required to live in space,” </w:t>
      </w:r>
      <w:proofErr w:type="spellStart"/>
      <w:r w:rsidRPr="00086718">
        <w:rPr>
          <w:sz w:val="10"/>
          <w:szCs w:val="10"/>
        </w:rPr>
        <w:t>Cockell</w:t>
      </w:r>
      <w:proofErr w:type="spellEnd"/>
      <w:r w:rsidRPr="00086718">
        <w:rPr>
          <w:sz w:val="10"/>
          <w:szCs w:val="10"/>
        </w:rPr>
        <w:t xml:space="preserve"> says. “Treating people who make the oxygen you breathe as slaves does not seem a good policy.”</w:t>
      </w:r>
    </w:p>
    <w:p w14:paraId="56BAD830" w14:textId="77777777" w:rsidR="003B264C" w:rsidRPr="00086718" w:rsidRDefault="003B264C" w:rsidP="003B264C">
      <w:pPr>
        <w:rPr>
          <w:sz w:val="10"/>
          <w:szCs w:val="10"/>
        </w:rPr>
      </w:pPr>
      <w:r w:rsidRPr="00086718">
        <w:rPr>
          <w:sz w:val="10"/>
          <w:szCs w:val="10"/>
        </w:rPr>
        <w:t xml:space="preserve">Let’s imagine an Elysium-style space station, or even a Babylon 5-esque set-up. A certain amount of people </w:t>
      </w:r>
      <w:proofErr w:type="gramStart"/>
      <w:r w:rsidRPr="00086718">
        <w:rPr>
          <w:sz w:val="10"/>
          <w:szCs w:val="10"/>
        </w:rPr>
        <w:t>are</w:t>
      </w:r>
      <w:proofErr w:type="gramEnd"/>
      <w:r w:rsidRPr="00086718">
        <w:rPr>
          <w:sz w:val="10"/>
          <w:szCs w:val="10"/>
        </w:rPr>
        <w:t xml:space="preserve"> living in the comfort of artificial gravity and running water, and oxygen, and another part of population has been marginalized to keep these things running. Would they start zapping people or blowing enemies out of various airlocks?</w:t>
      </w:r>
    </w:p>
    <w:p w14:paraId="59048047" w14:textId="77777777" w:rsidR="003B264C" w:rsidRPr="00086718" w:rsidRDefault="003B264C" w:rsidP="003B264C">
      <w:pPr>
        <w:rPr>
          <w:sz w:val="10"/>
          <w:szCs w:val="10"/>
        </w:rPr>
      </w:pPr>
      <w:r w:rsidRPr="00086718">
        <w:rPr>
          <w:sz w:val="10"/>
          <w:szCs w:val="10"/>
        </w:rPr>
        <w:t xml:space="preserve">“A bunch of people refusing to tend to the oxygen producing machines - just not turning up to work could be non-violent but very </w:t>
      </w:r>
      <w:proofErr w:type="spellStart"/>
      <w:r w:rsidRPr="00086718">
        <w:rPr>
          <w:sz w:val="10"/>
          <w:szCs w:val="10"/>
        </w:rPr>
        <w:t>very</w:t>
      </w:r>
      <w:proofErr w:type="spellEnd"/>
      <w:r w:rsidRPr="00086718">
        <w:rPr>
          <w:sz w:val="10"/>
          <w:szCs w:val="10"/>
        </w:rPr>
        <w:t xml:space="preserve"> politically powerful,” </w:t>
      </w:r>
      <w:proofErr w:type="spellStart"/>
      <w:r w:rsidRPr="00086718">
        <w:rPr>
          <w:sz w:val="10"/>
          <w:szCs w:val="10"/>
        </w:rPr>
        <w:t>Cockell</w:t>
      </w:r>
      <w:proofErr w:type="spellEnd"/>
      <w:r w:rsidRPr="00086718">
        <w:rPr>
          <w:sz w:val="10"/>
          <w:szCs w:val="10"/>
        </w:rPr>
        <w:t xml:space="preserve"> said, “Under such a strike, the authorities are under strong pressure to resolve the conflict without force and before people are deprived of something vital.”</w:t>
      </w:r>
    </w:p>
    <w:p w14:paraId="1CBA11A4" w14:textId="77777777" w:rsidR="003B264C" w:rsidRDefault="003B264C" w:rsidP="003B264C">
      <w:pPr>
        <w:rPr>
          <w:rStyle w:val="StyleUnderline"/>
        </w:rPr>
      </w:pPr>
      <w:r w:rsidRPr="00086718">
        <w:t xml:space="preserve">In this way, living in a space station, or a space colony could theoretically create an insanely positive form of dissent which we haven’t yet glimpsed here on Earth. </w:t>
      </w:r>
      <w:r w:rsidRPr="001B5D56">
        <w:rPr>
          <w:rStyle w:val="StyleUnderline"/>
          <w:highlight w:val="green"/>
        </w:rPr>
        <w:t xml:space="preserve">Peaceful governing in space is </w:t>
      </w:r>
      <w:r w:rsidRPr="00D363B7">
        <w:rPr>
          <w:rStyle w:val="StyleUnderline"/>
        </w:rPr>
        <w:t xml:space="preserve">something which </w:t>
      </w:r>
      <w:proofErr w:type="spellStart"/>
      <w:r w:rsidRPr="00D363B7">
        <w:rPr>
          <w:rStyle w:val="StyleUnderline"/>
        </w:rPr>
        <w:t>Cockell</w:t>
      </w:r>
      <w:proofErr w:type="spellEnd"/>
      <w:r w:rsidRPr="00D363B7">
        <w:rPr>
          <w:rStyle w:val="StyleUnderline"/>
        </w:rPr>
        <w:t xml:space="preserve"> describes as “</w:t>
      </w:r>
      <w:r w:rsidRPr="001B5D56">
        <w:rPr>
          <w:rStyle w:val="StyleUnderline"/>
          <w:highlight w:val="green"/>
        </w:rPr>
        <w:t>vital</w:t>
      </w:r>
      <w:r w:rsidRPr="00D363B7">
        <w:rPr>
          <w:rStyle w:val="StyleUnderline"/>
        </w:rPr>
        <w:t>,”</w:t>
      </w:r>
      <w:r w:rsidRPr="001B5D56">
        <w:rPr>
          <w:rStyle w:val="StyleUnderline"/>
          <w:highlight w:val="green"/>
        </w:rPr>
        <w:t xml:space="preserve"> since to live in space is to live somewhere </w:t>
      </w:r>
      <w:r w:rsidRPr="00D363B7">
        <w:rPr>
          <w:rStyle w:val="StyleUnderline"/>
        </w:rPr>
        <w:t xml:space="preserve">where the “the environment is instantaneously </w:t>
      </w:r>
      <w:r w:rsidRPr="001B5D56">
        <w:rPr>
          <w:rStyle w:val="StyleUnderline"/>
          <w:highlight w:val="green"/>
        </w:rPr>
        <w:t>lethal</w:t>
      </w:r>
      <w:r w:rsidRPr="00D363B7">
        <w:rPr>
          <w:rStyle w:val="StyleUnderline"/>
        </w:rPr>
        <w:t xml:space="preserve">.” </w:t>
      </w:r>
      <w:proofErr w:type="gramStart"/>
      <w:r w:rsidRPr="00D363B7">
        <w:rPr>
          <w:rStyle w:val="StyleUnderline"/>
        </w:rPr>
        <w:t>It’s</w:t>
      </w:r>
      <w:proofErr w:type="gramEnd"/>
      <w:r w:rsidRPr="00D363B7">
        <w:rPr>
          <w:rStyle w:val="StyleUnderline"/>
        </w:rPr>
        <w:t xml:space="preserve"> very likely</w:t>
      </w:r>
      <w:r w:rsidRPr="001B5D56">
        <w:rPr>
          <w:rStyle w:val="StyleUnderline"/>
          <w:highlight w:val="green"/>
        </w:rPr>
        <w:t xml:space="preserve"> future </w:t>
      </w:r>
      <w:r w:rsidRPr="00D363B7">
        <w:rPr>
          <w:rStyle w:val="StyleUnderline"/>
        </w:rPr>
        <w:t xml:space="preserve">space </w:t>
      </w:r>
      <w:r w:rsidRPr="001B5D56">
        <w:rPr>
          <w:rStyle w:val="StyleUnderline"/>
          <w:highlight w:val="green"/>
        </w:rPr>
        <w:t>colonists will have this</w:t>
      </w:r>
      <w:r w:rsidRPr="00D363B7">
        <w:rPr>
          <w:rStyle w:val="StyleUnderline"/>
        </w:rPr>
        <w:t xml:space="preserve"> in mind </w:t>
      </w:r>
      <w:r w:rsidRPr="001B5D56">
        <w:rPr>
          <w:rStyle w:val="StyleUnderline"/>
          <w:highlight w:val="green"/>
        </w:rPr>
        <w:t>as</w:t>
      </w:r>
      <w:r w:rsidRPr="00D363B7">
        <w:rPr>
          <w:rStyle w:val="StyleUnderline"/>
        </w:rPr>
        <w:t xml:space="preserve"> some knowledge of the inherent dangerousness of space seems like</w:t>
      </w:r>
      <w:r w:rsidRPr="001B5D56">
        <w:rPr>
          <w:rStyle w:val="StyleUnderline"/>
          <w:highlight w:val="green"/>
        </w:rPr>
        <w:t xml:space="preserve"> a prerequisite for </w:t>
      </w:r>
      <w:r w:rsidRPr="00D363B7">
        <w:rPr>
          <w:rStyle w:val="StyleUnderline"/>
        </w:rPr>
        <w:t xml:space="preserve">hypothetical </w:t>
      </w:r>
      <w:r w:rsidRPr="001B5D56">
        <w:rPr>
          <w:rStyle w:val="StyleUnderline"/>
          <w:highlight w:val="green"/>
        </w:rPr>
        <w:t>future</w:t>
      </w:r>
      <w:r w:rsidRPr="00D363B7">
        <w:rPr>
          <w:rStyle w:val="StyleUnderline"/>
        </w:rPr>
        <w:t xml:space="preserve"> space </w:t>
      </w:r>
      <w:r w:rsidRPr="001B5D56">
        <w:rPr>
          <w:rStyle w:val="StyleUnderline"/>
          <w:highlight w:val="green"/>
        </w:rPr>
        <w:t>colonists</w:t>
      </w:r>
      <w:r w:rsidRPr="00086718">
        <w:rPr>
          <w:rStyle w:val="StyleUnderline"/>
        </w:rPr>
        <w:t>.</w:t>
      </w:r>
    </w:p>
    <w:p w14:paraId="72DE79D5" w14:textId="77777777" w:rsidR="003B264C" w:rsidRPr="00086718" w:rsidRDefault="003B264C" w:rsidP="003B264C">
      <w:pPr>
        <w:pStyle w:val="Heading4"/>
      </w:pPr>
      <w:r w:rsidRPr="00086718">
        <w:t xml:space="preserve">Space colonization encourages healthcare innovations- solves diseases </w:t>
      </w:r>
    </w:p>
    <w:p w14:paraId="5BF4D065" w14:textId="77777777" w:rsidR="003B264C" w:rsidRPr="00086718" w:rsidRDefault="003B264C" w:rsidP="003B264C">
      <w:proofErr w:type="spellStart"/>
      <w:r w:rsidRPr="00086718">
        <w:rPr>
          <w:rStyle w:val="Style13ptBold"/>
        </w:rPr>
        <w:t>Donoviel</w:t>
      </w:r>
      <w:proofErr w:type="spellEnd"/>
      <w:r w:rsidRPr="00086718">
        <w:rPr>
          <w:rStyle w:val="Style13ptBold"/>
        </w:rPr>
        <w:t xml:space="preserve"> 19</w:t>
      </w:r>
      <w:r w:rsidRPr="00086718">
        <w:t xml:space="preserve"> (</w:t>
      </w:r>
      <w:proofErr w:type="spellStart"/>
      <w:r w:rsidRPr="00086718">
        <w:t>Dorit</w:t>
      </w:r>
      <w:proofErr w:type="spellEnd"/>
      <w:r w:rsidRPr="00086718">
        <w:t xml:space="preserve"> </w:t>
      </w:r>
      <w:proofErr w:type="spellStart"/>
      <w:r w:rsidRPr="00086718">
        <w:t>Donoviel</w:t>
      </w:r>
      <w:proofErr w:type="spellEnd"/>
      <w:r w:rsidRPr="00086718">
        <w:t>, 7-19-2019, "Space exploration is reinventing healthcare," [20+ years leadership experience as executive director of R&amp;D overseeing diverse areas of biomedical research from basic to applied science, drug discovery, and technology development. Executing a multi-</w:t>
      </w:r>
      <w:proofErr w:type="gramStart"/>
      <w:r w:rsidRPr="00086718">
        <w:t>million dollar</w:t>
      </w:r>
      <w:proofErr w:type="gramEnd"/>
      <w:r w:rsidRPr="00086718">
        <w:t xml:space="preserve"> national research portfolio of grants addressing the plethora of physiological and behavioral challenges of humans in space. Executive Director, Translational Research Institute for Space Health at Baylor College of Medicine] The Hill, </w:t>
      </w:r>
      <w:r w:rsidRPr="0038658C">
        <w:t>https://thehill.com/opinion/technology/453853-space-exploration-is-reinventing-healthcare</w:t>
      </w:r>
      <w:r w:rsidRPr="00086718">
        <w:t>) TDI</w:t>
      </w:r>
    </w:p>
    <w:p w14:paraId="59EBA1CF" w14:textId="77777777" w:rsidR="003B264C" w:rsidRPr="00086718" w:rsidRDefault="003B264C" w:rsidP="003B264C">
      <w:pPr>
        <w:rPr>
          <w:rStyle w:val="Emphasis"/>
        </w:rPr>
      </w:pPr>
      <w:r w:rsidRPr="00086718">
        <w:t xml:space="preserve">Though many do not realize it, humans have been living and working in space continuously for the past two decades. </w:t>
      </w:r>
      <w:r w:rsidRPr="00086718">
        <w:rPr>
          <w:rStyle w:val="Emphasis"/>
        </w:rPr>
        <w:t xml:space="preserve">The </w:t>
      </w:r>
      <w:r w:rsidRPr="001B5D56">
        <w:rPr>
          <w:rStyle w:val="Emphasis"/>
          <w:highlight w:val="green"/>
        </w:rPr>
        <w:t>conditions of spaceflight</w:t>
      </w:r>
      <w:r w:rsidRPr="00086718">
        <w:rPr>
          <w:rStyle w:val="Emphasis"/>
        </w:rPr>
        <w:t xml:space="preserve"> have </w:t>
      </w:r>
      <w:r w:rsidRPr="001B5D56">
        <w:rPr>
          <w:rStyle w:val="Emphasis"/>
          <w:highlight w:val="green"/>
        </w:rPr>
        <w:t>accelerated</w:t>
      </w:r>
      <w:r w:rsidRPr="00086718">
        <w:rPr>
          <w:rStyle w:val="Emphasis"/>
        </w:rPr>
        <w:t xml:space="preserve"> our </w:t>
      </w:r>
      <w:r w:rsidRPr="001B5D56">
        <w:rPr>
          <w:rStyle w:val="Emphasis"/>
          <w:highlight w:val="green"/>
        </w:rPr>
        <w:t>ability to study</w:t>
      </w:r>
      <w:r w:rsidRPr="00086718">
        <w:rPr>
          <w:rStyle w:val="Emphasis"/>
        </w:rPr>
        <w:t xml:space="preserve"> progressive degenerative </w:t>
      </w:r>
      <w:r w:rsidRPr="001B5D56">
        <w:rPr>
          <w:rStyle w:val="Emphasis"/>
          <w:highlight w:val="green"/>
        </w:rPr>
        <w:t>diseases</w:t>
      </w:r>
      <w:r w:rsidRPr="00086718">
        <w:t xml:space="preserve">. </w:t>
      </w:r>
      <w:r w:rsidRPr="00086718">
        <w:rPr>
          <w:rStyle w:val="Emphasis"/>
        </w:rPr>
        <w:t xml:space="preserve">This novel paradigm of understanding human physiology under the stresses of living in space </w:t>
      </w:r>
      <w:r w:rsidRPr="001B5D56">
        <w:rPr>
          <w:rStyle w:val="Emphasis"/>
          <w:highlight w:val="green"/>
        </w:rPr>
        <w:t>holds</w:t>
      </w:r>
      <w:r w:rsidRPr="00086718">
        <w:rPr>
          <w:rStyle w:val="Emphasis"/>
        </w:rPr>
        <w:t xml:space="preserve"> great </w:t>
      </w:r>
      <w:r w:rsidRPr="001B5D56">
        <w:rPr>
          <w:rStyle w:val="Emphasis"/>
          <w:highlight w:val="green"/>
        </w:rPr>
        <w:t xml:space="preserve">promise for </w:t>
      </w:r>
      <w:r w:rsidRPr="00D363B7">
        <w:rPr>
          <w:rStyle w:val="Emphasis"/>
        </w:rPr>
        <w:t>new</w:t>
      </w:r>
      <w:r w:rsidRPr="00086718">
        <w:rPr>
          <w:rStyle w:val="Emphasis"/>
        </w:rPr>
        <w:t xml:space="preserve"> sources of medical </w:t>
      </w:r>
      <w:r w:rsidRPr="00D363B7">
        <w:rPr>
          <w:rStyle w:val="Emphasis"/>
        </w:rPr>
        <w:t>breakthroughs</w:t>
      </w:r>
      <w:r w:rsidRPr="00086718">
        <w:rPr>
          <w:rStyle w:val="Emphasis"/>
        </w:rPr>
        <w:t xml:space="preserve"> for </w:t>
      </w:r>
      <w:r w:rsidRPr="001B5D56">
        <w:rPr>
          <w:rStyle w:val="Emphasis"/>
          <w:highlight w:val="green"/>
        </w:rPr>
        <w:t>Earth</w:t>
      </w:r>
      <w:r w:rsidRPr="00086718">
        <w:rPr>
          <w:rStyle w:val="Emphasis"/>
        </w:rPr>
        <w:t>.</w:t>
      </w:r>
    </w:p>
    <w:p w14:paraId="3FAB6A5A" w14:textId="77777777" w:rsidR="003B264C" w:rsidRPr="00086718" w:rsidRDefault="003B264C" w:rsidP="003B264C">
      <w:pPr>
        <w:rPr>
          <w:rStyle w:val="Emphasis"/>
        </w:rPr>
      </w:pPr>
      <w:r w:rsidRPr="00086718">
        <w:t>Although astronauts are carefully selected to be exceptionally healthy and exhibit peak physical and mental performance, after only four to six months in space, they can develop numerous medical </w:t>
      </w:r>
      <w:r w:rsidRPr="0038658C">
        <w:t>conditions</w:t>
      </w:r>
      <w:r w:rsidRPr="00086718">
        <w:t xml:space="preserve">. Without appropriate exercise, they lose bone and muscle mass. They become prone to developing kidney stones. Their hearts become deconditioned. Their blood vessels stiffen. A subset of astronauts </w:t>
      </w:r>
      <w:proofErr w:type="gramStart"/>
      <w:r w:rsidRPr="00086718">
        <w:t>develop</w:t>
      </w:r>
      <w:proofErr w:type="gramEnd"/>
      <w:r w:rsidRPr="00086718">
        <w:t xml:space="preserve"> a swelling of the optic nerve and possibly an increase in pressure on the brain. Even dormant viruses become activated, alongside changes to the immune system. </w:t>
      </w:r>
      <w:r w:rsidRPr="00086718">
        <w:rPr>
          <w:rStyle w:val="Emphasis"/>
        </w:rPr>
        <w:t>There is a sense of urgency to solve these problems if we are to send humans to Mars and return them safely in the next decade or two.</w:t>
      </w:r>
    </w:p>
    <w:p w14:paraId="2E1BC49B" w14:textId="77777777" w:rsidR="003B264C" w:rsidRPr="00086718" w:rsidRDefault="003B264C" w:rsidP="003B264C">
      <w:r w:rsidRPr="00086718">
        <w:t xml:space="preserve">This is why </w:t>
      </w:r>
      <w:r w:rsidRPr="001B5D56">
        <w:rPr>
          <w:rStyle w:val="Emphasis"/>
          <w:highlight w:val="green"/>
        </w:rPr>
        <w:t xml:space="preserve">NASA is investing in </w:t>
      </w:r>
      <w:r w:rsidRPr="00D363B7">
        <w:rPr>
          <w:rStyle w:val="Emphasis"/>
        </w:rPr>
        <w:t xml:space="preserve">cutting-edge </w:t>
      </w:r>
      <w:r w:rsidRPr="001B5D56">
        <w:rPr>
          <w:rStyle w:val="Emphasis"/>
          <w:highlight w:val="green"/>
        </w:rPr>
        <w:t>research for human health</w:t>
      </w:r>
      <w:r w:rsidRPr="00086718">
        <w:t xml:space="preserve"> </w:t>
      </w:r>
      <w:r w:rsidRPr="00086718">
        <w:rPr>
          <w:rStyle w:val="Emphasis"/>
        </w:rPr>
        <w:t>and performance including high-risk high-reward approaches funded through the Translational Research institute for Space Health (TRISH).</w:t>
      </w:r>
      <w:r w:rsidRPr="00086718">
        <w:t xml:space="preserve"> Supporting potentially ground-breaking innovations requires a leap of faith in the right direction.</w:t>
      </w:r>
    </w:p>
    <w:p w14:paraId="7A5233D7" w14:textId="77777777" w:rsidR="003B264C" w:rsidRPr="00086718" w:rsidRDefault="003B264C" w:rsidP="003B264C">
      <w:r w:rsidRPr="001B5D56">
        <w:rPr>
          <w:rStyle w:val="Emphasis"/>
          <w:highlight w:val="green"/>
        </w:rPr>
        <w:t>Keeping astronauts healthy</w:t>
      </w:r>
      <w:r w:rsidRPr="00086718">
        <w:rPr>
          <w:rStyle w:val="Emphasis"/>
        </w:rPr>
        <w:t xml:space="preserve"> during deep space exploration missions — where there are no hospitals and no medical specialists — </w:t>
      </w:r>
      <w:r w:rsidRPr="001B5D56">
        <w:rPr>
          <w:rStyle w:val="Emphasis"/>
          <w:highlight w:val="green"/>
        </w:rPr>
        <w:t>requires</w:t>
      </w:r>
      <w:r w:rsidRPr="00086718">
        <w:rPr>
          <w:rStyle w:val="Emphasis"/>
        </w:rPr>
        <w:t xml:space="preserve"> a </w:t>
      </w:r>
      <w:r w:rsidRPr="001B5D56">
        <w:rPr>
          <w:rStyle w:val="Emphasis"/>
          <w:highlight w:val="green"/>
        </w:rPr>
        <w:t>different</w:t>
      </w:r>
      <w:r w:rsidRPr="00086718">
        <w:rPr>
          <w:rStyle w:val="Emphasis"/>
        </w:rPr>
        <w:t xml:space="preserve"> paradigm for </w:t>
      </w:r>
      <w:r w:rsidRPr="001B5D56">
        <w:rPr>
          <w:rStyle w:val="Emphasis"/>
          <w:highlight w:val="green"/>
        </w:rPr>
        <w:t>healthcare</w:t>
      </w:r>
      <w:r w:rsidRPr="00086718">
        <w:t>.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w:t>
      </w:r>
    </w:p>
    <w:p w14:paraId="3E9BAE86" w14:textId="77777777" w:rsidR="003B264C" w:rsidRPr="00086718" w:rsidRDefault="003B264C" w:rsidP="003B264C">
      <w:r w:rsidRPr="00086718">
        <w:t xml:space="preserve">Therefore, astronauts will need to detect even the most subtle changes in their own health status early enough to prevent disease. </w:t>
      </w:r>
      <w:r w:rsidRPr="00086718">
        <w:rPr>
          <w:rStyle w:val="Emphasis"/>
        </w:rPr>
        <w:t>This requires a healthcare paradigm of predicting, preventing and mitigating ailments by intervening early</w:t>
      </w:r>
      <w:r w:rsidRPr="00086718">
        <w:t>.</w:t>
      </w:r>
    </w:p>
    <w:p w14:paraId="75832869" w14:textId="77777777" w:rsidR="003B264C" w:rsidRPr="00086718" w:rsidRDefault="003B264C" w:rsidP="003B264C">
      <w:pPr>
        <w:rPr>
          <w:rStyle w:val="Emphasis"/>
        </w:rPr>
      </w:pPr>
      <w:r w:rsidRPr="00086718">
        <w:t xml:space="preserve">This means enabling monitoring, diagnostic and therapeutic medical capabilities that are simple to use, safe, robust and miniaturized. Additionally, </w:t>
      </w:r>
      <w:r w:rsidRPr="00086718">
        <w:rPr>
          <w:rStyle w:val="Emphasis"/>
        </w:rPr>
        <w:t>what will work in a small spacecraft in the hands of an engineer is also likely to work in a community clinic with limited resources</w:t>
      </w:r>
      <w:r w:rsidRPr="00086718">
        <w:t xml:space="preserve">. Or </w:t>
      </w:r>
      <w:r w:rsidRPr="00086718">
        <w:rPr>
          <w:rStyle w:val="Emphasis"/>
        </w:rPr>
        <w:t>even in our homes</w:t>
      </w:r>
      <w:r w:rsidRPr="00086718">
        <w:t xml:space="preserve">. </w:t>
      </w:r>
      <w:r w:rsidRPr="001B5D56">
        <w:rPr>
          <w:rStyle w:val="Emphasis"/>
          <w:highlight w:val="green"/>
        </w:rPr>
        <w:t>This</w:t>
      </w:r>
      <w:r w:rsidRPr="00086718">
        <w:t xml:space="preserve"> </w:t>
      </w:r>
      <w:r w:rsidRPr="00086718">
        <w:rPr>
          <w:rStyle w:val="Emphasis"/>
        </w:rPr>
        <w:t xml:space="preserve">different </w:t>
      </w:r>
      <w:r w:rsidRPr="001B5D56">
        <w:rPr>
          <w:rStyle w:val="Emphasis"/>
          <w:highlight w:val="green"/>
        </w:rPr>
        <w:t>approach to healthcare can</w:t>
      </w:r>
      <w:r w:rsidRPr="00086718">
        <w:rPr>
          <w:rStyle w:val="Emphasis"/>
        </w:rPr>
        <w:t xml:space="preserve"> help </w:t>
      </w:r>
      <w:r w:rsidRPr="001B5D56">
        <w:rPr>
          <w:rStyle w:val="Emphasis"/>
          <w:highlight w:val="green"/>
        </w:rPr>
        <w:t xml:space="preserve">save lives </w:t>
      </w:r>
      <w:r w:rsidRPr="00D363B7">
        <w:rPr>
          <w:rStyle w:val="Emphasis"/>
        </w:rPr>
        <w:t xml:space="preserve">and reduce costs — </w:t>
      </w:r>
      <w:r w:rsidRPr="001B5D56">
        <w:rPr>
          <w:rStyle w:val="Emphasis"/>
          <w:highlight w:val="green"/>
        </w:rPr>
        <w:t>at a global level</w:t>
      </w:r>
      <w:r w:rsidRPr="00086718">
        <w:rPr>
          <w:rStyle w:val="Emphasis"/>
        </w:rPr>
        <w:t>.</w:t>
      </w:r>
    </w:p>
    <w:p w14:paraId="43B24D43" w14:textId="77777777" w:rsidR="003B264C" w:rsidRPr="00086718" w:rsidRDefault="003B264C" w:rsidP="003B264C">
      <w:pPr>
        <w:rPr>
          <w:rStyle w:val="Emphasis"/>
        </w:rPr>
      </w:pPr>
      <w:r w:rsidRPr="00086718">
        <w:rPr>
          <w:rStyle w:val="Emphasis"/>
        </w:rPr>
        <w:t>Space demands the best in healthcare innovations</w:t>
      </w:r>
      <w:r w:rsidRPr="00086718">
        <w:t xml:space="preserve">, focusing on prevention and early intervention using smart, creative solutions. </w:t>
      </w:r>
      <w:r w:rsidRPr="00086718">
        <w:rPr>
          <w:rStyle w:val="Emphasis"/>
        </w:rPr>
        <w:t xml:space="preserve">On a mission to Mars, </w:t>
      </w:r>
      <w:r w:rsidRPr="001B5D56">
        <w:rPr>
          <w:rStyle w:val="Emphasis"/>
          <w:highlight w:val="green"/>
        </w:rPr>
        <w:t xml:space="preserve">blood tests will be done in </w:t>
      </w:r>
      <w:r w:rsidRPr="00D363B7">
        <w:rPr>
          <w:rStyle w:val="Emphasis"/>
        </w:rPr>
        <w:t xml:space="preserve">a matter of </w:t>
      </w:r>
      <w:r w:rsidRPr="001B5D56">
        <w:rPr>
          <w:rStyle w:val="Emphasis"/>
          <w:highlight w:val="green"/>
        </w:rPr>
        <w:t>minutes,</w:t>
      </w:r>
      <w:r w:rsidRPr="00086718">
        <w:rPr>
          <w:rStyle w:val="Emphasis"/>
        </w:rPr>
        <w:t xml:space="preserve"> by the patient, on a single drop of blood. A trained and adaptive computer algorithm will track health status based on a variety of physiological parameters and alert astronauts when important deviations from normal become evident.</w:t>
      </w:r>
    </w:p>
    <w:p w14:paraId="2A4AECC4" w14:textId="77777777" w:rsidR="003B264C" w:rsidRPr="00086718" w:rsidRDefault="003B264C" w:rsidP="003B264C">
      <w:r w:rsidRPr="00086718">
        <w:rPr>
          <w:rStyle w:val="Emphasis"/>
        </w:rPr>
        <w:t xml:space="preserve">Automated </w:t>
      </w:r>
      <w:r w:rsidRPr="001B5D56">
        <w:rPr>
          <w:rStyle w:val="Emphasis"/>
          <w:highlight w:val="green"/>
        </w:rPr>
        <w:t xml:space="preserve">eye exams will be </w:t>
      </w:r>
      <w:r w:rsidRPr="00D363B7">
        <w:rPr>
          <w:rStyle w:val="Emphasis"/>
        </w:rPr>
        <w:t xml:space="preserve">performed by the astronauts on themselves </w:t>
      </w:r>
      <w:r w:rsidRPr="001B5D56">
        <w:rPr>
          <w:rStyle w:val="Emphasis"/>
          <w:highlight w:val="green"/>
        </w:rPr>
        <w:t xml:space="preserve">and </w:t>
      </w:r>
      <w:r w:rsidRPr="00D363B7">
        <w:rPr>
          <w:rStyle w:val="Emphasis"/>
        </w:rPr>
        <w:t xml:space="preserve">images </w:t>
      </w:r>
      <w:r w:rsidRPr="001B5D56">
        <w:rPr>
          <w:rStyle w:val="Emphasis"/>
          <w:highlight w:val="green"/>
        </w:rPr>
        <w:t xml:space="preserve">will be </w:t>
      </w:r>
      <w:r w:rsidRPr="00D363B7">
        <w:rPr>
          <w:rStyle w:val="Emphasis"/>
        </w:rPr>
        <w:t>analyzed by a compute</w:t>
      </w:r>
      <w:r w:rsidRPr="001B5D56">
        <w:rPr>
          <w:rStyle w:val="Emphasis"/>
          <w:highlight w:val="green"/>
        </w:rPr>
        <w:t>r for changes</w:t>
      </w:r>
      <w:r w:rsidRPr="00086718">
        <w:rPr>
          <w:rStyle w:val="Emphasis"/>
        </w:rPr>
        <w:t>. Customized medications will be tailor-made for the patient on the spot. If a minor medical procedure is required, the caregiver will learn and practice beforehand using augmented reality tools</w:t>
      </w:r>
      <w:r w:rsidRPr="00086718">
        <w:t xml:space="preserve"> and software </w:t>
      </w:r>
      <w:r w:rsidRPr="0038658C">
        <w:t>simulations</w:t>
      </w:r>
      <w:r w:rsidRPr="00086718">
        <w:t xml:space="preserve"> adjusted for zero-gravity.</w:t>
      </w:r>
    </w:p>
    <w:p w14:paraId="1769E47C" w14:textId="77777777" w:rsidR="003B264C" w:rsidRPr="00086718" w:rsidRDefault="003B264C" w:rsidP="003B264C">
      <w:pPr>
        <w:rPr>
          <w:rStyle w:val="Emphasis"/>
        </w:rPr>
      </w:pPr>
      <w:r w:rsidRPr="001B5D56">
        <w:rPr>
          <w:rStyle w:val="Emphasis"/>
          <w:highlight w:val="green"/>
        </w:rPr>
        <w:t>Kidney stones will be found early and treated quickly</w:t>
      </w:r>
      <w:r w:rsidRPr="00086718">
        <w:rPr>
          <w:rStyle w:val="Emphasis"/>
        </w:rPr>
        <w:t xml:space="preserve"> and painlessly using ultrasound to “push” them out of the kidney so they can be cleared naturally with urination. Sleep and mood will be improved using sound stimulation and health will be improved by individualized diets which will be enriched with high-nutrient plants grown efficiently within a small footprint.</w:t>
      </w:r>
      <w:r w:rsidRPr="00086718">
        <w:t xml:space="preserve"> Most importantly, </w:t>
      </w:r>
      <w:r w:rsidRPr="00D363B7">
        <w:rPr>
          <w:rStyle w:val="Emphasis"/>
        </w:rPr>
        <w:t xml:space="preserve">all these </w:t>
      </w:r>
      <w:r w:rsidRPr="001B5D56">
        <w:rPr>
          <w:rStyle w:val="Emphasis"/>
          <w:highlight w:val="green"/>
        </w:rPr>
        <w:t>advances have</w:t>
      </w:r>
      <w:r w:rsidRPr="00D363B7">
        <w:rPr>
          <w:rStyle w:val="Emphasis"/>
        </w:rPr>
        <w:t xml:space="preserve"> clear and </w:t>
      </w:r>
      <w:r w:rsidRPr="001B5D56">
        <w:rPr>
          <w:rStyle w:val="Emphasis"/>
          <w:highlight w:val="green"/>
        </w:rPr>
        <w:t>important applications on Earth.</w:t>
      </w:r>
    </w:p>
    <w:p w14:paraId="546F353F" w14:textId="77777777" w:rsidR="003B264C" w:rsidRDefault="003B264C" w:rsidP="003B264C">
      <w:pPr>
        <w:rPr>
          <w:rStyle w:val="Emphasis"/>
        </w:rPr>
      </w:pPr>
      <w:r w:rsidRPr="00086718">
        <w:rPr>
          <w:rStyle w:val="Emphasis"/>
        </w:rPr>
        <w:t>Space</w:t>
      </w:r>
      <w:r w:rsidRPr="00086718">
        <w:t xml:space="preserve"> exploration </w:t>
      </w:r>
      <w:r w:rsidRPr="00086718">
        <w:rPr>
          <w:rStyle w:val="Emphasis"/>
        </w:rPr>
        <w:t>has already yielded hundreds of inventions that filled our arsenal for fighting diseases</w:t>
      </w:r>
      <w:r w:rsidRPr="00086718">
        <w:t xml:space="preserve">. To land women and men on Mars and return them healthy, </w:t>
      </w:r>
      <w:r w:rsidRPr="00086718">
        <w:rPr>
          <w:rStyle w:val="Emphasis"/>
        </w:rPr>
        <w:t>we must reinvent healthcare. The positive consequences of this work will impact all of humanity</w:t>
      </w:r>
      <w:r w:rsidRPr="00086718">
        <w:t xml:space="preserve">. The spirit of Apollo is alive and well in space health research today. </w:t>
      </w:r>
      <w:r w:rsidRPr="00086718">
        <w:rPr>
          <w:rStyle w:val="Emphasis"/>
        </w:rPr>
        <w:t>And for science, medicine and technology pioneers, our most important work is still ahead.</w:t>
      </w:r>
    </w:p>
    <w:p w14:paraId="5506E324" w14:textId="77777777" w:rsidR="003B264C" w:rsidRPr="0044383B" w:rsidRDefault="003B264C" w:rsidP="003B264C">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0444D192" w14:textId="77777777" w:rsidR="003B264C" w:rsidRPr="00261B7E" w:rsidRDefault="003B264C" w:rsidP="003B264C">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r w:rsidRPr="0083027A">
        <w:t>https://www.news-medical.net/news/20210419/Humans-versus-viruses-Can-we-avoid-extinction-in-near-future.aspx</w:t>
      </w:r>
      <w:r w:rsidRPr="00261B7E">
        <w:t>] BC</w:t>
      </w:r>
    </w:p>
    <w:p w14:paraId="5F287A52" w14:textId="77777777" w:rsidR="003B264C" w:rsidRPr="00E079CA" w:rsidRDefault="003B264C" w:rsidP="003B264C">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14:paraId="2EE9830B" w14:textId="77777777" w:rsidR="003B264C" w:rsidRPr="00E079CA" w:rsidRDefault="003B264C" w:rsidP="003B264C">
      <w:pPr>
        <w:rPr>
          <w:rStyle w:val="StyleUnderline"/>
        </w:rPr>
      </w:pPr>
      <w:r w:rsidRPr="0091217B">
        <w:rPr>
          <w:rStyle w:val="StyleUnderline"/>
        </w:rPr>
        <w:t>Whenever there is a change in any system, it will cause other changes to reach a balance or equilibrium,</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14:paraId="4F54FC03" w14:textId="77777777" w:rsidR="003B264C" w:rsidRPr="00E079CA" w:rsidRDefault="003B264C" w:rsidP="003B264C">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0A54CFB7" w14:textId="77777777" w:rsidR="003B264C" w:rsidRDefault="003B264C" w:rsidP="003B264C">
      <w:r>
        <w:t>Changing our environment</w:t>
      </w:r>
    </w:p>
    <w:p w14:paraId="72B16409" w14:textId="77777777" w:rsidR="003B264C" w:rsidRPr="00E079CA" w:rsidRDefault="003B264C" w:rsidP="003B264C">
      <w:pPr>
        <w:rPr>
          <w:rStyle w:val="StyleUnderline"/>
        </w:rPr>
      </w:pPr>
      <w:r w:rsidRPr="0091217B">
        <w:rPr>
          <w:rStyle w:val="StyleUnderline"/>
        </w:rPr>
        <w:t>Everything</w:t>
      </w:r>
      <w:r w:rsidRPr="00E079CA">
        <w:rPr>
          <w:rStyle w:val="StyleUnderline"/>
        </w:rPr>
        <w:t xml:space="preserve"> around us </w:t>
      </w:r>
      <w:r w:rsidRPr="0091217B">
        <w:rPr>
          <w:rStyle w:val="StyleUnderline"/>
        </w:rPr>
        <w:t xml:space="preserve">is </w:t>
      </w:r>
      <w:bookmarkStart w:id="0" w:name="_GoBack"/>
      <w:bookmarkEnd w:id="0"/>
      <w:r w:rsidRPr="0091217B">
        <w:rPr>
          <w:rStyle w:val="StyleUnderline"/>
        </w:rPr>
        <w:t>changing</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E0601">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14:paraId="1A57B531" w14:textId="77777777" w:rsidR="003B264C" w:rsidRPr="00E079CA" w:rsidRDefault="003B264C" w:rsidP="003B264C">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14:paraId="31CEDF76" w14:textId="77777777" w:rsidR="003B264C" w:rsidRPr="00E079CA" w:rsidRDefault="003B264C" w:rsidP="003B264C">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685F705B" w14:textId="77777777" w:rsidR="003B264C" w:rsidRPr="00E079CA" w:rsidRDefault="003B264C" w:rsidP="003B264C">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14:paraId="30663FA2" w14:textId="77777777" w:rsidR="003B264C" w:rsidRDefault="003B264C" w:rsidP="003B264C">
      <w:r>
        <w:t>Emerging pathogens</w:t>
      </w:r>
    </w:p>
    <w:p w14:paraId="5DA3E4E5" w14:textId="77777777" w:rsidR="003B264C" w:rsidRPr="00E079CA" w:rsidRDefault="003B264C" w:rsidP="003B264C">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7391041F" w14:textId="77777777" w:rsidR="003B264C" w:rsidRPr="00E079CA" w:rsidRDefault="003B264C" w:rsidP="003B264C">
      <w:pPr>
        <w:rPr>
          <w:rStyle w:val="StyleUnderline"/>
        </w:rPr>
      </w:pPr>
      <w:r>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1D581EC9" w14:textId="77777777" w:rsidR="003B264C" w:rsidRPr="00E079CA" w:rsidRDefault="003B264C" w:rsidP="003B264C">
      <w:pPr>
        <w:rPr>
          <w:rStyle w:val="StyleUnderline"/>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1E0601">
        <w:rPr>
          <w:rStyle w:val="StyleUnderline"/>
          <w:highlight w:val="green"/>
        </w:rPr>
        <w:t>Several</w:t>
      </w:r>
      <w:r w:rsidRPr="00E079CA">
        <w:rPr>
          <w:rStyle w:val="StyleUnderline"/>
        </w:rPr>
        <w:t xml:space="preserve"> </w:t>
      </w:r>
      <w:r w:rsidRPr="001E0601">
        <w:rPr>
          <w:rStyle w:val="StyleUnderline"/>
          <w:highlight w:val="green"/>
        </w:rPr>
        <w:t>mutations</w:t>
      </w:r>
      <w:r w:rsidRPr="00E079CA">
        <w:rPr>
          <w:rStyle w:val="StyleUnderline"/>
        </w:rPr>
        <w:t xml:space="preserve"> are now known that </w:t>
      </w:r>
      <w:r w:rsidRPr="001E0601">
        <w:rPr>
          <w:rStyle w:val="StyleUnderline"/>
          <w:highlight w:val="green"/>
        </w:rPr>
        <w:t xml:space="preserve">make the virus </w:t>
      </w:r>
      <w:r w:rsidRPr="001E0601">
        <w:rPr>
          <w:rStyle w:val="Emphasis"/>
          <w:highlight w:val="green"/>
        </w:rPr>
        <w:t>more infectious</w:t>
      </w:r>
      <w:r w:rsidRPr="001E0601">
        <w:rPr>
          <w:rStyle w:val="StyleUnderline"/>
          <w:highlight w:val="green"/>
        </w:rPr>
        <w:t xml:space="preserve"> and </w:t>
      </w:r>
      <w:r w:rsidRPr="001E0601">
        <w:rPr>
          <w:rStyle w:val="Emphasis"/>
          <w:highlight w:val="green"/>
        </w:rPr>
        <w:t xml:space="preserve">resistant to immune </w:t>
      </w:r>
      <w:proofErr w:type="gramStart"/>
      <w:r w:rsidRPr="001E0601">
        <w:rPr>
          <w:rStyle w:val="Emphasis"/>
          <w:highlight w:val="green"/>
        </w:rPr>
        <w:t>responses</w:t>
      </w:r>
      <w:r w:rsidRPr="00E079CA">
        <w:rPr>
          <w:rStyle w:val="StyleUnderline"/>
        </w:rPr>
        <w:t>, and</w:t>
      </w:r>
      <w:proofErr w:type="gramEnd"/>
      <w:r w:rsidRPr="00E079CA">
        <w:rPr>
          <w:rStyle w:val="StyleUnderline"/>
        </w:rPr>
        <w:t xml:space="preserve"> strengthening its to enter cells via surface receptors.</w:t>
      </w:r>
    </w:p>
    <w:p w14:paraId="58A1D2DE" w14:textId="77777777" w:rsidR="003B264C" w:rsidRDefault="003B264C" w:rsidP="003B264C">
      <w:r>
        <w:t>The brain</w:t>
      </w:r>
    </w:p>
    <w:p w14:paraId="53238449" w14:textId="77777777" w:rsidR="003B264C" w:rsidRDefault="003B264C" w:rsidP="003B264C">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1E0601">
        <w:rPr>
          <w:rStyle w:val="Emphasis"/>
          <w:highlight w:val="green"/>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1E0601">
        <w:rPr>
          <w:rStyle w:val="Emphasis"/>
          <w:highlight w:val="green"/>
        </w:rPr>
        <w:t>neurological effects</w:t>
      </w:r>
      <w:r>
        <w:t>. The loss of smell seen in COVID-19 could be a new viral syndrome specific to this disease.</w:t>
      </w:r>
    </w:p>
    <w:p w14:paraId="1496C51B" w14:textId="77777777" w:rsidR="003B264C" w:rsidRDefault="003B264C" w:rsidP="003B264C">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77145574" w14:textId="77777777" w:rsidR="003B264C" w:rsidRPr="004357D6" w:rsidRDefault="003B264C" w:rsidP="003B264C">
      <w:pPr>
        <w:rPr>
          <w:b/>
          <w:u w:val="single"/>
        </w:rPr>
      </w:pPr>
      <w:r w:rsidRPr="001E0601">
        <w:rPr>
          <w:rStyle w:val="Emphasis"/>
          <w:highlight w:val="green"/>
        </w:rPr>
        <w:t>Pandemics can cause other diseases that</w:t>
      </w:r>
      <w:r w:rsidRPr="00E079CA">
        <w:rPr>
          <w:rStyle w:val="Emphasis"/>
        </w:rPr>
        <w:t xml:space="preserve"> can </w:t>
      </w:r>
      <w:r w:rsidRPr="001E0601">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1E0601">
        <w:rPr>
          <w:rStyle w:val="StyleUnderline"/>
          <w:highlight w:val="green"/>
        </w:rPr>
        <w:t>If we continue disturbing the equilibrium</w:t>
      </w:r>
      <w:r w:rsidRPr="00E079CA">
        <w:rPr>
          <w:rStyle w:val="StyleUnderline"/>
        </w:rPr>
        <w:t xml:space="preserve"> between us and the environment, we don’t know what </w:t>
      </w:r>
      <w:r w:rsidRPr="001E0601">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1E0601">
        <w:rPr>
          <w:rStyle w:val="StyleUnderline"/>
          <w:highlight w:val="green"/>
        </w:rPr>
        <w:t>could lead</w:t>
      </w:r>
      <w:r w:rsidRPr="00E079CA">
        <w:rPr>
          <w:rStyle w:val="StyleUnderline"/>
        </w:rPr>
        <w:t xml:space="preserve"> us </w:t>
      </w:r>
      <w:r w:rsidRPr="001E0601">
        <w:rPr>
          <w:rStyle w:val="StyleUnderline"/>
          <w:highlight w:val="green"/>
        </w:rPr>
        <w:t xml:space="preserve">to </w:t>
      </w:r>
      <w:r w:rsidRPr="001E0601">
        <w:rPr>
          <w:rStyle w:val="Emphasis"/>
          <w:highlight w:val="green"/>
        </w:rPr>
        <w:t>extinction</w:t>
      </w:r>
      <w:r w:rsidRPr="001E0601">
        <w:rPr>
          <w:rStyle w:val="StyleUnderline"/>
          <w:highlight w:val="green"/>
        </w:rPr>
        <w:t>.</w:t>
      </w:r>
    </w:p>
    <w:p w14:paraId="07FAFA55" w14:textId="77777777" w:rsidR="007066E7" w:rsidRPr="00086718" w:rsidRDefault="007066E7" w:rsidP="007066E7">
      <w:pPr>
        <w:pStyle w:val="Heading4"/>
      </w:pPr>
      <w:r w:rsidRPr="00086718">
        <w:t>Space exploration key to scientific innovation</w:t>
      </w:r>
    </w:p>
    <w:p w14:paraId="426233BE" w14:textId="77777777" w:rsidR="007066E7" w:rsidRPr="00086718" w:rsidRDefault="007066E7" w:rsidP="007066E7">
      <w:proofErr w:type="spellStart"/>
      <w:r w:rsidRPr="00086718">
        <w:rPr>
          <w:rStyle w:val="Style13ptBold"/>
        </w:rPr>
        <w:t>Keusen</w:t>
      </w:r>
      <w:proofErr w:type="spellEnd"/>
      <w:r w:rsidRPr="00086718">
        <w:rPr>
          <w:rStyle w:val="Style13ptBold"/>
        </w:rPr>
        <w:t xml:space="preserve"> 21</w:t>
      </w:r>
      <w:r w:rsidRPr="00086718">
        <w:t xml:space="preserve"> Tanya, "Space Exploration and Innovation," United Nations Office for Outer Affairs, https://www.unoosa.org/oosa/en/ourwork/topics/space-exploration-and-innovation.html</w:t>
      </w:r>
    </w:p>
    <w:p w14:paraId="4C67E7F3" w14:textId="77777777" w:rsidR="007066E7" w:rsidRPr="00086718" w:rsidRDefault="007066E7" w:rsidP="007066E7">
      <w:r w:rsidRPr="00086718">
        <w:t xml:space="preserve">Since the beginning of time, exploring the Universe has been a dream of humankind. Human curiosity has </w:t>
      </w:r>
      <w:proofErr w:type="spellStart"/>
      <w:r w:rsidRPr="00086718">
        <w:t>fuelled</w:t>
      </w:r>
      <w:proofErr w:type="spellEnd"/>
      <w:r w:rsidRPr="00086718">
        <w:t xml:space="preserve"> interest in exploring and discovering new worlds, pushing the boundaries of the known, and expanding scientific and technical knowledge. </w:t>
      </w:r>
    </w:p>
    <w:p w14:paraId="493A2CA5" w14:textId="77777777" w:rsidR="007066E7" w:rsidRPr="00086718" w:rsidRDefault="007066E7" w:rsidP="007066E7">
      <w:r w:rsidRPr="00086718">
        <w:rPr>
          <w:rStyle w:val="Emphasis"/>
        </w:rPr>
        <w:t xml:space="preserve">States and space agencies have been engaging in space </w:t>
      </w:r>
      <w:proofErr w:type="gramStart"/>
      <w:r w:rsidRPr="00086718">
        <w:rPr>
          <w:rStyle w:val="Emphasis"/>
        </w:rPr>
        <w:t>exploration  since</w:t>
      </w:r>
      <w:proofErr w:type="gramEnd"/>
      <w:r w:rsidRPr="00086718">
        <w:rPr>
          <w:rStyle w:val="Emphasis"/>
        </w:rPr>
        <w:t xml:space="preserve"> the first space launch.</w:t>
      </w:r>
      <w:r w:rsidRPr="00086718">
        <w:t xml:space="preserve"> The </w:t>
      </w:r>
      <w:r w:rsidRPr="00086718">
        <w:rPr>
          <w:rStyle w:val="Emphasis"/>
        </w:rPr>
        <w:t>first space launch led to the first human space flight, which led to the first moonwalk.</w:t>
      </w:r>
      <w:r w:rsidRPr="00086718">
        <w:t xml:space="preserve"> Nowadays focus has shifted to joint human and robotic missions, near-Earth asteroids, Mars and destinations beyond our own solar system. </w:t>
      </w:r>
    </w:p>
    <w:p w14:paraId="57CF87D6" w14:textId="77777777" w:rsidR="007066E7" w:rsidRPr="00086718" w:rsidRDefault="007066E7" w:rsidP="007066E7">
      <w:pPr>
        <w:rPr>
          <w:rStyle w:val="Emphasis"/>
        </w:rPr>
      </w:pPr>
      <w:r w:rsidRPr="001E47E7">
        <w:rPr>
          <w:rStyle w:val="Emphasis"/>
        </w:rPr>
        <w:t xml:space="preserve">Space </w:t>
      </w:r>
      <w:r w:rsidRPr="001B5D56">
        <w:rPr>
          <w:rStyle w:val="Emphasis"/>
          <w:highlight w:val="green"/>
        </w:rPr>
        <w:t xml:space="preserve">exploration and </w:t>
      </w:r>
      <w:r w:rsidRPr="001E47E7">
        <w:rPr>
          <w:rStyle w:val="Emphasis"/>
        </w:rPr>
        <w:t xml:space="preserve">the </w:t>
      </w:r>
      <w:r w:rsidRPr="001B5D56">
        <w:rPr>
          <w:rStyle w:val="Emphasis"/>
          <w:highlight w:val="green"/>
        </w:rPr>
        <w:t xml:space="preserve">innovation </w:t>
      </w:r>
      <w:r w:rsidRPr="001E47E7">
        <w:rPr>
          <w:rStyle w:val="Emphasis"/>
        </w:rPr>
        <w:t xml:space="preserve">it entails </w:t>
      </w:r>
      <w:r w:rsidRPr="001B5D56">
        <w:rPr>
          <w:rStyle w:val="Emphasis"/>
          <w:highlight w:val="green"/>
        </w:rPr>
        <w:t xml:space="preserve">are essential drivers for </w:t>
      </w:r>
      <w:r w:rsidRPr="001E47E7">
        <w:rPr>
          <w:rStyle w:val="Emphasis"/>
        </w:rPr>
        <w:t xml:space="preserve">opening up </w:t>
      </w:r>
      <w:r w:rsidRPr="001B5D56">
        <w:rPr>
          <w:rStyle w:val="Emphasis"/>
          <w:highlight w:val="green"/>
        </w:rPr>
        <w:t xml:space="preserve">new domains in </w:t>
      </w:r>
      <w:r w:rsidRPr="001E47E7">
        <w:rPr>
          <w:rStyle w:val="Emphasis"/>
        </w:rPr>
        <w:t xml:space="preserve">space </w:t>
      </w:r>
      <w:r w:rsidRPr="001B5D56">
        <w:rPr>
          <w:rStyle w:val="Emphasis"/>
          <w:highlight w:val="green"/>
        </w:rPr>
        <w:t>science and tech</w:t>
      </w:r>
      <w:r w:rsidRPr="001E47E7">
        <w:rPr>
          <w:rStyle w:val="Emphasis"/>
        </w:rPr>
        <w:t>nology.</w:t>
      </w:r>
      <w:r w:rsidRPr="00086718">
        <w:t xml:space="preserve"> They </w:t>
      </w:r>
      <w:r w:rsidRPr="00086718">
        <w:rPr>
          <w:rStyle w:val="Emphasis"/>
        </w:rPr>
        <w:t xml:space="preserve">trigger new partnerships and develop capabilities that create </w:t>
      </w:r>
      <w:r w:rsidRPr="001B5D56">
        <w:rPr>
          <w:rStyle w:val="Emphasis"/>
          <w:highlight w:val="green"/>
        </w:rPr>
        <w:t>new opportunities for addressing global challenges</w:t>
      </w:r>
      <w:r w:rsidRPr="00086718">
        <w:rPr>
          <w:rStyle w:val="Emphasis"/>
        </w:rPr>
        <w:t>.</w:t>
      </w:r>
      <w:r w:rsidRPr="00086718">
        <w:t xml:space="preserve"> </w:t>
      </w:r>
      <w:r w:rsidRPr="00086718">
        <w:rPr>
          <w:rStyle w:val="Emphasis"/>
        </w:rPr>
        <w:t>Space exploration also motivates young people to pursue education and careers in science, technology, engineering and mathematics (the STEM disciplines).</w:t>
      </w:r>
    </w:p>
    <w:p w14:paraId="4F9B0B09" w14:textId="77777777" w:rsidR="007066E7" w:rsidRPr="00086718" w:rsidRDefault="007066E7" w:rsidP="007066E7">
      <w:r w:rsidRPr="00086718">
        <w:t>Though the precise nature of future benefits from space exploration is not easily predefined, current trends suggest that significant advantage may be found in areas such as new materials, health and medicine, transportation and computer technology. As the benefits of space exploration and innovation become better known, increasingly more countries and non-governmental entities are interested in engaging in exploration and innovation.</w:t>
      </w:r>
    </w:p>
    <w:p w14:paraId="0A034080" w14:textId="77777777" w:rsidR="007066E7" w:rsidRPr="00086718" w:rsidRDefault="007066E7" w:rsidP="007066E7">
      <w:r w:rsidRPr="00086718">
        <w:t>Recent COPUOS and UNOOSA Efforts  </w:t>
      </w:r>
    </w:p>
    <w:p w14:paraId="39CE1504" w14:textId="77777777" w:rsidR="007066E7" w:rsidRPr="00086718" w:rsidRDefault="007066E7" w:rsidP="007066E7">
      <w:r w:rsidRPr="00086718">
        <w:t>In 2016, seven thematic priorities were endorsed by the Committee on the Peaceful Uses of Outer Space in the context of preparations for the fiftieth anniversary of the United Nations Conference on the Exploration and Use of Outer Space (UNISPACE+50), the first of which was global partnership in space exploration and innovation. The Committee established an action team as the mechanism to drive the topic. Twenty-two States and seven permanent observer organizations joined the </w:t>
      </w:r>
      <w:r w:rsidRPr="0038658C">
        <w:t>Action Team on Exploration and Innovation</w:t>
      </w:r>
      <w:r w:rsidRPr="00086718">
        <w:t xml:space="preserve">, producing a report including a series of recommendations </w:t>
      </w:r>
      <w:proofErr w:type="gramStart"/>
      <w:r w:rsidRPr="00086718">
        <w:t>( </w:t>
      </w:r>
      <w:r w:rsidRPr="0038658C">
        <w:t>A</w:t>
      </w:r>
      <w:proofErr w:type="gramEnd"/>
      <w:r w:rsidRPr="0038658C">
        <w:t>/AC.105/1168)</w:t>
      </w:r>
      <w:r w:rsidRPr="00086718">
        <w:t xml:space="preserve">. The Action Team Co-Chairs underscored the significance of the report, "which represented the first time the United Nations had examined, in a comprehensive way, </w:t>
      </w:r>
      <w:r w:rsidRPr="00086718">
        <w:rPr>
          <w:rStyle w:val="Emphasis"/>
        </w:rPr>
        <w:t>human and robotic exploration beyond low-Earth orbit, and provided a basis for further consideration of how the United Nations system may contribute to a new era in the peaceful exploration and use of outer space".</w:t>
      </w:r>
    </w:p>
    <w:p w14:paraId="3208FBDE" w14:textId="77777777" w:rsidR="007066E7" w:rsidRPr="00086718" w:rsidRDefault="007066E7" w:rsidP="007066E7">
      <w:r w:rsidRPr="00086718">
        <w:t xml:space="preserve">In 2018, on the basis of the Action Team recommendation, the Committee added "Space exploration and innovation" as an item on its agenda </w:t>
      </w:r>
      <w:proofErr w:type="gramStart"/>
      <w:r w:rsidRPr="00086718">
        <w:t>( </w:t>
      </w:r>
      <w:r w:rsidRPr="0038658C">
        <w:t>A</w:t>
      </w:r>
      <w:proofErr w:type="gramEnd"/>
      <w:r w:rsidRPr="0038658C">
        <w:t>/73/20</w:t>
      </w:r>
      <w:r w:rsidRPr="00086718">
        <w:t xml:space="preserve">, para. 364). </w:t>
      </w:r>
    </w:p>
    <w:p w14:paraId="1DB33D15" w14:textId="77777777" w:rsidR="007066E7" w:rsidRPr="00086718" w:rsidRDefault="007066E7" w:rsidP="007066E7">
      <w:r w:rsidRPr="00086718">
        <w:t xml:space="preserve">Under this agenda item, first considered at the Committee session in 2019, States share information on, among other things: </w:t>
      </w:r>
      <w:r w:rsidRPr="00086718">
        <w:rPr>
          <w:rStyle w:val="Emphasis"/>
        </w:rPr>
        <w:t xml:space="preserve">research and development activities; astronaut </w:t>
      </w:r>
      <w:proofErr w:type="spellStart"/>
      <w:r w:rsidRPr="00086718">
        <w:rPr>
          <w:rStyle w:val="Emphasis"/>
        </w:rPr>
        <w:t>programmes</w:t>
      </w:r>
      <w:proofErr w:type="spellEnd"/>
      <w:r w:rsidRPr="00086718">
        <w:rPr>
          <w:rStyle w:val="Emphasis"/>
        </w:rPr>
        <w:t xml:space="preserve">; a space exploration innovation hub </w:t>
      </w:r>
      <w:proofErr w:type="spellStart"/>
      <w:r w:rsidRPr="00086718">
        <w:rPr>
          <w:rStyle w:val="Emphasis"/>
        </w:rPr>
        <w:t>centre</w:t>
      </w:r>
      <w:proofErr w:type="spellEnd"/>
      <w:r w:rsidRPr="00086718">
        <w:rPr>
          <w:rStyle w:val="Emphasis"/>
        </w:rPr>
        <w:t xml:space="preserve">; the planned establishment of a Mars scientific city; activities in connection with the International Space Station and the China Space Station; the use of a satellite as a multi-wavelength observatory; various missions to the Moon, Mars, Venus, Jupiter and asteroids; the planned Lunar Orbital Platform-Gateway; a new spacecraft that has the potential to be utilized as a deep-space logistics carrier to the cis-lunar region; </w:t>
      </w:r>
      <w:r w:rsidRPr="00086718">
        <w:t>a dedicated solar mission with a focus on studying the inner solar corona; a tracker of electromagnetic counterparts of binary neutron star merger events; a mission to examine the atmospheric composition of exoplanets; and satellites launched for the purpose of deep space exploration. Much of this information is available in </w:t>
      </w:r>
      <w:r w:rsidRPr="0038658C">
        <w:t>technical presentations</w:t>
      </w:r>
      <w:r w:rsidRPr="00086718">
        <w:t>.</w:t>
      </w:r>
    </w:p>
    <w:p w14:paraId="003B0269" w14:textId="77777777" w:rsidR="007066E7" w:rsidRPr="00086718" w:rsidRDefault="007066E7" w:rsidP="007066E7"/>
    <w:p w14:paraId="72D816F6" w14:textId="77777777" w:rsidR="007066E7" w:rsidRPr="00086718" w:rsidRDefault="007066E7" w:rsidP="007066E7">
      <w:pPr>
        <w:pStyle w:val="Heading4"/>
      </w:pPr>
      <w:r w:rsidRPr="00086718">
        <w:t xml:space="preserve">Space col key to innovation, space tourism, and </w:t>
      </w:r>
      <w:proofErr w:type="spellStart"/>
      <w:r w:rsidRPr="00086718">
        <w:t>heg</w:t>
      </w:r>
      <w:proofErr w:type="spellEnd"/>
    </w:p>
    <w:p w14:paraId="66F5CAA3" w14:textId="77777777" w:rsidR="007066E7" w:rsidRPr="00086718" w:rsidRDefault="007066E7" w:rsidP="007066E7">
      <w:r w:rsidRPr="00086718">
        <w:rPr>
          <w:rStyle w:val="Style13ptBold"/>
        </w:rPr>
        <w:t>West 20</w:t>
      </w:r>
      <w:r w:rsidRPr="00086718">
        <w:t xml:space="preserve"> Darrell M. West, 8-18-2020, "Five reasons to explore Mars," Brookings, </w:t>
      </w:r>
      <w:r w:rsidRPr="0038658C">
        <w:t>https://www.brookings.edu/blog/techtank/2020/08/18/five-reasons-to-explore-mars/</w:t>
      </w:r>
      <w:r w:rsidRPr="00086718">
        <w:t xml:space="preserve"> TDI</w:t>
      </w:r>
    </w:p>
    <w:p w14:paraId="7E6BAD65" w14:textId="77777777" w:rsidR="007066E7" w:rsidRPr="00086718" w:rsidRDefault="007066E7" w:rsidP="007066E7">
      <w:r w:rsidRPr="00086718">
        <w:t xml:space="preserve">The recent launch of the Mars rover Perseverance is the latest U.S. space mission seeking to understand our solar system. Its </w:t>
      </w:r>
      <w:r w:rsidRPr="0038658C">
        <w:t>expected arrival at the Red Planet in mid-February</w:t>
      </w:r>
      <w:r w:rsidRPr="00086718">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proofErr w:type="spellStart"/>
      <w:r w:rsidRPr="0038658C">
        <w:t>Jezero</w:t>
      </w:r>
      <w:proofErr w:type="spellEnd"/>
      <w:r w:rsidRPr="0038658C">
        <w:t xml:space="preserve"> Crater landing spot</w:t>
      </w:r>
      <w:r w:rsidRPr="00086718">
        <w:t>.</w:t>
      </w:r>
    </w:p>
    <w:p w14:paraId="03E80843" w14:textId="77777777" w:rsidR="007066E7" w:rsidRPr="00086718" w:rsidRDefault="007066E7" w:rsidP="007066E7">
      <w:r w:rsidRPr="001B5D56">
        <w:rPr>
          <w:rStyle w:val="Emphasis"/>
          <w:highlight w:val="green"/>
        </w:rPr>
        <w:t>Mars is</w:t>
      </w:r>
      <w:r w:rsidRPr="00086718">
        <w:rPr>
          <w:rStyle w:val="Emphasis"/>
        </w:rPr>
        <w:t xml:space="preserve"> a </w:t>
      </w:r>
      <w:r w:rsidRPr="001B5D56">
        <w:rPr>
          <w:rStyle w:val="Emphasis"/>
          <w:highlight w:val="green"/>
        </w:rPr>
        <w:t>valuable</w:t>
      </w:r>
      <w:r w:rsidRPr="00086718">
        <w:rPr>
          <w:rStyle w:val="Emphasis"/>
        </w:rPr>
        <w:t xml:space="preserve"> place </w:t>
      </w:r>
      <w:r w:rsidRPr="001B5D56">
        <w:rPr>
          <w:rStyle w:val="Emphasis"/>
          <w:highlight w:val="green"/>
        </w:rPr>
        <w:t>for exploration</w:t>
      </w:r>
      <w:r w:rsidRPr="00086718">
        <w:rPr>
          <w:rStyle w:val="Emphasis"/>
        </w:rPr>
        <w:t xml:space="preserve"> </w:t>
      </w:r>
      <w:r w:rsidRPr="009548B8">
        <w:rPr>
          <w:rStyle w:val="Emphasis"/>
        </w:rPr>
        <w:t xml:space="preserve">because </w:t>
      </w:r>
      <w:r w:rsidRPr="001B5D56">
        <w:rPr>
          <w:rStyle w:val="Emphasis"/>
          <w:highlight w:val="green"/>
        </w:rPr>
        <w:t>it can be reached in 6 ½ months</w:t>
      </w:r>
      <w:r w:rsidRPr="00086718">
        <w:rPr>
          <w:rStyle w:val="Emphasis"/>
        </w:rPr>
        <w:t>, is a major opportunity for scientific exploration, and has been mapped and studied for several decades</w:t>
      </w:r>
      <w:r w:rsidRPr="00086718">
        <w:t>. The mission represents the first step in a long-term effort to bring Martian samples back to Earth, where they can be analyzed for residues of microbial life. Beyond the study of life itself, there are a number of different benefits of Mars exploration.</w:t>
      </w:r>
    </w:p>
    <w:p w14:paraId="77919C85" w14:textId="77777777" w:rsidR="007066E7" w:rsidRPr="00086718" w:rsidRDefault="007066E7" w:rsidP="007066E7">
      <w:r w:rsidRPr="00086718">
        <w:t>UNDERSTAND THE ORIGINS AND UBIQUITY OF LIFE</w:t>
      </w:r>
    </w:p>
    <w:p w14:paraId="282EA4A3" w14:textId="77777777" w:rsidR="007066E7" w:rsidRPr="00086718" w:rsidRDefault="007066E7" w:rsidP="007066E7">
      <w:pPr>
        <w:rPr>
          <w:rStyle w:val="Emphasis"/>
        </w:rPr>
      </w:pPr>
      <w:r w:rsidRPr="00086718">
        <w:t xml:space="preserve">The site where Perseverance is expected to land is the place where experts believe 3.5 billion years ago held a lake filled with water and flowing rivers. </w:t>
      </w:r>
      <w:r w:rsidRPr="001B5D56">
        <w:rPr>
          <w:rStyle w:val="Emphasis"/>
          <w:highlight w:val="green"/>
        </w:rPr>
        <w:t>It is</w:t>
      </w:r>
      <w:r w:rsidRPr="00086718">
        <w:rPr>
          <w:rStyle w:val="Emphasis"/>
        </w:rPr>
        <w:t xml:space="preserve"> an </w:t>
      </w:r>
      <w:r w:rsidRPr="001B5D56">
        <w:rPr>
          <w:rStyle w:val="Emphasis"/>
          <w:highlight w:val="green"/>
        </w:rPr>
        <w:t>ideal</w:t>
      </w:r>
      <w:r w:rsidRPr="00086718">
        <w:rPr>
          <w:rStyle w:val="Emphasis"/>
        </w:rPr>
        <w:t xml:space="preserve"> place to search </w:t>
      </w:r>
      <w:r w:rsidRPr="001B5D56">
        <w:rPr>
          <w:rStyle w:val="Emphasis"/>
          <w:highlight w:val="green"/>
        </w:rPr>
        <w:t>for</w:t>
      </w:r>
      <w:r w:rsidRPr="00086718">
        <w:rPr>
          <w:rStyle w:val="Emphasis"/>
        </w:rPr>
        <w:t xml:space="preserve"> the residues of microbial life, test </w:t>
      </w:r>
      <w:r w:rsidRPr="001B5D56">
        <w:rPr>
          <w:rStyle w:val="Emphasis"/>
          <w:highlight w:val="green"/>
        </w:rPr>
        <w:t>new tech</w:t>
      </w:r>
      <w:r w:rsidRPr="00086718">
        <w:rPr>
          <w:rStyle w:val="Emphasis"/>
        </w:rPr>
        <w:t xml:space="preserve">nologies, </w:t>
      </w:r>
      <w:r w:rsidRPr="001B5D56">
        <w:rPr>
          <w:rStyle w:val="Emphasis"/>
          <w:highlight w:val="green"/>
        </w:rPr>
        <w:t>and lay</w:t>
      </w:r>
      <w:r w:rsidRPr="00086718">
        <w:rPr>
          <w:rStyle w:val="Emphasis"/>
        </w:rPr>
        <w:t xml:space="preserve"> the </w:t>
      </w:r>
      <w:r w:rsidRPr="001B5D56">
        <w:rPr>
          <w:rStyle w:val="Emphasis"/>
          <w:highlight w:val="green"/>
        </w:rPr>
        <w:t>groundwork for human</w:t>
      </w:r>
      <w:r w:rsidRPr="00086718">
        <w:rPr>
          <w:rStyle w:val="Emphasis"/>
        </w:rPr>
        <w:t xml:space="preserve"> </w:t>
      </w:r>
      <w:r w:rsidRPr="001B5D56">
        <w:rPr>
          <w:rStyle w:val="Emphasis"/>
          <w:highlight w:val="green"/>
        </w:rPr>
        <w:t>exploration</w:t>
      </w:r>
      <w:r w:rsidRPr="00086718">
        <w:rPr>
          <w:rStyle w:val="Emphasis"/>
        </w:rPr>
        <w:t xml:space="preserve"> down the road.</w:t>
      </w:r>
    </w:p>
    <w:p w14:paraId="206EC0AE" w14:textId="77777777" w:rsidR="007066E7" w:rsidRPr="00086718" w:rsidRDefault="007066E7" w:rsidP="007066E7">
      <w:r w:rsidRPr="00086718">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r w:rsidRPr="0038658C">
        <w:t>if life started twice</w:t>
      </w:r>
      <w:r w:rsidRPr="00086718">
        <w:t>, that tells us some amazing things about our universe,” he pointed out. “It means the universe is full of life. Life becomes a natural feature of the universe, not just a quirk of this odd little planet around this star.”</w:t>
      </w:r>
    </w:p>
    <w:p w14:paraId="53E2A748" w14:textId="77777777" w:rsidR="007066E7" w:rsidRPr="00086718" w:rsidRDefault="007066E7" w:rsidP="007066E7">
      <w:r w:rsidRPr="00086718">
        <w:t>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w:t>
      </w:r>
    </w:p>
    <w:p w14:paraId="3938475A" w14:textId="77777777" w:rsidR="007066E7" w:rsidRPr="00086718" w:rsidRDefault="007066E7" w:rsidP="007066E7">
      <w:r w:rsidRPr="00086718">
        <w:t>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w:t>
      </w:r>
    </w:p>
    <w:p w14:paraId="3F162B80" w14:textId="77777777" w:rsidR="007066E7" w:rsidRPr="00086718" w:rsidRDefault="007066E7" w:rsidP="007066E7">
      <w:r w:rsidRPr="00086718">
        <w:t xml:space="preserve">As noted in my Brookings book, </w:t>
      </w:r>
      <w:proofErr w:type="spellStart"/>
      <w:r w:rsidRPr="0038658C">
        <w:t>Megachange</w:t>
      </w:r>
      <w:proofErr w:type="spellEnd"/>
      <w:r w:rsidRPr="00086718">
        <w:t>,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w:t>
      </w:r>
    </w:p>
    <w:p w14:paraId="508FA53E" w14:textId="77777777" w:rsidR="007066E7" w:rsidRPr="00086718" w:rsidRDefault="007066E7" w:rsidP="007066E7">
      <w:r w:rsidRPr="00086718">
        <w:t>DEVELOP NEW TECHNOLOGIES</w:t>
      </w:r>
    </w:p>
    <w:p w14:paraId="31C309E6" w14:textId="77777777" w:rsidR="007066E7" w:rsidRPr="00086718" w:rsidRDefault="007066E7" w:rsidP="007066E7">
      <w:r w:rsidRPr="001B5D56">
        <w:rPr>
          <w:rStyle w:val="Emphasis"/>
          <w:highlight w:val="green"/>
        </w:rPr>
        <w:t>The U.S. space program has been a</w:t>
      </w:r>
      <w:r w:rsidRPr="009548B8">
        <w:rPr>
          <w:rStyle w:val="Emphasis"/>
        </w:rPr>
        <w:t>n</w:t>
      </w:r>
      <w:r w:rsidRPr="00086718">
        <w:rPr>
          <w:rStyle w:val="Emphasis"/>
        </w:rPr>
        <w:t xml:space="preserve"> extraordinary </w:t>
      </w:r>
      <w:r w:rsidRPr="001B5D56">
        <w:rPr>
          <w:rStyle w:val="Emphasis"/>
          <w:highlight w:val="green"/>
        </w:rPr>
        <w:t xml:space="preserve">catalyst for </w:t>
      </w:r>
      <w:r w:rsidRPr="009548B8">
        <w:rPr>
          <w:rStyle w:val="Emphasis"/>
        </w:rPr>
        <w:t xml:space="preserve">technology </w:t>
      </w:r>
      <w:r w:rsidRPr="001B5D56">
        <w:rPr>
          <w:rStyle w:val="Emphasis"/>
          <w:highlight w:val="green"/>
        </w:rPr>
        <w:t>innovation</w:t>
      </w:r>
      <w:r w:rsidRPr="00086718">
        <w:rPr>
          <w:rStyle w:val="Emphasis"/>
        </w:rPr>
        <w:t>.</w:t>
      </w:r>
      <w:r w:rsidRPr="00086718">
        <w:t xml:space="preserve"> Everything </w:t>
      </w:r>
      <w:r w:rsidRPr="00086718">
        <w:rPr>
          <w:rStyle w:val="Emphasis"/>
        </w:rPr>
        <w:t>from Global Positioning Systems and medical diagnostic tools to wireless technology and camera phones</w:t>
      </w:r>
      <w:r w:rsidRPr="00086718">
        <w:t xml:space="preserve"> owe at least part of their creation to the space program. </w:t>
      </w:r>
      <w:r w:rsidRPr="00086718">
        <w:rPr>
          <w:rStyle w:val="Emphasis"/>
        </w:rPr>
        <w:t>Space exploration required the National Aeronautics and Space Administration to learn how to communicate across wide distances, develop precise navigational tools, store, transmit, and process large amounts of data, deal with health issues through digital imaging and telemedicine,</w:t>
      </w:r>
      <w:r w:rsidRPr="00086718">
        <w:t xml:space="preserve"> and develop collaborative tools that link scientists around the world. The space program has pioneered the miniaturization of scientific equipment and helped engineers figure out how to land and maneuver a rover from millions of miles away.</w:t>
      </w:r>
    </w:p>
    <w:p w14:paraId="225F963F" w14:textId="77777777" w:rsidR="007066E7" w:rsidRPr="00086718" w:rsidRDefault="007066E7" w:rsidP="007066E7">
      <w:r w:rsidRPr="00086718">
        <w:t>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w:t>
      </w:r>
    </w:p>
    <w:p w14:paraId="4813B29F" w14:textId="77777777" w:rsidR="007066E7" w:rsidRPr="00086718" w:rsidRDefault="007066E7" w:rsidP="007066E7">
      <w:r w:rsidRPr="00086718">
        <w:t>ENCOURAGE SPACE TOURISM</w:t>
      </w:r>
    </w:p>
    <w:p w14:paraId="36B85F65" w14:textId="77777777" w:rsidR="007066E7" w:rsidRPr="00086718" w:rsidRDefault="007066E7" w:rsidP="007066E7">
      <w:r w:rsidRPr="00086718">
        <w:t xml:space="preserve">In the not too distant future, </w:t>
      </w:r>
      <w:r w:rsidRPr="00086718">
        <w:rPr>
          <w:rStyle w:val="StyleUnderline"/>
        </w:rPr>
        <w:t>wealthy tourists likely will take trips around the Earth, visit space stations, orbit the Moon, and perhaps even take trips around Mars.</w:t>
      </w:r>
      <w:r w:rsidRPr="00086718">
        <w:t xml:space="preserve"> For a substantial fee, they can experience weightlessness, take in the views of the entire planet, see the stars from outside the Earth’s atmosphere, and witness the wonders of other celestial bodies.</w:t>
      </w:r>
    </w:p>
    <w:p w14:paraId="5A30732A" w14:textId="77777777" w:rsidR="007066E7" w:rsidRPr="00086718" w:rsidRDefault="007066E7" w:rsidP="007066E7">
      <w:r w:rsidRPr="00086718">
        <w:t xml:space="preserve">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086718">
        <w:t>. Figuring out how weightlessness and low gravity situations alter human performance and how space radiation affects people represent just a couple areas where there are likely to be positive by-products for future travel.</w:t>
      </w:r>
    </w:p>
    <w:p w14:paraId="0FBF0B6C" w14:textId="77777777" w:rsidR="007066E7" w:rsidRPr="00086718" w:rsidRDefault="007066E7" w:rsidP="007066E7">
      <w:r w:rsidRPr="00086718">
        <w:t xml:space="preserve">The advent of space tourism will </w:t>
      </w:r>
      <w:r w:rsidRPr="0038658C">
        <w:t>broaden human horizons</w:t>
      </w:r>
      <w:r w:rsidRPr="00086718">
        <w:t xml:space="preserve"> in the same way international travel has exposed people to other lands and perspectives. It will show them that the </w:t>
      </w:r>
      <w:r w:rsidRPr="001B5D56">
        <w:rPr>
          <w:rStyle w:val="Emphasis"/>
          <w:highlight w:val="green"/>
        </w:rPr>
        <w:t>Earth</w:t>
      </w:r>
      <w:r w:rsidRPr="00086718">
        <w:rPr>
          <w:rStyle w:val="Emphasis"/>
        </w:rPr>
        <w:t xml:space="preserve"> has a delicate </w:t>
      </w:r>
      <w:r w:rsidRPr="001B5D56">
        <w:rPr>
          <w:rStyle w:val="Emphasis"/>
          <w:highlight w:val="green"/>
        </w:rPr>
        <w:t>ecosystem</w:t>
      </w:r>
      <w:r w:rsidRPr="00086718">
        <w:rPr>
          <w:rStyle w:val="Emphasis"/>
        </w:rPr>
        <w:t xml:space="preserve"> that </w:t>
      </w:r>
      <w:r w:rsidRPr="001B5D56">
        <w:rPr>
          <w:rStyle w:val="Emphasis"/>
          <w:highlight w:val="green"/>
        </w:rPr>
        <w:t>deserves protecting</w:t>
      </w:r>
      <w:r w:rsidRPr="00086718">
        <w:rPr>
          <w:rStyle w:val="Emphasis"/>
        </w:rPr>
        <w:t xml:space="preserve"> and why </w:t>
      </w:r>
      <w:r w:rsidRPr="001B5D56">
        <w:rPr>
          <w:rStyle w:val="Emphasis"/>
          <w:highlight w:val="green"/>
        </w:rPr>
        <w:t>it is important for people</w:t>
      </w:r>
      <w:r w:rsidRPr="00086718">
        <w:rPr>
          <w:rStyle w:val="Emphasis"/>
        </w:rPr>
        <w:t xml:space="preserve"> of differing countries </w:t>
      </w:r>
      <w:r w:rsidRPr="001B5D56">
        <w:rPr>
          <w:rStyle w:val="Emphasis"/>
          <w:highlight w:val="green"/>
        </w:rPr>
        <w:t>to work together to solve global problems.</w:t>
      </w:r>
      <w:r w:rsidRPr="00086718">
        <w:t xml:space="preserve"> Astronauts who have had this experience say it has altered their viewpoints and had a profound impact on their way of thinking.</w:t>
      </w:r>
    </w:p>
    <w:p w14:paraId="2F25D6B2" w14:textId="77777777" w:rsidR="007066E7" w:rsidRPr="00086718" w:rsidRDefault="007066E7" w:rsidP="007066E7">
      <w:r w:rsidRPr="00086718">
        <w:t>FACILITATE SPACE MINING</w:t>
      </w:r>
    </w:p>
    <w:p w14:paraId="59AA47CC" w14:textId="77777777" w:rsidR="007066E7" w:rsidRPr="00086718" w:rsidRDefault="007066E7" w:rsidP="007066E7">
      <w:r w:rsidRPr="00086718">
        <w:t xml:space="preserve">Many objects around the solar system are made of similar minerals and chemical compounds that exist on Earth. </w:t>
      </w:r>
      <w:r w:rsidRPr="00086718">
        <w:rPr>
          <w:rStyle w:val="Emphasis"/>
        </w:rPr>
        <w:t xml:space="preserve">That means that </w:t>
      </w:r>
      <w:r w:rsidRPr="009548B8">
        <w:rPr>
          <w:rStyle w:val="Emphasis"/>
        </w:rPr>
        <w:t xml:space="preserve">some </w:t>
      </w:r>
      <w:r w:rsidRPr="001B5D56">
        <w:rPr>
          <w:rStyle w:val="Emphasis"/>
          <w:highlight w:val="green"/>
        </w:rPr>
        <w:t xml:space="preserve">asteroids, </w:t>
      </w:r>
      <w:r w:rsidRPr="009548B8">
        <w:rPr>
          <w:rStyle w:val="Emphasis"/>
        </w:rPr>
        <w:t xml:space="preserve">moons, and planets </w:t>
      </w:r>
      <w:r w:rsidRPr="001B5D56">
        <w:rPr>
          <w:rStyle w:val="Emphasis"/>
          <w:highlight w:val="green"/>
        </w:rPr>
        <w:t xml:space="preserve">could be rich in </w:t>
      </w:r>
      <w:r w:rsidRPr="009548B8">
        <w:rPr>
          <w:rStyle w:val="Emphasis"/>
        </w:rPr>
        <w:t xml:space="preserve">minerals and </w:t>
      </w:r>
      <w:r w:rsidRPr="001B5D56">
        <w:rPr>
          <w:rStyle w:val="Emphasis"/>
          <w:highlight w:val="green"/>
        </w:rPr>
        <w:t>rare elements.</w:t>
      </w:r>
      <w:r w:rsidRPr="00086718">
        <w:t xml:space="preserve"> Figuring out how to </w:t>
      </w:r>
      <w:r w:rsidRPr="0038658C">
        <w:t>harvest those materials</w:t>
      </w:r>
      <w:r w:rsidRPr="00086718">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w:t>
      </w:r>
    </w:p>
    <w:p w14:paraId="749154D8" w14:textId="77777777" w:rsidR="007066E7" w:rsidRPr="00086718" w:rsidRDefault="007066E7" w:rsidP="007066E7">
      <w:r w:rsidRPr="00086718">
        <w:t>ADVANCE SCIENCE</w:t>
      </w:r>
    </w:p>
    <w:p w14:paraId="0670C65A" w14:textId="77777777" w:rsidR="007066E7" w:rsidRPr="00086718" w:rsidRDefault="007066E7" w:rsidP="007066E7">
      <w:r w:rsidRPr="00086718">
        <w:t xml:space="preserve">One of the most crucial features of humanity is our curiosity about the life, the universe, and how things operate. </w:t>
      </w:r>
      <w:r w:rsidRPr="001B5D56">
        <w:rPr>
          <w:rStyle w:val="Emphasis"/>
          <w:highlight w:val="green"/>
        </w:rPr>
        <w:t>Exploring space provides a means to</w:t>
      </w:r>
      <w:r w:rsidRPr="009548B8">
        <w:rPr>
          <w:rStyle w:val="Emphasis"/>
        </w:rPr>
        <w:t xml:space="preserve"> satisfy our thirst for knowledge and </w:t>
      </w:r>
      <w:r w:rsidRPr="001B5D56">
        <w:rPr>
          <w:rStyle w:val="Emphasis"/>
          <w:highlight w:val="green"/>
        </w:rPr>
        <w:t>improve our understanding of</w:t>
      </w:r>
      <w:r w:rsidRPr="009548B8">
        <w:rPr>
          <w:rStyle w:val="Emphasis"/>
        </w:rPr>
        <w:t xml:space="preserve"> ourselves and our place in </w:t>
      </w:r>
      <w:r w:rsidRPr="001B5D56">
        <w:rPr>
          <w:rStyle w:val="Emphasis"/>
          <w:highlight w:val="green"/>
        </w:rPr>
        <w:t>the universe</w:t>
      </w:r>
      <w:r w:rsidRPr="00086718">
        <w:rPr>
          <w:rStyle w:val="Emphasis"/>
        </w:rPr>
        <w:t>.</w:t>
      </w:r>
    </w:p>
    <w:p w14:paraId="2F76231E" w14:textId="77777777" w:rsidR="007066E7" w:rsidRPr="00086718" w:rsidRDefault="007066E7" w:rsidP="007066E7">
      <w:r w:rsidRPr="00086718">
        <w:t xml:space="preserve">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r w:rsidRPr="0038658C">
        <w:t>answers to basic questions</w:t>
      </w:r>
      <w:r w:rsidRPr="00086718">
        <w:t xml:space="preserve"> that have eluded humans for centuries, such as how ubiquitous life is outside of Earth, whether it is possible for humans to survive on other planets, and how planets evolve over time.</w:t>
      </w:r>
    </w:p>
    <w:p w14:paraId="622E071E" w14:textId="77777777" w:rsidR="007066E7" w:rsidRPr="00086718" w:rsidRDefault="007066E7" w:rsidP="007066E7"/>
    <w:p w14:paraId="1AD40635" w14:textId="77777777" w:rsidR="007066E7" w:rsidRPr="00086718" w:rsidRDefault="007066E7" w:rsidP="007066E7">
      <w:pPr>
        <w:pStyle w:val="Heading4"/>
      </w:pPr>
      <w:r w:rsidRPr="00086718">
        <w:t>Space innovation solves extinction – generates ecological survival mechanisms.</w:t>
      </w:r>
    </w:p>
    <w:p w14:paraId="52FEDFD7" w14:textId="77777777" w:rsidR="007066E7" w:rsidRPr="00086718" w:rsidRDefault="007066E7" w:rsidP="007066E7">
      <w:proofErr w:type="spellStart"/>
      <w:r w:rsidRPr="00086718">
        <w:rPr>
          <w:rStyle w:val="Style13ptBold"/>
        </w:rPr>
        <w:t>Sadedin</w:t>
      </w:r>
      <w:proofErr w:type="spellEnd"/>
      <w:r w:rsidRPr="00086718">
        <w:rPr>
          <w:rStyle w:val="Style13ptBold"/>
        </w:rPr>
        <w:t xml:space="preserve"> 17</w:t>
      </w:r>
      <w:r w:rsidRPr="00086718">
        <w:t xml:space="preserve"> (Suzanne, PhD in Evolutionary Biology, 10-9, "Will Human Innovation Save Us From Future </w:t>
      </w:r>
      <w:proofErr w:type="gramStart"/>
      <w:r w:rsidRPr="00086718">
        <w:t>Extinction?,</w:t>
      </w:r>
      <w:proofErr w:type="gramEnd"/>
      <w:r w:rsidRPr="00086718">
        <w:t xml:space="preserve">" Forbes, </w:t>
      </w:r>
      <w:r w:rsidRPr="0038658C">
        <w:t>https://www.forbes.com/sites/quora/2017/10/09/will-human-innovation-save-us-from-future-extinction/?sh=773a4f276c65</w:t>
      </w:r>
      <w:r w:rsidRPr="00086718">
        <w:t>) TDI</w:t>
      </w:r>
    </w:p>
    <w:p w14:paraId="16DE2AFA" w14:textId="77777777" w:rsidR="007066E7" w:rsidRPr="00086718" w:rsidRDefault="007066E7" w:rsidP="007066E7">
      <w:pPr>
        <w:rPr>
          <w:rStyle w:val="StyleUnderline"/>
        </w:rPr>
      </w:pPr>
      <w:r w:rsidRPr="00086718">
        <w:t xml:space="preserve">Does the human ability to innovate suggest an immunity to total extinction? Yes and no. Currently, </w:t>
      </w:r>
      <w:r w:rsidRPr="00086718">
        <w:rPr>
          <w:rStyle w:val="StyleUnderline"/>
        </w:rPr>
        <w:t>innovation reduces our chance of extinction</w:t>
      </w:r>
      <w:r w:rsidRPr="00086718">
        <w:t xml:space="preserve"> in some ways, and increases it in others. But </w:t>
      </w:r>
      <w:r w:rsidRPr="001B5D56">
        <w:rPr>
          <w:rStyle w:val="Emphasis"/>
          <w:highlight w:val="green"/>
        </w:rPr>
        <w:t>if we innovate</w:t>
      </w:r>
      <w:r w:rsidRPr="00086718">
        <w:rPr>
          <w:rStyle w:val="Emphasis"/>
        </w:rPr>
        <w:t xml:space="preserve"> cleverly, </w:t>
      </w:r>
      <w:r w:rsidRPr="001B5D56">
        <w:rPr>
          <w:rStyle w:val="Emphasis"/>
          <w:highlight w:val="green"/>
        </w:rPr>
        <w:t xml:space="preserve">we could become </w:t>
      </w:r>
      <w:r w:rsidRPr="00D363B7">
        <w:rPr>
          <w:rStyle w:val="Emphasis"/>
        </w:rPr>
        <w:t xml:space="preserve">just about </w:t>
      </w:r>
      <w:r w:rsidRPr="001B5D56">
        <w:rPr>
          <w:rStyle w:val="Emphasis"/>
          <w:highlight w:val="green"/>
        </w:rPr>
        <w:t>immune to extinction</w:t>
      </w:r>
      <w:r w:rsidRPr="00086718">
        <w:rPr>
          <w:rStyle w:val="Emphasis"/>
        </w:rPr>
        <w:t xml:space="preserve">. </w:t>
      </w:r>
      <w:r w:rsidRPr="00086718">
        <w:rPr>
          <w:rStyle w:val="StyleUnderline"/>
        </w:rPr>
        <w:t xml:space="preserve">The species that survive mass extinctions tend to share three characteristics. They're </w:t>
      </w:r>
      <w:r w:rsidRPr="00086718">
        <w:rPr>
          <w:rStyle w:val="Emphasis"/>
        </w:rPr>
        <w:t>widespread</w:t>
      </w:r>
      <w:r w:rsidRPr="00086718">
        <w:rPr>
          <w:rStyle w:val="StyleUnderline"/>
        </w:rPr>
        <w:t>. This means local disasters don't wipe out the entire species</w:t>
      </w:r>
      <w:r w:rsidRPr="00086718">
        <w:t xml:space="preserve">, and some small areas, called refugia, tend to be unaffected by global disasters. If you're widespread, it's more likely that you have a population that happens to live in a refugium. </w:t>
      </w:r>
      <w:r w:rsidRPr="00086718">
        <w:rPr>
          <w:rStyle w:val="StyleUnderline"/>
        </w:rPr>
        <w:t>They're ecological generalists. They can cope with widely varying physical conditions</w:t>
      </w:r>
      <w:r w:rsidRPr="00086718">
        <w:t xml:space="preserve">, and they're not fussy about food. </w:t>
      </w:r>
      <w:r w:rsidRPr="00086718">
        <w:rPr>
          <w:rStyle w:val="StyleUnderline"/>
        </w:rPr>
        <w:t xml:space="preserve">They're </w:t>
      </w:r>
      <w:proofErr w:type="gramStart"/>
      <w:r w:rsidRPr="00086718">
        <w:rPr>
          <w:rStyle w:val="StyleUnderline"/>
        </w:rPr>
        <w:t>r-selected</w:t>
      </w:r>
      <w:proofErr w:type="gramEnd"/>
      <w:r w:rsidRPr="00086718">
        <w:rPr>
          <w:rStyle w:val="StyleUnderline"/>
        </w:rPr>
        <w:t>. This means that they breed fast and have short generation times</w:t>
      </w:r>
      <w:r w:rsidRPr="00086718">
        <w:t xml:space="preserve">, which allows them to rapidly grow their populations and adapt genetically to new conditions. </w:t>
      </w:r>
      <w:r w:rsidRPr="001B5D56">
        <w:rPr>
          <w:rStyle w:val="Emphasis"/>
          <w:highlight w:val="green"/>
        </w:rPr>
        <w:t>Innovation gives humans</w:t>
      </w:r>
      <w:r w:rsidRPr="00086718">
        <w:rPr>
          <w:rStyle w:val="Emphasis"/>
        </w:rPr>
        <w:t xml:space="preserve"> the </w:t>
      </w:r>
      <w:r w:rsidRPr="001B5D56">
        <w:rPr>
          <w:rStyle w:val="Emphasis"/>
          <w:highlight w:val="green"/>
        </w:rPr>
        <w:t>ability to be</w:t>
      </w:r>
      <w:r w:rsidRPr="00086718">
        <w:rPr>
          <w:rStyle w:val="Emphasis"/>
        </w:rPr>
        <w:t xml:space="preserve"> widespread </w:t>
      </w:r>
      <w:r w:rsidRPr="001B5D56">
        <w:rPr>
          <w:rStyle w:val="Emphasis"/>
          <w:highlight w:val="green"/>
        </w:rPr>
        <w:t>ecological</w:t>
      </w:r>
      <w:r w:rsidRPr="00086718">
        <w:rPr>
          <w:rStyle w:val="Emphasis"/>
        </w:rPr>
        <w:t xml:space="preserve"> </w:t>
      </w:r>
      <w:r w:rsidRPr="001B5D56">
        <w:rPr>
          <w:rStyle w:val="Emphasis"/>
          <w:highlight w:val="green"/>
        </w:rPr>
        <w:t>generalists</w:t>
      </w:r>
      <w:r w:rsidRPr="00086718">
        <w:rPr>
          <w:rStyle w:val="StyleUnderline"/>
        </w:rPr>
        <w:t xml:space="preserve">. With technology, </w:t>
      </w:r>
      <w:r w:rsidRPr="001B5D56">
        <w:rPr>
          <w:rStyle w:val="StyleUnderline"/>
          <w:highlight w:val="green"/>
        </w:rPr>
        <w:t>we can live in</w:t>
      </w:r>
      <w:r w:rsidRPr="00086718">
        <w:rPr>
          <w:rStyle w:val="StyleUnderline"/>
        </w:rPr>
        <w:t xml:space="preserve"> more </w:t>
      </w:r>
      <w:r w:rsidRPr="001B5D56">
        <w:rPr>
          <w:rStyle w:val="StyleUnderline"/>
          <w:highlight w:val="green"/>
        </w:rPr>
        <w:t>diverse conditions</w:t>
      </w:r>
      <w:r w:rsidRPr="00086718">
        <w:rPr>
          <w:rStyle w:val="StyleUnderline"/>
        </w:rPr>
        <w:t xml:space="preserve"> and places than any other species</w:t>
      </w:r>
      <w:r w:rsidRPr="00086718">
        <w:t xml:space="preserve">. And while we can't (currently) grow our populations rapidly like an r-selected species, </w:t>
      </w:r>
      <w:r w:rsidRPr="001B5D56">
        <w:rPr>
          <w:rStyle w:val="StyleUnderline"/>
          <w:highlight w:val="green"/>
        </w:rPr>
        <w:t>innovation</w:t>
      </w:r>
      <w:r w:rsidRPr="00086718">
        <w:t xml:space="preserve"> does </w:t>
      </w:r>
      <w:r w:rsidRPr="001B5D56">
        <w:rPr>
          <w:rStyle w:val="StyleUnderline"/>
          <w:highlight w:val="green"/>
        </w:rPr>
        <w:t xml:space="preserve">allow us to adapt </w:t>
      </w:r>
      <w:r w:rsidRPr="00D363B7">
        <w:rPr>
          <w:rStyle w:val="StyleUnderline"/>
        </w:rPr>
        <w:t>quickly at the cultural level. Technology also increases our connections to</w:t>
      </w:r>
      <w:r w:rsidRPr="00086718">
        <w:rPr>
          <w:rStyle w:val="StyleUnderline"/>
        </w:rPr>
        <w:t xml:space="preserve"> </w:t>
      </w:r>
      <w:proofErr w:type="gramStart"/>
      <w:r w:rsidRPr="00086718">
        <w:rPr>
          <w:rStyle w:val="StyleUnderline"/>
        </w:rPr>
        <w:t>one another</w:t>
      </w:r>
      <w:proofErr w:type="gramEnd"/>
      <w:r w:rsidRPr="00086718">
        <w:t xml:space="preserve"> and connectivity is a two-edged sword. Many species consist of a network of </w:t>
      </w:r>
      <w:r w:rsidRPr="00086718">
        <w:rPr>
          <w:rStyle w:val="StyleUnderline"/>
        </w:rPr>
        <w:t>small, local populations</w:t>
      </w:r>
      <w:r w:rsidRPr="00086718">
        <w:t xml:space="preserve">, each of which is somewhat isolated from the others. We call this a metapopulation. The local populations </w:t>
      </w:r>
      <w:r w:rsidRPr="00086718">
        <w:rPr>
          <w:rStyle w:val="StyleUnderline"/>
        </w:rPr>
        <w:t xml:space="preserve">often go extinct, but they are later re-seeded by others, so the metapopulation as a whole survives. </w:t>
      </w:r>
      <w:r w:rsidRPr="00086718">
        <w:t xml:space="preserve">Humans used to be a metapopulation, but thanks to innovation, we're now globally connected. Archaeologists believe that many past civilizations, such as the Easter Islanders, fell because of unsustainable ecological and cultural innovations. The impact of these disasters was limited because these civilizations were small and disconnected from other such civilizations. These days, a useful innovation can spread around the world in weeks. So can a lethal one. With many of the technologies and chemicals we're currently inventing, we can't be certain about their long-term effects; human biology is complex enough that we often can't be absolutely certain something won't kill us in a decade until we've waited a decade to see. We try to be careful and test things before they're released, and the probability that any particular invention could kill us all is tiny, but since we're constantly innovating, it's a real possibility. Pandemics pose the same problem for a well-connected species. There are certain possibilities where species extinction is really hard to avoid; fortunately, they're also very unlikely, but we are definitely not immune from this. The most likely cause of our extinction, in my opinion, is innovation in machine learning/AI. This could destroy the planet, but even if it doesn't, humans will be ultimately redundant to the dominant systems. They might keep us alive in a zoo somewhere, but I doubt it. A happier scenario (to me at least) is transhumanism, where humans become extinct in a sense because we've managed to liberate ourselves from biology. So </w:t>
      </w:r>
      <w:r w:rsidRPr="00086718">
        <w:rPr>
          <w:rStyle w:val="StyleUnderline"/>
        </w:rPr>
        <w:t xml:space="preserve">how could innovation </w:t>
      </w:r>
      <w:r w:rsidRPr="00086718">
        <w:rPr>
          <w:rStyle w:val="Emphasis"/>
        </w:rPr>
        <w:t>prevent our extinction</w:t>
      </w:r>
      <w:r w:rsidRPr="00086718">
        <w:rPr>
          <w:rStyle w:val="StyleUnderline"/>
        </w:rPr>
        <w:t xml:space="preserve">? </w:t>
      </w:r>
      <w:r w:rsidRPr="001B5D56">
        <w:rPr>
          <w:rStyle w:val="StyleUnderline"/>
          <w:highlight w:val="green"/>
        </w:rPr>
        <w:t xml:space="preserve">We </w:t>
      </w:r>
      <w:r w:rsidRPr="001B5D56">
        <w:rPr>
          <w:rStyle w:val="Emphasis"/>
          <w:highlight w:val="green"/>
        </w:rPr>
        <w:t>seed the galaxy</w:t>
      </w:r>
      <w:r w:rsidRPr="001B5D56">
        <w:rPr>
          <w:rStyle w:val="StyleUnderline"/>
          <w:highlight w:val="green"/>
        </w:rPr>
        <w:t xml:space="preserve"> with </w:t>
      </w:r>
      <w:r w:rsidRPr="00D363B7">
        <w:rPr>
          <w:rStyle w:val="StyleUnderline"/>
        </w:rPr>
        <w:t xml:space="preserve">independently </w:t>
      </w:r>
      <w:r w:rsidRPr="001B5D56">
        <w:rPr>
          <w:rStyle w:val="StyleUnderline"/>
          <w:highlight w:val="green"/>
        </w:rPr>
        <w:t xml:space="preserve">evolving </w:t>
      </w:r>
      <w:r w:rsidRPr="00D363B7">
        <w:rPr>
          <w:rStyle w:val="StyleUnderline"/>
        </w:rPr>
        <w:t xml:space="preserve">human </w:t>
      </w:r>
      <w:r w:rsidRPr="001B5D56">
        <w:rPr>
          <w:rStyle w:val="StyleUnderline"/>
          <w:highlight w:val="green"/>
        </w:rPr>
        <w:t xml:space="preserve">populations to create </w:t>
      </w:r>
      <w:r w:rsidRPr="00D363B7">
        <w:rPr>
          <w:rStyle w:val="StyleUnderline"/>
        </w:rPr>
        <w:t xml:space="preserve">a </w:t>
      </w:r>
      <w:r w:rsidRPr="001B5D56">
        <w:rPr>
          <w:rStyle w:val="StyleUnderline"/>
          <w:highlight w:val="green"/>
        </w:rPr>
        <w:t>new metapopulation</w:t>
      </w:r>
      <w:r w:rsidRPr="00086718">
        <w:rPr>
          <w:rStyle w:val="StyleUnderline"/>
        </w:rPr>
        <w:t>. These local populations would hopefully be sufficiently isolated that some would survive an innovation or disaster that wipes out the rest.</w:t>
      </w:r>
      <w:r w:rsidRPr="00086718">
        <w:t xml:space="preserve"> They would, of course, evolve in response to local conditions, perhaps creating several new species. </w:t>
      </w:r>
      <w:proofErr w:type="gramStart"/>
      <w:r w:rsidRPr="00086718">
        <w:t>So</w:t>
      </w:r>
      <w:proofErr w:type="gramEnd"/>
      <w:r w:rsidRPr="00086718">
        <w:t xml:space="preserve"> you could say this is still extinction, but </w:t>
      </w:r>
      <w:r w:rsidRPr="00086718">
        <w:rPr>
          <w:rStyle w:val="StyleUnderline"/>
        </w:rPr>
        <w:t>it's as close as we'll come to persistence in our ever-changing universe.</w:t>
      </w:r>
    </w:p>
    <w:p w14:paraId="3C1A2AAD" w14:textId="77777777" w:rsidR="003B264C" w:rsidRPr="003B264C" w:rsidRDefault="003B264C" w:rsidP="003B264C"/>
    <w:sectPr w:rsidR="003B264C" w:rsidRPr="003B26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26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FEC"/>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4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066E7"/>
    <w:rsid w:val="00717B01"/>
    <w:rsid w:val="007227D9"/>
    <w:rsid w:val="0072491F"/>
    <w:rsid w:val="00725598"/>
    <w:rsid w:val="007350CB"/>
    <w:rsid w:val="007368A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17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74BE4"/>
    <w:rsid w:val="00F94060"/>
    <w:rsid w:val="00FA0A0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5667BE"/>
  <w14:defaultImageDpi w14:val="300"/>
  <w15:docId w15:val="{F4317FFF-071F-9448-8D5C-1DEBF40B4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B264C"/>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3B26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26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3B26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3B26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26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264C"/>
  </w:style>
  <w:style w:type="character" w:customStyle="1" w:styleId="Heading1Char">
    <w:name w:val="Heading 1 Char"/>
    <w:aliases w:val="Pocket Char"/>
    <w:basedOn w:val="DefaultParagraphFont"/>
    <w:link w:val="Heading1"/>
    <w:uiPriority w:val="9"/>
    <w:rsid w:val="003B26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264C"/>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3B264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9"/>
    <w:rsid w:val="003B26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264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3B264C"/>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textbold"/>
    <w:uiPriority w:val="20"/>
    <w:qFormat/>
    <w:rsid w:val="003B264C"/>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3B264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3B264C"/>
    <w:rPr>
      <w:color w:val="auto"/>
      <w:u w:val="none"/>
    </w:rPr>
  </w:style>
  <w:style w:type="paragraph" w:styleId="DocumentMap">
    <w:name w:val="Document Map"/>
    <w:basedOn w:val="Normal"/>
    <w:link w:val="DocumentMapChar"/>
    <w:uiPriority w:val="99"/>
    <w:semiHidden/>
    <w:unhideWhenUsed/>
    <w:rsid w:val="003B26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264C"/>
    <w:rPr>
      <w:rFonts w:ascii="Lucida Grande" w:hAnsi="Lucida Grande" w:cs="Lucida Grande"/>
    </w:rPr>
  </w:style>
  <w:style w:type="paragraph" w:customStyle="1" w:styleId="textbold">
    <w:name w:val="text bold"/>
    <w:basedOn w:val="Normal"/>
    <w:link w:val="Emphasis"/>
    <w:uiPriority w:val="20"/>
    <w:qFormat/>
    <w:rsid w:val="003B264C"/>
    <w:pPr>
      <w:ind w:left="720"/>
      <w:jc w:val="both"/>
    </w:pPr>
    <w:rPr>
      <w:b/>
      <w:iCs/>
      <w:sz w:val="22"/>
      <w:u w:val="single"/>
      <w:bdr w:val="single" w:sz="8" w:space="0" w:color="auto"/>
    </w:rPr>
  </w:style>
  <w:style w:type="paragraph" w:customStyle="1" w:styleId="Emphasis1">
    <w:name w:val="Emphasis1"/>
    <w:basedOn w:val="Normal"/>
    <w:autoRedefine/>
    <w:uiPriority w:val="20"/>
    <w:qFormat/>
    <w:rsid w:val="007368A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ons.und.edu/cgi/viewcontent.cgi?article=3456&amp;context=theses" TargetMode="External"/><Relationship Id="rId5" Type="http://schemas.openxmlformats.org/officeDocument/2006/relationships/numbering" Target="numbering.xml"/><Relationship Id="rId10" Type="http://schemas.openxmlformats.org/officeDocument/2006/relationships/hyperlink" Target="https://www.orfonline.org/research/indias-space-programme-a-role-for-the-private-sector-finally-66661/" TargetMode="External"/><Relationship Id="rId4" Type="http://schemas.openxmlformats.org/officeDocument/2006/relationships/customXml" Target="../customXml/item4.xml"/><Relationship Id="rId9" Type="http://schemas.openxmlformats.org/officeDocument/2006/relationships/hyperlink" Target="https://thediplomat.com/2017/03/why-india-should-help-shape-norms-for-outer-space-activit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9A725F-908E-9942-A35F-2889CB587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14970</Words>
  <Characters>85331</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100101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5</cp:revision>
  <dcterms:created xsi:type="dcterms:W3CDTF">2022-01-15T15:26:00Z</dcterms:created>
  <dcterms:modified xsi:type="dcterms:W3CDTF">2022-01-15T16:07:00Z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