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56018" w14:textId="77777777" w:rsidR="009A1195" w:rsidRDefault="009A1195" w:rsidP="009A1195">
      <w:pPr>
        <w:pStyle w:val="Heading3"/>
      </w:pPr>
      <w:r>
        <w:t>1NC – T Medicine</w:t>
      </w:r>
    </w:p>
    <w:p w14:paraId="53E43183" w14:textId="77777777" w:rsidR="009A1195" w:rsidRDefault="009A1195" w:rsidP="009A1195">
      <w:pPr>
        <w:pStyle w:val="Heading4"/>
      </w:pPr>
      <w:r>
        <w:t>Cannabis isn’t a medicine – they are conflating having medicinal properties with medicines</w:t>
      </w:r>
    </w:p>
    <w:p w14:paraId="744C62A7" w14:textId="77777777" w:rsidR="009A1195" w:rsidRPr="00402922" w:rsidRDefault="009A1195" w:rsidP="009A1195">
      <w:pPr>
        <w:rPr>
          <w:rStyle w:val="Style13ptBold"/>
        </w:rPr>
      </w:pPr>
      <w:r>
        <w:rPr>
          <w:rStyle w:val="Style13ptBold"/>
        </w:rPr>
        <w:t xml:space="preserve">CDC ND </w:t>
      </w:r>
      <w:r w:rsidRPr="00402922">
        <w:t xml:space="preserve">[(Center for the Disease Control and Prevention) “Is marijuana medicine?” </w:t>
      </w:r>
      <w:hyperlink r:id="rId9" w:history="1">
        <w:r w:rsidRPr="00402922">
          <w:rPr>
            <w:rStyle w:val="Hyperlink"/>
          </w:rPr>
          <w:t>https://www.cdc.gov/marijuana/faqs/is-marijuana-medicine.html</w:t>
        </w:r>
      </w:hyperlink>
      <w:r w:rsidRPr="00402922">
        <w:t>] BC</w:t>
      </w:r>
    </w:p>
    <w:p w14:paraId="3171885F" w14:textId="77777777" w:rsidR="009A1195" w:rsidRPr="00402922" w:rsidRDefault="009A1195" w:rsidP="009A1195">
      <w:pPr>
        <w:rPr>
          <w:rStyle w:val="Emphasis"/>
        </w:rPr>
      </w:pPr>
      <w:r w:rsidRPr="008454ED">
        <w:rPr>
          <w:rStyle w:val="Emphasis"/>
          <w:highlight w:val="green"/>
        </w:rPr>
        <w:t>Is marijuana medicine?</w:t>
      </w:r>
    </w:p>
    <w:p w14:paraId="6B8966F9" w14:textId="77777777" w:rsidR="009A1195" w:rsidRPr="00402922" w:rsidRDefault="009A1195" w:rsidP="009A1195">
      <w:pPr>
        <w:rPr>
          <w:rStyle w:val="Emphasis"/>
        </w:rPr>
      </w:pPr>
      <w:r w:rsidRPr="00402922">
        <w:rPr>
          <w:rStyle w:val="StyleUnderline"/>
        </w:rPr>
        <w:t>The marijuana plant has chemicals that may help symptoms for some health problems.</w:t>
      </w:r>
      <w:r>
        <w:t xml:space="preserve"> More and more states are making it legal to use the plant as medicine for certain conditions. But there isn’t enough research to show that the whole plant works to treat or cure these conditions. Also, </w:t>
      </w:r>
      <w:r w:rsidRPr="008454ED">
        <w:rPr>
          <w:rStyle w:val="StyleUnderline"/>
          <w:highlight w:val="green"/>
        </w:rPr>
        <w:t>the</w:t>
      </w:r>
      <w:r>
        <w:t xml:space="preserve"> U.S. Food and Drug Administration (</w:t>
      </w:r>
      <w:r w:rsidRPr="008454ED">
        <w:rPr>
          <w:rStyle w:val="Emphasis"/>
          <w:highlight w:val="green"/>
        </w:rPr>
        <w:t>FDA</w:t>
      </w:r>
      <w:r>
        <w:t xml:space="preserve">)External </w:t>
      </w:r>
      <w:r w:rsidRPr="008454ED">
        <w:rPr>
          <w:rStyle w:val="Emphasis"/>
          <w:highlight w:val="green"/>
        </w:rPr>
        <w:t>has not</w:t>
      </w:r>
      <w:r w:rsidRPr="00402922">
        <w:rPr>
          <w:rStyle w:val="Emphasis"/>
        </w:rPr>
        <w:t xml:space="preserve"> </w:t>
      </w:r>
      <w:r w:rsidRPr="008454ED">
        <w:rPr>
          <w:rStyle w:val="Emphasis"/>
          <w:highlight w:val="green"/>
        </w:rPr>
        <w:t>recognized</w:t>
      </w:r>
      <w:r w:rsidRPr="00402922">
        <w:rPr>
          <w:rStyle w:val="Emphasis"/>
        </w:rPr>
        <w:t xml:space="preserve"> or approved </w:t>
      </w:r>
      <w:r w:rsidRPr="008454ED">
        <w:rPr>
          <w:rStyle w:val="Emphasis"/>
          <w:highlight w:val="green"/>
        </w:rPr>
        <w:t>the</w:t>
      </w:r>
      <w:r w:rsidRPr="00402922">
        <w:rPr>
          <w:rStyle w:val="Emphasis"/>
        </w:rPr>
        <w:t xml:space="preserve"> marijuana </w:t>
      </w:r>
      <w:r w:rsidRPr="008454ED">
        <w:rPr>
          <w:rStyle w:val="Emphasis"/>
          <w:highlight w:val="green"/>
        </w:rPr>
        <w:t>plant as medicine.</w:t>
      </w:r>
    </w:p>
    <w:p w14:paraId="11403CB8" w14:textId="77777777" w:rsidR="009A1195" w:rsidRDefault="009A1195" w:rsidP="009A1195">
      <w:r w:rsidRPr="00402922">
        <w:rPr>
          <w:rStyle w:val="StyleUnderline"/>
        </w:rPr>
        <w:t xml:space="preserve">Because marijuana is often </w:t>
      </w:r>
      <w:r w:rsidRPr="008454ED">
        <w:rPr>
          <w:rStyle w:val="StyleUnderline"/>
        </w:rPr>
        <w:t>smoked</w:t>
      </w:r>
      <w:r w:rsidRPr="00402922">
        <w:rPr>
          <w:rStyle w:val="StyleUnderline"/>
        </w:rPr>
        <w:t>, it can damage your lungs and cardiovascular system</w:t>
      </w:r>
      <w:r>
        <w:t xml:space="preserve"> (e.g., heart and blood vessels). </w:t>
      </w:r>
      <w:r w:rsidRPr="00402922">
        <w:rPr>
          <w:rStyle w:val="Emphasis"/>
        </w:rPr>
        <w:t>These and other damaging effects on the brain and body could make marijuana more harmful than helpful as a medicine.</w:t>
      </w:r>
      <w:r>
        <w:t xml:space="preserve"> </w:t>
      </w:r>
      <w:r w:rsidRPr="00402922">
        <w:rPr>
          <w:rStyle w:val="StyleUnderline"/>
        </w:rPr>
        <w:t xml:space="preserve">Another problem with marijuana as a medicine is that the </w:t>
      </w:r>
      <w:r w:rsidRPr="00402922">
        <w:rPr>
          <w:rStyle w:val="Emphasis"/>
        </w:rPr>
        <w:t>ingredients aren’t exactly the same from plant to plant</w:t>
      </w:r>
      <w:r w:rsidRPr="00402922">
        <w:rPr>
          <w:rStyle w:val="StyleUnderline"/>
        </w:rPr>
        <w:t>. There’s no way to know what kind and how much of a chemical you’re getting.</w:t>
      </w:r>
    </w:p>
    <w:p w14:paraId="686625CC" w14:textId="77777777" w:rsidR="009A1195" w:rsidRDefault="009A1195" w:rsidP="009A1195">
      <w:pPr>
        <w:pStyle w:val="Heading4"/>
      </w:pPr>
      <w:r>
        <w:t xml:space="preserve">Cannabis isn’t a medicine – </w:t>
      </w:r>
    </w:p>
    <w:p w14:paraId="31C503D6" w14:textId="77777777" w:rsidR="009A1195" w:rsidRPr="004D657D" w:rsidRDefault="009A1195" w:rsidP="009A1195">
      <w:pPr>
        <w:rPr>
          <w:rStyle w:val="Style13ptBold"/>
        </w:rPr>
      </w:pPr>
      <w:r>
        <w:rPr>
          <w:rStyle w:val="Style13ptBold"/>
        </w:rPr>
        <w:t xml:space="preserve">Madras 16 </w:t>
      </w:r>
      <w:r w:rsidRPr="002445E7">
        <w:t xml:space="preserve">[(Bertha, Madras is a professor of psychobiology in the Department of Psychiatry and the chair of the Division of Neurochemistry at Harvard Medical School, Harvard University; she served as associate director for public education in the division on Addictions at Harvard Medical School.) “Opinion: 5 reasons marijuana is not medicine” The Washington Post, 4/29/2016. </w:t>
      </w:r>
      <w:hyperlink r:id="rId10" w:history="1">
        <w:r w:rsidRPr="002445E7">
          <w:rPr>
            <w:rStyle w:val="Hyperlink"/>
          </w:rPr>
          <w:t>https://www.washingtonpost.com/news/in-theory/wp/2016/04/29/5-reasons-marijuana-is-not-medicine/</w:t>
        </w:r>
      </w:hyperlink>
      <w:r w:rsidRPr="002445E7">
        <w:t>] BC</w:t>
      </w:r>
    </w:p>
    <w:p w14:paraId="6E3104D4" w14:textId="77777777" w:rsidR="009A1195" w:rsidRDefault="009A1195" w:rsidP="009A1195">
      <w:r w:rsidRPr="004D657D">
        <w:t xml:space="preserve">Yet </w:t>
      </w:r>
      <w:r w:rsidRPr="008454ED">
        <w:rPr>
          <w:rStyle w:val="StyleUnderline"/>
          <w:highlight w:val="green"/>
        </w:rPr>
        <w:t>unlike drugs approved by the F</w:t>
      </w:r>
      <w:r w:rsidRPr="004D657D">
        <w:rPr>
          <w:rStyle w:val="StyleUnderline"/>
        </w:rPr>
        <w:t xml:space="preserve">ood and </w:t>
      </w:r>
      <w:r w:rsidRPr="008454ED">
        <w:rPr>
          <w:rStyle w:val="StyleUnderline"/>
          <w:highlight w:val="green"/>
        </w:rPr>
        <w:t>D</w:t>
      </w:r>
      <w:r w:rsidRPr="004D657D">
        <w:rPr>
          <w:rStyle w:val="StyleUnderline"/>
        </w:rPr>
        <w:t xml:space="preserve">rug </w:t>
      </w:r>
      <w:r w:rsidRPr="008454ED">
        <w:rPr>
          <w:rStyle w:val="StyleUnderline"/>
          <w:highlight w:val="green"/>
        </w:rPr>
        <w:t>A</w:t>
      </w:r>
      <w:r w:rsidRPr="004D657D">
        <w:rPr>
          <w:rStyle w:val="StyleUnderline"/>
        </w:rPr>
        <w:t>dministration</w:t>
      </w:r>
      <w:r w:rsidRPr="004D657D">
        <w:t>, “</w:t>
      </w:r>
      <w:r w:rsidRPr="004D657D">
        <w:rPr>
          <w:rStyle w:val="Emphasis"/>
        </w:rPr>
        <w:t xml:space="preserve">dispensary </w:t>
      </w:r>
      <w:r w:rsidRPr="008454ED">
        <w:rPr>
          <w:rStyle w:val="Emphasis"/>
          <w:highlight w:val="green"/>
        </w:rPr>
        <w:t>marijuana</w:t>
      </w:r>
      <w:r w:rsidRPr="004D657D">
        <w:t xml:space="preserve">” </w:t>
      </w:r>
      <w:r w:rsidRPr="008454ED">
        <w:rPr>
          <w:rStyle w:val="StyleUnderline"/>
          <w:highlight w:val="green"/>
        </w:rPr>
        <w:t xml:space="preserve">has </w:t>
      </w:r>
      <w:r w:rsidRPr="008454ED">
        <w:rPr>
          <w:rStyle w:val="Emphasis"/>
          <w:highlight w:val="green"/>
        </w:rPr>
        <w:t>no quality control</w:t>
      </w:r>
      <w:r w:rsidRPr="004D657D">
        <w:rPr>
          <w:rStyle w:val="StyleUnderline"/>
        </w:rPr>
        <w:t xml:space="preserve">, </w:t>
      </w:r>
      <w:r w:rsidRPr="004D657D">
        <w:rPr>
          <w:rStyle w:val="Emphasis"/>
        </w:rPr>
        <w:t xml:space="preserve">no </w:t>
      </w:r>
      <w:r w:rsidRPr="008454ED">
        <w:rPr>
          <w:rStyle w:val="Emphasis"/>
          <w:highlight w:val="green"/>
        </w:rPr>
        <w:t>standardized composition</w:t>
      </w:r>
      <w:r w:rsidRPr="008454ED">
        <w:rPr>
          <w:rStyle w:val="StyleUnderline"/>
          <w:highlight w:val="green"/>
        </w:rPr>
        <w:t xml:space="preserve"> </w:t>
      </w:r>
      <w:r w:rsidRPr="008454ED">
        <w:rPr>
          <w:rStyle w:val="StyleUnderline"/>
        </w:rPr>
        <w:t>or</w:t>
      </w:r>
      <w:r w:rsidRPr="004D657D">
        <w:rPr>
          <w:rStyle w:val="StyleUnderline"/>
        </w:rPr>
        <w:t xml:space="preserve"> </w:t>
      </w:r>
      <w:r w:rsidRPr="008454ED">
        <w:rPr>
          <w:rStyle w:val="StyleUnderline"/>
          <w:highlight w:val="green"/>
        </w:rPr>
        <w:t>dosage</w:t>
      </w:r>
      <w:r w:rsidRPr="004D657D">
        <w:rPr>
          <w:rStyle w:val="StyleUnderline"/>
        </w:rPr>
        <w:t xml:space="preserve"> for specific medical conditions</w:t>
      </w:r>
      <w:r w:rsidRPr="004D657D">
        <w:rPr>
          <w:rStyle w:val="Emphasis"/>
        </w:rPr>
        <w:t xml:space="preserve">. It has no </w:t>
      </w:r>
      <w:r w:rsidRPr="008454ED">
        <w:rPr>
          <w:rStyle w:val="Emphasis"/>
          <w:highlight w:val="green"/>
        </w:rPr>
        <w:t>prescribing information or</w:t>
      </w:r>
      <w:r w:rsidRPr="004D657D">
        <w:rPr>
          <w:rStyle w:val="Emphasis"/>
        </w:rPr>
        <w:t xml:space="preserve"> no high-quality </w:t>
      </w:r>
      <w:r w:rsidRPr="008454ED">
        <w:rPr>
          <w:rStyle w:val="Emphasis"/>
          <w:highlight w:val="green"/>
        </w:rPr>
        <w:t>studies</w:t>
      </w:r>
      <w:r w:rsidRPr="004D657D">
        <w:rPr>
          <w:rStyle w:val="Emphasis"/>
        </w:rPr>
        <w:t xml:space="preserve"> of effectiveness or long-term safety</w:t>
      </w:r>
      <w:r w:rsidRPr="004D657D">
        <w:t>. While the FDA is not averse to approving cannabinoids as medicines and has approved two cannabinoid medications, the decision to keep marijuana in Schedule I was reaffirmed in a 2015 federal court ruling. That ruling was correct.</w:t>
      </w:r>
    </w:p>
    <w:p w14:paraId="69931BEB" w14:textId="77777777" w:rsidR="009A1195" w:rsidRDefault="009A1195" w:rsidP="009A1195">
      <w:r>
        <w:t xml:space="preserve">To reside in Schedules II-V and be approved for diagnosing, mitigating, treating or curing a specific medical condition, </w:t>
      </w:r>
      <w:r w:rsidRPr="004D657D">
        <w:rPr>
          <w:rStyle w:val="StyleUnderline"/>
        </w:rPr>
        <w:t xml:space="preserve">a substance or botanical must proceed through a rigorous FDA scientific process proving safety and efficacy. Not one form of “dispensary marijuana” with a wide range of THC levels </w:t>
      </w:r>
      <w:r>
        <w:t xml:space="preserve">— butane hash oil, smokables, vapors, edibles, liquids — </w:t>
      </w:r>
      <w:r w:rsidRPr="004D657D">
        <w:rPr>
          <w:rStyle w:val="StyleUnderline"/>
        </w:rPr>
        <w:t>has gone through this rigorous process for a single medical condition</w:t>
      </w:r>
      <w:r>
        <w:t xml:space="preserve"> (let alone 20 to 40 conditions).</w:t>
      </w:r>
    </w:p>
    <w:p w14:paraId="4BA2FD95" w14:textId="77777777" w:rsidR="009A1195" w:rsidRPr="004D657D" w:rsidRDefault="009A1195" w:rsidP="009A1195">
      <w:pPr>
        <w:rPr>
          <w:rStyle w:val="Emphasis"/>
        </w:rPr>
      </w:pPr>
      <w:r w:rsidRPr="008454ED">
        <w:rPr>
          <w:rStyle w:val="Emphasis"/>
          <w:highlight w:val="green"/>
        </w:rPr>
        <w:t>To approve</w:t>
      </w:r>
      <w:r w:rsidRPr="004D657D">
        <w:rPr>
          <w:rStyle w:val="Emphasis"/>
        </w:rPr>
        <w:t xml:space="preserve"> a </w:t>
      </w:r>
      <w:r w:rsidRPr="008454ED">
        <w:rPr>
          <w:rStyle w:val="Emphasis"/>
          <w:highlight w:val="green"/>
        </w:rPr>
        <w:t>medicine, the FDA requires</w:t>
      </w:r>
      <w:r w:rsidRPr="004D657D">
        <w:rPr>
          <w:rStyle w:val="Emphasis"/>
        </w:rPr>
        <w:t xml:space="preserve"> five criteria to be fulfilled:</w:t>
      </w:r>
    </w:p>
    <w:p w14:paraId="46E71698" w14:textId="77777777" w:rsidR="009A1195" w:rsidRDefault="009A1195" w:rsidP="009A1195">
      <w:pPr>
        <w:pStyle w:val="ListParagraph"/>
        <w:numPr>
          <w:ilvl w:val="0"/>
          <w:numId w:val="12"/>
        </w:numPr>
      </w:pPr>
      <w:r w:rsidRPr="008454ED">
        <w:rPr>
          <w:rStyle w:val="Emphasis"/>
          <w:highlight w:val="green"/>
        </w:rPr>
        <w:t>The drug’s chemistry</w:t>
      </w:r>
      <w:r w:rsidRPr="004D657D">
        <w:rPr>
          <w:rStyle w:val="Emphasis"/>
        </w:rPr>
        <w:t xml:space="preserve"> must </w:t>
      </w:r>
      <w:r w:rsidRPr="008454ED">
        <w:rPr>
          <w:rStyle w:val="Emphasis"/>
          <w:highlight w:val="green"/>
        </w:rPr>
        <w:t>be known and reproducible</w:t>
      </w:r>
      <w:r w:rsidRPr="004D657D">
        <w:t xml:space="preserve">. </w:t>
      </w:r>
      <w:r w:rsidRPr="004D657D">
        <w:rPr>
          <w:rStyle w:val="StyleUnderline"/>
        </w:rPr>
        <w:t xml:space="preserve">Evidence of a standardized product, consistency, ultra-high purity, fixed dose and a measured shelf life are required by the FDA. </w:t>
      </w:r>
      <w:r w:rsidRPr="008454ED">
        <w:rPr>
          <w:rStyle w:val="StyleUnderline"/>
          <w:highlight w:val="green"/>
        </w:rPr>
        <w:t xml:space="preserve">The chemistry of </w:t>
      </w:r>
      <w:r w:rsidRPr="008454ED">
        <w:rPr>
          <w:rStyle w:val="StyleUnderline"/>
        </w:rPr>
        <w:t>“</w:t>
      </w:r>
      <w:r w:rsidRPr="004D657D">
        <w:rPr>
          <w:rStyle w:val="StyleUnderline"/>
        </w:rPr>
        <w:t xml:space="preserve">dispensary </w:t>
      </w:r>
      <w:r w:rsidRPr="008454ED">
        <w:rPr>
          <w:rStyle w:val="StyleUnderline"/>
          <w:highlight w:val="green"/>
        </w:rPr>
        <w:t>marijuana</w:t>
      </w:r>
      <w:r w:rsidRPr="004D657D">
        <w:rPr>
          <w:rStyle w:val="StyleUnderline"/>
        </w:rPr>
        <w:t xml:space="preserve">” </w:t>
      </w:r>
      <w:r w:rsidRPr="008454ED">
        <w:rPr>
          <w:rStyle w:val="StyleUnderline"/>
          <w:highlight w:val="green"/>
        </w:rPr>
        <w:t>is not standardized</w:t>
      </w:r>
      <w:r w:rsidRPr="004D657D">
        <w:rPr>
          <w:rStyle w:val="StyleUnderline"/>
        </w:rPr>
        <w:t>. Smoked, vaporized or ingested marijuana may deliver inconsistent amounts of active chemicals.</w:t>
      </w:r>
      <w:r w:rsidRPr="004D657D">
        <w:t xml:space="preserve"> Levels of the main psychoactive constituent, THC, can vary from 1 to 80 percent. Cannabidiol (known as CBD) produces effects opposite to THC, yet THC-to-CBD ratios are unregulated.</w:t>
      </w:r>
    </w:p>
    <w:p w14:paraId="2A5A9A6A" w14:textId="77777777" w:rsidR="009A1195" w:rsidRPr="004D657D" w:rsidRDefault="009A1195" w:rsidP="009A1195">
      <w:pPr>
        <w:pStyle w:val="ListParagraph"/>
        <w:numPr>
          <w:ilvl w:val="0"/>
          <w:numId w:val="12"/>
        </w:numPr>
        <w:rPr>
          <w:rStyle w:val="StyleUnderline"/>
        </w:rPr>
      </w:pPr>
      <w:r w:rsidRPr="008454ED">
        <w:rPr>
          <w:rStyle w:val="Emphasis"/>
          <w:highlight w:val="green"/>
        </w:rPr>
        <w:t>There must be adequate safety studies</w:t>
      </w:r>
      <w:r w:rsidRPr="004D657D">
        <w:t xml:space="preserve">. “Dispensary </w:t>
      </w:r>
      <w:r w:rsidRPr="008454ED">
        <w:rPr>
          <w:rStyle w:val="StyleUnderline"/>
          <w:highlight w:val="green"/>
        </w:rPr>
        <w:t>marijuana</w:t>
      </w:r>
      <w:r w:rsidRPr="004D657D">
        <w:t xml:space="preserve">” </w:t>
      </w:r>
      <w:r w:rsidRPr="008454ED">
        <w:rPr>
          <w:rStyle w:val="StyleUnderline"/>
          <w:highlight w:val="green"/>
        </w:rPr>
        <w:t>cannot be studied</w:t>
      </w:r>
      <w:r w:rsidRPr="004D657D">
        <w:rPr>
          <w:rStyle w:val="StyleUnderline"/>
        </w:rPr>
        <w:t xml:space="preserve"> or used safely </w:t>
      </w:r>
      <w:r w:rsidRPr="008454ED">
        <w:rPr>
          <w:rStyle w:val="StyleUnderline"/>
        </w:rPr>
        <w:t>under medical supervision</w:t>
      </w:r>
      <w:r w:rsidRPr="004D657D">
        <w:rPr>
          <w:rStyle w:val="StyleUnderline"/>
        </w:rPr>
        <w:t xml:space="preserve"> </w:t>
      </w:r>
      <w:r w:rsidRPr="008454ED">
        <w:rPr>
          <w:rStyle w:val="StyleUnderline"/>
          <w:highlight w:val="green"/>
        </w:rPr>
        <w:t>if the substance</w:t>
      </w:r>
      <w:r w:rsidRPr="004D657D">
        <w:rPr>
          <w:rStyle w:val="StyleUnderline"/>
        </w:rPr>
        <w:t xml:space="preserve"> </w:t>
      </w:r>
      <w:r w:rsidRPr="008454ED">
        <w:rPr>
          <w:rStyle w:val="StyleUnderline"/>
          <w:highlight w:val="green"/>
        </w:rPr>
        <w:t>is not standardized</w:t>
      </w:r>
      <w:r w:rsidRPr="004D657D">
        <w:t xml:space="preserve">. And while clinical research on long-term side effects has not been reported, drawing from recreational users we know that marijuana impairs or degrades brain function, and intoxicating levels interfere with learning, memory, cognition and driving. Long-term use is associated with addiction to marijuana or other drugs, loss of motivation, reduced IQ, psychosis, anxiety, excessive vomiting, sleep problems and reduced lifespan. </w:t>
      </w:r>
      <w:r w:rsidRPr="004D657D">
        <w:rPr>
          <w:rStyle w:val="StyleUnderline"/>
        </w:rPr>
        <w:t>Without a standardized product and long-term studies, the safety of indefinite use of marijuana remains unknown.</w:t>
      </w:r>
    </w:p>
    <w:p w14:paraId="70E29C23" w14:textId="77777777" w:rsidR="009A1195" w:rsidRPr="004D657D" w:rsidRDefault="009A1195" w:rsidP="009A1195">
      <w:pPr>
        <w:pStyle w:val="ListParagraph"/>
        <w:numPr>
          <w:ilvl w:val="0"/>
          <w:numId w:val="12"/>
        </w:numPr>
        <w:rPr>
          <w:rStyle w:val="StyleUnderline"/>
        </w:rPr>
      </w:pPr>
      <w:r w:rsidRPr="008454ED">
        <w:rPr>
          <w:rStyle w:val="Emphasis"/>
        </w:rPr>
        <w:t>There</w:t>
      </w:r>
      <w:r w:rsidRPr="004D657D">
        <w:rPr>
          <w:rStyle w:val="Emphasis"/>
        </w:rPr>
        <w:t xml:space="preserve"> must be adequate and </w:t>
      </w:r>
      <w:r w:rsidRPr="008454ED">
        <w:rPr>
          <w:rStyle w:val="Emphasis"/>
          <w:highlight w:val="green"/>
        </w:rPr>
        <w:t>well-controlled studies proving efficacy</w:t>
      </w:r>
      <w:r w:rsidRPr="004D657D">
        <w:t xml:space="preserve">. Twelve meta-analyses of clinical trials scrutinizing smoked marijuana and cannabinoids conclude that </w:t>
      </w:r>
      <w:r w:rsidRPr="008454ED">
        <w:rPr>
          <w:rStyle w:val="Emphasis"/>
          <w:highlight w:val="green"/>
        </w:rPr>
        <w:t>there is no</w:t>
      </w:r>
      <w:r w:rsidRPr="004D657D">
        <w:rPr>
          <w:rStyle w:val="Emphasis"/>
        </w:rPr>
        <w:t xml:space="preserve"> or insufficient </w:t>
      </w:r>
      <w:r w:rsidRPr="008454ED">
        <w:rPr>
          <w:rStyle w:val="Emphasis"/>
          <w:highlight w:val="green"/>
        </w:rPr>
        <w:t>evidence for the use of</w:t>
      </w:r>
      <w:r w:rsidRPr="004D657D">
        <w:rPr>
          <w:rStyle w:val="Emphasis"/>
        </w:rPr>
        <w:t xml:space="preserve"> smoked </w:t>
      </w:r>
      <w:r w:rsidRPr="008454ED">
        <w:rPr>
          <w:rStyle w:val="Emphasis"/>
          <w:highlight w:val="green"/>
        </w:rPr>
        <w:t>marijuana for specific</w:t>
      </w:r>
      <w:r w:rsidRPr="004D657D">
        <w:rPr>
          <w:rStyle w:val="Emphasis"/>
        </w:rPr>
        <w:t xml:space="preserve"> medical </w:t>
      </w:r>
      <w:r w:rsidRPr="008454ED">
        <w:rPr>
          <w:rStyle w:val="Emphasis"/>
          <w:highlight w:val="green"/>
        </w:rPr>
        <w:t>conditions</w:t>
      </w:r>
      <w:r w:rsidRPr="004D657D">
        <w:t xml:space="preserve">. </w:t>
      </w:r>
      <w:r w:rsidRPr="004D657D">
        <w:rPr>
          <w:rStyle w:val="StyleUnderline"/>
        </w:rPr>
        <w:t>There are no studies of raw marijuana that include high-quality, unbiased, blinded, randomized, placebo-controlled or long-duration trials.</w:t>
      </w:r>
    </w:p>
    <w:p w14:paraId="408CDD6E" w14:textId="77777777" w:rsidR="009A1195" w:rsidRPr="004D657D" w:rsidRDefault="009A1195" w:rsidP="009A1195">
      <w:pPr>
        <w:pStyle w:val="ListParagraph"/>
        <w:numPr>
          <w:ilvl w:val="0"/>
          <w:numId w:val="12"/>
        </w:numPr>
      </w:pPr>
      <w:r w:rsidRPr="008454ED">
        <w:rPr>
          <w:rStyle w:val="Emphasis"/>
          <w:highlight w:val="green"/>
        </w:rPr>
        <w:t>The drug must be accepted by</w:t>
      </w:r>
      <w:r w:rsidRPr="004D657D">
        <w:rPr>
          <w:rStyle w:val="Emphasis"/>
        </w:rPr>
        <w:t xml:space="preserve"> well-qualified </w:t>
      </w:r>
      <w:r w:rsidRPr="008454ED">
        <w:rPr>
          <w:rStyle w:val="Emphasis"/>
          <w:highlight w:val="green"/>
        </w:rPr>
        <w:t>experts</w:t>
      </w:r>
      <w:r w:rsidRPr="004D657D">
        <w:t xml:space="preserve">. Medical associations generally call for more cannabinoid research but do not endorse smoked marijuana as a medicine. </w:t>
      </w:r>
      <w:r w:rsidRPr="004D657D">
        <w:rPr>
          <w:rStyle w:val="StyleUnderline"/>
        </w:rPr>
        <w:t>The American Medical Association: "Cannabis is a dangerous drug and as such is a public health concern</w:t>
      </w:r>
      <w:r w:rsidRPr="004D657D">
        <w:t xml:space="preserve">"; </w:t>
      </w:r>
      <w:r w:rsidRPr="004D657D">
        <w:rPr>
          <w:rStyle w:val="StyleUnderline"/>
        </w:rPr>
        <w:t>the American Academy of Child and Adolescent Psychiatry: "Medicalization" of smoked marijuana has distorted the perception of the known risks and purposed benefits of this drug;" the American Psychiatric Association:</w:t>
      </w:r>
      <w:r w:rsidRPr="004D657D">
        <w:t xml:space="preserve"> "No current scientific evidence that marijuana is in any way beneficial for treatment of any psychiatric disorder ‚Ä¶ the approval process should go through the FDA."</w:t>
      </w:r>
    </w:p>
    <w:p w14:paraId="7717A265" w14:textId="77777777" w:rsidR="009A1195" w:rsidRPr="009E0B8C" w:rsidRDefault="009A1195" w:rsidP="009A1195">
      <w:pPr>
        <w:pStyle w:val="ListParagraph"/>
        <w:numPr>
          <w:ilvl w:val="0"/>
          <w:numId w:val="12"/>
        </w:numPr>
        <w:rPr>
          <w:rStyle w:val="Emphasis"/>
          <w:iCs w:val="0"/>
          <w:bdr w:val="none" w:sz="0" w:space="0" w:color="auto"/>
        </w:rPr>
      </w:pPr>
      <w:r w:rsidRPr="008454ED">
        <w:rPr>
          <w:rStyle w:val="Emphasis"/>
          <w:highlight w:val="green"/>
        </w:rPr>
        <w:t>Scientific evidence must be widely available</w:t>
      </w:r>
      <w:r w:rsidRPr="008454ED">
        <w:rPr>
          <w:rStyle w:val="StyleUnderline"/>
          <w:highlight w:val="green"/>
        </w:rPr>
        <w:t>. The evidence</w:t>
      </w:r>
      <w:r w:rsidRPr="004D657D">
        <w:rPr>
          <w:rStyle w:val="StyleUnderline"/>
        </w:rPr>
        <w:t xml:space="preserve"> for approval of medical conditions in state ballot and legislative initiatives </w:t>
      </w:r>
      <w:r w:rsidRPr="008454ED">
        <w:rPr>
          <w:rStyle w:val="StyleUnderline"/>
          <w:highlight w:val="green"/>
        </w:rPr>
        <w:t>did not conform to rigorous</w:t>
      </w:r>
      <w:r w:rsidRPr="004D657D">
        <w:rPr>
          <w:rStyle w:val="StyleUnderline"/>
        </w:rPr>
        <w:t xml:space="preserve">, objective clinical </w:t>
      </w:r>
      <w:r w:rsidRPr="008454ED">
        <w:rPr>
          <w:rStyle w:val="StyleUnderline"/>
          <w:highlight w:val="green"/>
        </w:rPr>
        <w:t xml:space="preserve">trials </w:t>
      </w:r>
      <w:r w:rsidRPr="008454ED">
        <w:rPr>
          <w:rStyle w:val="Emphasis"/>
          <w:highlight w:val="green"/>
        </w:rPr>
        <w:t>nor</w:t>
      </w:r>
      <w:r w:rsidRPr="004D657D">
        <w:rPr>
          <w:rStyle w:val="Emphasis"/>
        </w:rPr>
        <w:t xml:space="preserve"> was it widely </w:t>
      </w:r>
      <w:r w:rsidRPr="008454ED">
        <w:rPr>
          <w:rStyle w:val="Emphasis"/>
          <w:highlight w:val="green"/>
        </w:rPr>
        <w:t>available</w:t>
      </w:r>
      <w:r w:rsidRPr="004D657D">
        <w:rPr>
          <w:rStyle w:val="Emphasis"/>
        </w:rPr>
        <w:t xml:space="preserve"> for scrutiny.</w:t>
      </w:r>
    </w:p>
    <w:p w14:paraId="60BDE9EF" w14:textId="77777777" w:rsidR="009A1195" w:rsidRDefault="009A1195" w:rsidP="009A1195">
      <w:pPr>
        <w:pStyle w:val="Heading4"/>
      </w:pPr>
      <w:r>
        <w:t xml:space="preserve">Prefer - </w:t>
      </w:r>
    </w:p>
    <w:p w14:paraId="70C46FBB" w14:textId="77777777" w:rsidR="009A1195" w:rsidRDefault="009A1195" w:rsidP="009A1195">
      <w:pPr>
        <w:pStyle w:val="Heading4"/>
        <w:numPr>
          <w:ilvl w:val="0"/>
          <w:numId w:val="14"/>
        </w:numPr>
      </w:pPr>
      <w:r>
        <w:t xml:space="preserve"> limits— expanding the topic to herbs with medicinal properties explode the topic to include </w:t>
      </w:r>
      <w:r w:rsidRPr="009E0B8C">
        <w:rPr>
          <w:u w:val="single"/>
        </w:rPr>
        <w:t>unpredictable</w:t>
      </w:r>
      <w:r>
        <w:t xml:space="preserve"> </w:t>
      </w:r>
      <w:proofErr w:type="spellStart"/>
      <w:r>
        <w:t>affs</w:t>
      </w:r>
      <w:proofErr w:type="spellEnd"/>
      <w:r>
        <w:t xml:space="preserve"> like chamomile, ginger, or garlic </w:t>
      </w:r>
      <w:proofErr w:type="spellStart"/>
      <w:r>
        <w:t>affs</w:t>
      </w:r>
      <w:proofErr w:type="spellEnd"/>
      <w:r>
        <w:t xml:space="preserve">– makes neg prep </w:t>
      </w:r>
      <w:r w:rsidRPr="009E0B8C">
        <w:rPr>
          <w:u w:val="single"/>
        </w:rPr>
        <w:t>impossible</w:t>
      </w:r>
      <w:r>
        <w:t xml:space="preserve"> because the resolution is the only stasis point for preround prep. </w:t>
      </w:r>
    </w:p>
    <w:p w14:paraId="3AFF4714" w14:textId="77777777" w:rsidR="009A1195" w:rsidRDefault="009A1195" w:rsidP="009A1195">
      <w:pPr>
        <w:pStyle w:val="Heading4"/>
      </w:pPr>
      <w:r>
        <w:t>Medicinal herbs include –</w:t>
      </w:r>
    </w:p>
    <w:p w14:paraId="6E56A4B4" w14:textId="77777777" w:rsidR="009A1195" w:rsidRPr="009E0B8C" w:rsidRDefault="009A1195" w:rsidP="009A1195">
      <w:pPr>
        <w:rPr>
          <w:rStyle w:val="Style13ptBold"/>
        </w:rPr>
      </w:pPr>
      <w:r>
        <w:rPr>
          <w:rStyle w:val="Style13ptBold"/>
        </w:rPr>
        <w:t xml:space="preserve">URMC ND </w:t>
      </w:r>
      <w:r w:rsidRPr="009E0B8C">
        <w:t xml:space="preserve">[(University of Rochester Medical Center) “A Guide to Common Medicinal Herbs” Health Encyclopedia, no date. </w:t>
      </w:r>
      <w:hyperlink r:id="rId11" w:history="1">
        <w:r w:rsidRPr="009E0B8C">
          <w:rPr>
            <w:rStyle w:val="Hyperlink"/>
          </w:rPr>
          <w:t>https://www.urmc.rochester.edu/encyclopedia/content.aspx?contenttypeid=1&amp;contentid=1169</w:t>
        </w:r>
      </w:hyperlink>
      <w:r w:rsidRPr="009E0B8C">
        <w:t>] BC</w:t>
      </w:r>
    </w:p>
    <w:p w14:paraId="0CF97073" w14:textId="77777777" w:rsidR="009A1195" w:rsidRPr="009E0B8C" w:rsidRDefault="009A1195" w:rsidP="009A1195">
      <w:pPr>
        <w:rPr>
          <w:rStyle w:val="Emphasis"/>
        </w:rPr>
      </w:pPr>
      <w:r w:rsidRPr="009E0B8C">
        <w:rPr>
          <w:rStyle w:val="Emphasis"/>
        </w:rPr>
        <w:t xml:space="preserve">A Guide to </w:t>
      </w:r>
      <w:r w:rsidRPr="009E0B8C">
        <w:rPr>
          <w:rStyle w:val="Emphasis"/>
          <w:highlight w:val="green"/>
        </w:rPr>
        <w:t>Common Medicinal Herbs</w:t>
      </w:r>
    </w:p>
    <w:p w14:paraId="585BA459" w14:textId="77777777" w:rsidR="009A1195" w:rsidRDefault="009A1195" w:rsidP="009A1195">
      <w:r>
        <w:t>Here are some common medicinal herbs. Most herbs have not been completely tested to see how well they work or to see if they interact with other herbs, supplements, medicines, or foods. Products added to herbal preparations may also cause interactions. Be aware that "natural" does not mean "safe." It's important to tell your healthcare providers about any herb or dietary supplement you are using.</w:t>
      </w:r>
    </w:p>
    <w:p w14:paraId="4EBCC97E" w14:textId="77777777" w:rsidR="009A1195" w:rsidRPr="009E0B8C" w:rsidRDefault="009A1195" w:rsidP="009A1195">
      <w:pPr>
        <w:rPr>
          <w:rStyle w:val="Emphasis"/>
        </w:rPr>
      </w:pPr>
      <w:r w:rsidRPr="009E0B8C">
        <w:rPr>
          <w:rStyle w:val="Emphasis"/>
          <w:highlight w:val="green"/>
        </w:rPr>
        <w:t>Chamomile</w:t>
      </w:r>
    </w:p>
    <w:p w14:paraId="3B8AB47A" w14:textId="77777777" w:rsidR="009A1195" w:rsidRDefault="009A1195" w:rsidP="009A1195">
      <w:r>
        <w:t>(Flower)</w:t>
      </w:r>
    </w:p>
    <w:p w14:paraId="533A6DA8" w14:textId="77777777" w:rsidR="009A1195" w:rsidRDefault="009A1195" w:rsidP="009A1195">
      <w:r>
        <w:t xml:space="preserve">Considered by some to </w:t>
      </w:r>
      <w:r w:rsidRPr="009E0B8C">
        <w:rPr>
          <w:rStyle w:val="StyleUnderline"/>
        </w:rPr>
        <w:t>be a cure-all, chamomile is commonly used in the U.S. for anxiety and relaxation</w:t>
      </w:r>
      <w:r>
        <w:t>. It is used in Europe for wound healing and to reduce inflammation or swelling. Few studies have looked at how well it works for any condition. Chamomile is used as a tea or applied as a compress. It is considered safe by the FDA. It may increase drowsiness caused by medicines or other herbs or supplements. Chamomile may interfere with the way the body uses some medicines, causing too high a level of the medicine in some people.</w:t>
      </w:r>
    </w:p>
    <w:p w14:paraId="038DAEDC" w14:textId="77777777" w:rsidR="009A1195" w:rsidRDefault="009A1195" w:rsidP="009A1195">
      <w:r>
        <w:t>Chamomile for the skin (topical) may be used to treat skin irritation from radiation cancer treatments. Chamomile in capsule form may be used to control vomiting during chemotherapy.</w:t>
      </w:r>
    </w:p>
    <w:p w14:paraId="6D79E5D1" w14:textId="77777777" w:rsidR="009A1195" w:rsidRPr="009E0B8C" w:rsidRDefault="009A1195" w:rsidP="009A1195">
      <w:pPr>
        <w:rPr>
          <w:rStyle w:val="Emphasis"/>
        </w:rPr>
      </w:pPr>
      <w:r w:rsidRPr="009E0B8C">
        <w:rPr>
          <w:rStyle w:val="Emphasis"/>
          <w:highlight w:val="green"/>
        </w:rPr>
        <w:t>Echinacea</w:t>
      </w:r>
    </w:p>
    <w:p w14:paraId="78727018" w14:textId="77777777" w:rsidR="009A1195" w:rsidRDefault="009A1195" w:rsidP="009A1195">
      <w:r>
        <w:t>(Leaf, stalk, root)</w:t>
      </w:r>
    </w:p>
    <w:p w14:paraId="59433B95" w14:textId="77777777" w:rsidR="009A1195" w:rsidRDefault="009A1195" w:rsidP="009A1195">
      <w:r>
        <w:t xml:space="preserve">Echinacea is commonly </w:t>
      </w:r>
      <w:r w:rsidRPr="009E0B8C">
        <w:rPr>
          <w:rStyle w:val="StyleUnderline"/>
        </w:rPr>
        <w:t>used to treat or prevent colds, flu, and infections, and for wound healing</w:t>
      </w:r>
      <w:r>
        <w:t>. Many studies have looked at how well echinacea works to prevent or shorten the course of a cold, but none were conclusive. Some studies do show some benefit of using echinacea for upper respiratory infections.</w:t>
      </w:r>
    </w:p>
    <w:p w14:paraId="0351AE81" w14:textId="77777777" w:rsidR="009A1195" w:rsidRDefault="009A1195" w:rsidP="009A1195">
      <w:r>
        <w:t>Short-term use is advised because other studies have also shown that long-term use can affect the body's immune system. Always check with your healthcare provider about any interactions with medicines that you are already taking. People allergic to plants in the daisy family may be more likely to have an allergic reaction to echinacea. The daisy family includes ragweed, chrysanthemums, marigolds, and daisies.</w:t>
      </w:r>
    </w:p>
    <w:p w14:paraId="6FA04980" w14:textId="77777777" w:rsidR="009A1195" w:rsidRPr="009E0B8C" w:rsidRDefault="009A1195" w:rsidP="009A1195">
      <w:pPr>
        <w:rPr>
          <w:rStyle w:val="Emphasis"/>
        </w:rPr>
      </w:pPr>
      <w:r w:rsidRPr="009E0B8C">
        <w:rPr>
          <w:rStyle w:val="Emphasis"/>
          <w:highlight w:val="green"/>
        </w:rPr>
        <w:t>Feverfew</w:t>
      </w:r>
    </w:p>
    <w:p w14:paraId="7330AE02" w14:textId="77777777" w:rsidR="009A1195" w:rsidRDefault="009A1195" w:rsidP="009A1195">
      <w:r>
        <w:t>(Leaf)</w:t>
      </w:r>
    </w:p>
    <w:p w14:paraId="2D9072E5" w14:textId="77777777" w:rsidR="009A1195" w:rsidRDefault="009A1195" w:rsidP="009A1195">
      <w:r>
        <w:t xml:space="preserve">Feverfew was traditionally </w:t>
      </w:r>
      <w:r w:rsidRPr="009E0B8C">
        <w:rPr>
          <w:rStyle w:val="StyleUnderline"/>
        </w:rPr>
        <w:t>used to treat fevers</w:t>
      </w:r>
      <w:r>
        <w:t>. It is now commonly used to prevent migraines and treat arthritis. Some research has shown that certain feverfew preparations can prevent migraines. Side effects include mouth ulcers if the leaves are chewed and digestive irritation. People who suddenly stop taking feverfew for migraines may have their headaches return. Feverfew should not be used with nonsteroidal anti-inflammatory medicines because these medicines may change how well feverfew works. It should not be used with warfarin or other anticoagulant medicines.</w:t>
      </w:r>
    </w:p>
    <w:p w14:paraId="199491E3" w14:textId="77777777" w:rsidR="009A1195" w:rsidRPr="009E0B8C" w:rsidRDefault="009A1195" w:rsidP="009A1195">
      <w:pPr>
        <w:rPr>
          <w:rStyle w:val="Emphasis"/>
        </w:rPr>
      </w:pPr>
      <w:r w:rsidRPr="009E0B8C">
        <w:rPr>
          <w:rStyle w:val="Emphasis"/>
          <w:highlight w:val="green"/>
        </w:rPr>
        <w:t>Garlic</w:t>
      </w:r>
    </w:p>
    <w:p w14:paraId="73AD6B02" w14:textId="77777777" w:rsidR="009A1195" w:rsidRDefault="009A1195" w:rsidP="009A1195">
      <w:r>
        <w:t>(Cloves, root)</w:t>
      </w:r>
    </w:p>
    <w:p w14:paraId="5EEF18BF" w14:textId="77777777" w:rsidR="009A1195" w:rsidRDefault="009A1195" w:rsidP="009A1195">
      <w:r>
        <w:t xml:space="preserve">Garlic has been used all over the world in cooking and for its many medicinal properties. The compounds isolated from garlic have been shown to </w:t>
      </w:r>
      <w:r w:rsidRPr="009E0B8C">
        <w:rPr>
          <w:rStyle w:val="StyleUnderline"/>
        </w:rPr>
        <w:t xml:space="preserve">have antimicrobial, cardioprotective, anticancer and anti-inflammatory properties. </w:t>
      </w:r>
      <w:r>
        <w:t>These properties may play a role in the belief that garlic helps lower cholesterol and blood pressure. Unfortunately, the evidence is conflicting. The FDA considers garlic safe. But it can increase the risk of bleeding and should not be used with warfarin, a blood thinner. For the same reason, large amounts should not be taken before dental procedures or surgery.</w:t>
      </w:r>
    </w:p>
    <w:p w14:paraId="15953C51" w14:textId="77777777" w:rsidR="009A1195" w:rsidRPr="009E0B8C" w:rsidRDefault="009A1195" w:rsidP="009A1195">
      <w:pPr>
        <w:rPr>
          <w:rStyle w:val="Emphasis"/>
        </w:rPr>
      </w:pPr>
      <w:r w:rsidRPr="009E0B8C">
        <w:rPr>
          <w:rStyle w:val="Emphasis"/>
          <w:highlight w:val="green"/>
        </w:rPr>
        <w:t>Ginger</w:t>
      </w:r>
    </w:p>
    <w:p w14:paraId="1937BC9B" w14:textId="77777777" w:rsidR="009A1195" w:rsidRDefault="009A1195" w:rsidP="009A1195">
      <w:r>
        <w:t>(Root)</w:t>
      </w:r>
    </w:p>
    <w:p w14:paraId="0A4B3D3C" w14:textId="77777777" w:rsidR="009A1195" w:rsidRDefault="009A1195" w:rsidP="009A1195">
      <w:r>
        <w:t xml:space="preserve">Ginger is most commonly known as an herb </w:t>
      </w:r>
      <w:r w:rsidRPr="009E0B8C">
        <w:rPr>
          <w:rStyle w:val="StyleUnderline"/>
        </w:rPr>
        <w:t>for easing nausea and motion sickness</w:t>
      </w:r>
      <w:r>
        <w:t>. Research suggests that ginger may relieve the nausea caused by pregnancy and chemotherapy. Other areas under investigation in the use of ginger are in surgery and as an anticancer agent. It's wide range of actions may be due in part to its strong anti-inflammatory and antioxidative effects.</w:t>
      </w:r>
    </w:p>
    <w:p w14:paraId="0378DFBF" w14:textId="77777777" w:rsidR="009A1195" w:rsidRDefault="009A1195" w:rsidP="009A1195">
      <w:r>
        <w:t>Reported side effects may include bloating, gas, heartburn, and nausea in certain people.</w:t>
      </w:r>
    </w:p>
    <w:p w14:paraId="4F2C57A9" w14:textId="77777777" w:rsidR="009A1195" w:rsidRPr="009E0B8C" w:rsidRDefault="009A1195" w:rsidP="009A1195">
      <w:pPr>
        <w:rPr>
          <w:rStyle w:val="Emphasis"/>
        </w:rPr>
      </w:pPr>
      <w:r w:rsidRPr="009E0B8C">
        <w:rPr>
          <w:rStyle w:val="Emphasis"/>
          <w:highlight w:val="green"/>
        </w:rPr>
        <w:t>Gingko</w:t>
      </w:r>
    </w:p>
    <w:p w14:paraId="732BCDDA" w14:textId="77777777" w:rsidR="009A1195" w:rsidRDefault="009A1195" w:rsidP="009A1195">
      <w:r>
        <w:t>(Leaf)</w:t>
      </w:r>
    </w:p>
    <w:p w14:paraId="72850DC4" w14:textId="77777777" w:rsidR="009A1195" w:rsidRDefault="009A1195" w:rsidP="009A1195">
      <w:r>
        <w:t xml:space="preserve">Ginkgo leaf extract has been </w:t>
      </w:r>
      <w:r w:rsidRPr="009E0B8C">
        <w:rPr>
          <w:rStyle w:val="StyleUnderline"/>
        </w:rPr>
        <w:t>used to treat a variety of conditions such as asthma, bronchitis, fatigue, and tinnitus.</w:t>
      </w:r>
      <w:r>
        <w:t xml:space="preserve"> It is also used to improve memory and to prevent dementia and other brain disorders. Some studies have supported its slight effectiveness. But exactly how gingko works isn't understood. Only extract from leaves should be used. Seeds contain ginkgo toxin. This toxin can cause seizures and, in large amounts, death. Because some information suggests that ginkgo can increase the risk of bleeding, it should not be used with nonsteroidal anti-inflammatory medicines, anticoagulants, anticonvulsant medicines, or tricyclic antidepressants.</w:t>
      </w:r>
    </w:p>
    <w:p w14:paraId="756E15DB" w14:textId="77777777" w:rsidR="009A1195" w:rsidRPr="009E0B8C" w:rsidRDefault="009A1195" w:rsidP="009A1195">
      <w:pPr>
        <w:rPr>
          <w:rStyle w:val="Emphasis"/>
        </w:rPr>
      </w:pPr>
      <w:r w:rsidRPr="009E0B8C">
        <w:rPr>
          <w:rStyle w:val="Emphasis"/>
          <w:highlight w:val="green"/>
        </w:rPr>
        <w:t>Ginseng</w:t>
      </w:r>
    </w:p>
    <w:p w14:paraId="1B4963ED" w14:textId="77777777" w:rsidR="009A1195" w:rsidRDefault="009A1195" w:rsidP="009A1195">
      <w:r>
        <w:t>(Root)</w:t>
      </w:r>
    </w:p>
    <w:p w14:paraId="698B4E31" w14:textId="77777777" w:rsidR="009A1195" w:rsidRDefault="009A1195" w:rsidP="009A1195">
      <w:r>
        <w:t xml:space="preserve">Ginseng is </w:t>
      </w:r>
      <w:r w:rsidRPr="009E0B8C">
        <w:rPr>
          <w:rStyle w:val="StyleUnderline"/>
        </w:rPr>
        <w:t>used as a tonic and aphrodisiac</w:t>
      </w:r>
      <w:r>
        <w:t>, even as a cure-all. Research is uncertain how well it works, partly because of the difficulty in defining "vitality" and "quality of life." There is a large variation in the quality of ginseng sold. Side effects are high blood pressure and tachycardia. It's considered safe by the FDA. But it shouldn't be used with warfarin, heparin, nonsteroidal anti-inflammatory medicines, estrogens, corticosteroids, or digoxin. People with diabetes should not use ginseng.</w:t>
      </w:r>
    </w:p>
    <w:p w14:paraId="20439880" w14:textId="77777777" w:rsidR="009A1195" w:rsidRPr="009E0B8C" w:rsidRDefault="009A1195" w:rsidP="009A1195">
      <w:pPr>
        <w:rPr>
          <w:rStyle w:val="Emphasis"/>
        </w:rPr>
      </w:pPr>
      <w:r w:rsidRPr="009E0B8C">
        <w:rPr>
          <w:rStyle w:val="Emphasis"/>
          <w:highlight w:val="green"/>
        </w:rPr>
        <w:t>Goldenseal</w:t>
      </w:r>
    </w:p>
    <w:p w14:paraId="5C3E3326" w14:textId="77777777" w:rsidR="009A1195" w:rsidRDefault="009A1195" w:rsidP="009A1195">
      <w:r>
        <w:t>(Root, rhizome)</w:t>
      </w:r>
    </w:p>
    <w:p w14:paraId="593D320A" w14:textId="77777777" w:rsidR="009A1195" w:rsidRDefault="009A1195" w:rsidP="009A1195">
      <w:r>
        <w:t xml:space="preserve">Goldenseal is </w:t>
      </w:r>
      <w:r w:rsidRPr="009E0B8C">
        <w:rPr>
          <w:rStyle w:val="StyleUnderline"/>
        </w:rPr>
        <w:t>used to treat diarrhea and eye and skin irritations</w:t>
      </w:r>
      <w:r>
        <w:t>. It is also used as an antiseptic. It is also an unproven treatment for colds. Goldenseal contains berberine, a plant alkaloid with a long history of medicinal use in both Ayurvedic and Chinese medicine. Studies have shown that goldenseal is effective for diarrhea. But it's not recommended because it can be poisonous in high doses. It can cause skin, mouth, throat, and gastric irritation.</w:t>
      </w:r>
    </w:p>
    <w:p w14:paraId="1BB57F6E" w14:textId="77777777" w:rsidR="009A1195" w:rsidRPr="009E0B8C" w:rsidRDefault="009A1195" w:rsidP="009A1195">
      <w:pPr>
        <w:rPr>
          <w:rStyle w:val="Emphasis"/>
        </w:rPr>
      </w:pPr>
      <w:r w:rsidRPr="009E0B8C">
        <w:rPr>
          <w:rStyle w:val="Emphasis"/>
          <w:highlight w:val="green"/>
        </w:rPr>
        <w:t>Milk thistle</w:t>
      </w:r>
    </w:p>
    <w:p w14:paraId="1CE6519D" w14:textId="77777777" w:rsidR="009A1195" w:rsidRDefault="009A1195" w:rsidP="009A1195">
      <w:r>
        <w:t>(Fruit)</w:t>
      </w:r>
    </w:p>
    <w:p w14:paraId="4AD5C5C8" w14:textId="77777777" w:rsidR="009A1195" w:rsidRDefault="009A1195" w:rsidP="009A1195">
      <w:r>
        <w:t xml:space="preserve">Milk thistle is </w:t>
      </w:r>
      <w:r w:rsidRPr="009E0B8C">
        <w:rPr>
          <w:rStyle w:val="StyleUnderline"/>
        </w:rPr>
        <w:t>used to treat liver conditions and high cholesterol, and to reduce the growth of cancer cells</w:t>
      </w:r>
      <w:r>
        <w:t>. Milk thistle is a plant that originated in the Mediterranean region. It has been used for many different illnesses over the last several thousand years, especially liver problems. Study results are uncertain about the actual benefits of milk thistle for liver disease.</w:t>
      </w:r>
    </w:p>
    <w:p w14:paraId="06116A05" w14:textId="77777777" w:rsidR="009A1195" w:rsidRPr="009E0B8C" w:rsidRDefault="009A1195" w:rsidP="009A1195">
      <w:pPr>
        <w:rPr>
          <w:rStyle w:val="Emphasis"/>
        </w:rPr>
      </w:pPr>
      <w:r w:rsidRPr="009E0B8C">
        <w:rPr>
          <w:rStyle w:val="Emphasis"/>
          <w:highlight w:val="green"/>
        </w:rPr>
        <w:t>Saint John's wort</w:t>
      </w:r>
    </w:p>
    <w:p w14:paraId="651CE58E" w14:textId="77777777" w:rsidR="009A1195" w:rsidRDefault="009A1195" w:rsidP="009A1195">
      <w:r>
        <w:t>(Flower, leaf)</w:t>
      </w:r>
    </w:p>
    <w:p w14:paraId="209F6B14" w14:textId="77777777" w:rsidR="009A1195" w:rsidRDefault="009A1195" w:rsidP="009A1195">
      <w:r>
        <w:t xml:space="preserve">Saint John's wort is </w:t>
      </w:r>
      <w:r w:rsidRPr="009E0B8C">
        <w:rPr>
          <w:rStyle w:val="StyleUnderline"/>
        </w:rPr>
        <w:t>used as an antidepressant</w:t>
      </w:r>
      <w:r>
        <w:t>. Studies have shown that it has a small effect on mild to moderate depression over a period of about 12 weeks. But it is not clear if it is effective for severe depression. A side effect is sensitivity to light, but this is only noted in people taking large doses of the herb. St. John's has been shown to cause dangerous and possibly deadly interactions with commonly used medicines. It is very important to always talk with your healthcare provider before using this herb.</w:t>
      </w:r>
    </w:p>
    <w:p w14:paraId="1EDBA6B9" w14:textId="77777777" w:rsidR="009A1195" w:rsidRPr="009E0B8C" w:rsidRDefault="009A1195" w:rsidP="009A1195">
      <w:pPr>
        <w:rPr>
          <w:rStyle w:val="Emphasis"/>
        </w:rPr>
      </w:pPr>
      <w:r w:rsidRPr="009E0B8C">
        <w:rPr>
          <w:rStyle w:val="Emphasis"/>
          <w:highlight w:val="green"/>
        </w:rPr>
        <w:t>Saw palmetto</w:t>
      </w:r>
    </w:p>
    <w:p w14:paraId="6B97D37B" w14:textId="77777777" w:rsidR="009A1195" w:rsidRDefault="009A1195" w:rsidP="009A1195">
      <w:r>
        <w:t>(Fruit)</w:t>
      </w:r>
    </w:p>
    <w:p w14:paraId="3A991271" w14:textId="77777777" w:rsidR="009A1195" w:rsidRDefault="009A1195" w:rsidP="009A1195">
      <w:r>
        <w:t xml:space="preserve">Saw palmetto is </w:t>
      </w:r>
      <w:r w:rsidRPr="009E0B8C">
        <w:rPr>
          <w:rStyle w:val="StyleUnderline"/>
        </w:rPr>
        <w:t>used to treat urine symptoms from benign prostatic hypertrophy</w:t>
      </w:r>
      <w:r>
        <w:t xml:space="preserve"> (BPH). But recent studies have not found it to be effective for this condition. Side effects are digestive upset and headache, both mild.</w:t>
      </w:r>
    </w:p>
    <w:p w14:paraId="1D653D2A" w14:textId="77777777" w:rsidR="009A1195" w:rsidRPr="009E0B8C" w:rsidRDefault="009A1195" w:rsidP="009A1195">
      <w:pPr>
        <w:rPr>
          <w:rStyle w:val="Emphasis"/>
        </w:rPr>
      </w:pPr>
      <w:r w:rsidRPr="009E0B8C">
        <w:rPr>
          <w:rStyle w:val="Emphasis"/>
          <w:highlight w:val="green"/>
        </w:rPr>
        <w:t>Valerian</w:t>
      </w:r>
    </w:p>
    <w:p w14:paraId="4FE82C01" w14:textId="77777777" w:rsidR="009A1195" w:rsidRDefault="009A1195" w:rsidP="009A1195">
      <w:r>
        <w:t>(Root)</w:t>
      </w:r>
    </w:p>
    <w:p w14:paraId="18ED019A" w14:textId="77777777" w:rsidR="009A1195" w:rsidRDefault="009A1195" w:rsidP="009A1195">
      <w:r>
        <w:t xml:space="preserve">Valerian is used to </w:t>
      </w:r>
      <w:r w:rsidRPr="009E0B8C">
        <w:rPr>
          <w:rStyle w:val="StyleUnderline"/>
        </w:rPr>
        <w:t>treat sleeplessness and to reduce anxiety</w:t>
      </w:r>
      <w:r>
        <w:t xml:space="preserve">. Research suggests that valerian may be a helpful sleep aid, but the evidence is not consistent to confirm it. In the U.S., valerian is used as a flavoring for root beer and other foods. As with any medicinal herb, always talk with your healthcare provider before taking it. </w:t>
      </w:r>
    </w:p>
    <w:p w14:paraId="57631F40" w14:textId="77777777" w:rsidR="009A1195" w:rsidRPr="004A2B20" w:rsidRDefault="009A1195" w:rsidP="009A1195">
      <w:pPr>
        <w:pStyle w:val="Heading4"/>
        <w:numPr>
          <w:ilvl w:val="0"/>
          <w:numId w:val="14"/>
        </w:numPr>
      </w:pPr>
      <w:r>
        <w:t xml:space="preserve">ground— defending non-medicines means that we lose links to core topic generics like econ or innovation DA - forces the neg to read Ks or CPs that are non-specific to the topic that destroys any clash about the topic. </w:t>
      </w:r>
    </w:p>
    <w:p w14:paraId="10B2BDD5" w14:textId="77777777" w:rsidR="009A1195" w:rsidRPr="00123B47" w:rsidRDefault="009A1195" w:rsidP="009A1195">
      <w:pPr>
        <w:pStyle w:val="Heading4"/>
        <w:rPr>
          <w:rFonts w:cs="Calibri"/>
        </w:rPr>
      </w:pPr>
      <w:r w:rsidRPr="00123B47">
        <w:rPr>
          <w:rFonts w:cs="Calibri"/>
        </w:rPr>
        <w:t xml:space="preserve">Paradigm issues – </w:t>
      </w:r>
    </w:p>
    <w:p w14:paraId="34295737" w14:textId="77777777" w:rsidR="009A1195" w:rsidRPr="00123B47" w:rsidRDefault="009A1195" w:rsidP="009A1195">
      <w:pPr>
        <w:pStyle w:val="Heading4"/>
        <w:numPr>
          <w:ilvl w:val="0"/>
          <w:numId w:val="13"/>
        </w:numPr>
        <w:rPr>
          <w:rFonts w:cs="Calibri"/>
        </w:rPr>
      </w:pPr>
      <w:r w:rsidRPr="00123B47">
        <w:rPr>
          <w:rFonts w:cs="Calibri"/>
        </w:rPr>
        <w:t xml:space="preserve">Drop the debater – their abusive advocacy skewed the debate from the start </w:t>
      </w:r>
    </w:p>
    <w:p w14:paraId="3103B3B8" w14:textId="77777777" w:rsidR="009A1195" w:rsidRPr="00E63722" w:rsidRDefault="009A1195" w:rsidP="009A1195">
      <w:pPr>
        <w:pStyle w:val="Heading4"/>
        <w:numPr>
          <w:ilvl w:val="0"/>
          <w:numId w:val="13"/>
        </w:numPr>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76127268" w14:textId="77777777" w:rsidR="009A1195" w:rsidRDefault="009A1195" w:rsidP="009A1195">
      <w:pPr>
        <w:pStyle w:val="Heading4"/>
        <w:numPr>
          <w:ilvl w:val="0"/>
          <w:numId w:val="13"/>
        </w:numPr>
      </w:pPr>
      <w:r>
        <w:t xml:space="preserve">Fairness is a voter </w:t>
      </w:r>
      <w:r>
        <w:softHyphen/>
        <w:t>– necessary to determine the better debater</w:t>
      </w:r>
    </w:p>
    <w:p w14:paraId="3CBBF472" w14:textId="77777777" w:rsidR="009A1195" w:rsidRDefault="009A1195" w:rsidP="009A1195">
      <w:pPr>
        <w:pStyle w:val="Heading4"/>
        <w:numPr>
          <w:ilvl w:val="0"/>
          <w:numId w:val="13"/>
        </w:numPr>
      </w:pPr>
      <w:r>
        <w:t>Education is a voter – why schools fund debate</w:t>
      </w:r>
    </w:p>
    <w:p w14:paraId="5EA26DC8" w14:textId="77777777" w:rsidR="009A1195" w:rsidRDefault="009A1195" w:rsidP="009A1195">
      <w:pPr>
        <w:pStyle w:val="Heading2"/>
      </w:pPr>
      <w:r>
        <w:t xml:space="preserve">1NC </w:t>
      </w:r>
    </w:p>
    <w:p w14:paraId="185A8C64" w14:textId="5863AE19" w:rsidR="009A1195" w:rsidRDefault="009A1195" w:rsidP="009A1195">
      <w:pPr>
        <w:pStyle w:val="Heading4"/>
      </w:pPr>
      <w:r>
        <w:t xml:space="preserve">CP: Member nations of the World Trade Organization should enter into a prior and binding consultation with the World Health Organization over reducing intellectual property protections </w:t>
      </w:r>
      <w:r w:rsidR="00A22073">
        <w:t>for cannabis</w:t>
      </w:r>
      <w:r>
        <w:t xml:space="preserve">. Member nations will support the proposal and adopt the results of consultation. </w:t>
      </w:r>
    </w:p>
    <w:p w14:paraId="64C8A008" w14:textId="77777777" w:rsidR="009A1195" w:rsidRPr="00AE32FC" w:rsidRDefault="009A1195" w:rsidP="009A1195"/>
    <w:p w14:paraId="7FB04C96" w14:textId="77777777" w:rsidR="009A1195" w:rsidRDefault="009A1195" w:rsidP="009A1195">
      <w:pPr>
        <w:pStyle w:val="Heading4"/>
      </w:pPr>
      <w:r>
        <w:t xml:space="preserve">WHO says </w:t>
      </w:r>
      <w:proofErr w:type="gramStart"/>
      <w:r>
        <w:t>yes</w:t>
      </w:r>
      <w:proofErr w:type="gramEnd"/>
    </w:p>
    <w:p w14:paraId="29771619" w14:textId="77777777" w:rsidR="009A1195" w:rsidRPr="00E50C3C" w:rsidRDefault="009A1195" w:rsidP="009A1195">
      <w:pPr>
        <w:rPr>
          <w:bCs/>
          <w:sz w:val="26"/>
        </w:rPr>
      </w:pPr>
      <w:r>
        <w:rPr>
          <w:rStyle w:val="Style13ptBold"/>
        </w:rPr>
        <w:t xml:space="preserve">WHO 06 </w:t>
      </w:r>
      <w:r w:rsidRPr="00E50C3C">
        <w:rPr>
          <w:rStyle w:val="Style13ptBold"/>
          <w:b w:val="0"/>
          <w:bCs/>
          <w:sz w:val="16"/>
          <w:szCs w:val="16"/>
        </w:rPr>
        <w:t xml:space="preserve">[(World Health Organization, </w:t>
      </w:r>
      <w:r w:rsidRPr="00E50C3C">
        <w:rPr>
          <w:bCs/>
          <w:szCs w:val="16"/>
        </w:rPr>
        <w:t>specialized agency of the United Nations responsible for international public health</w:t>
      </w:r>
      <w:r w:rsidRPr="00E50C3C">
        <w:rPr>
          <w:rStyle w:val="Style13ptBold"/>
          <w:b w:val="0"/>
          <w:bCs/>
          <w:sz w:val="16"/>
          <w:szCs w:val="16"/>
        </w:rPr>
        <w:t>) “</w:t>
      </w:r>
      <w:r w:rsidRPr="00E50C3C">
        <w:rPr>
          <w:bCs/>
          <w:szCs w:val="16"/>
        </w:rPr>
        <w:t xml:space="preserve">Public health, innovation and intellectual property rights,” Report of the Commission on Intellectual Property Rights, Innovation, and Public Health, 2006] </w:t>
      </w:r>
      <w:proofErr w:type="gramStart"/>
      <w:r w:rsidRPr="00E50C3C">
        <w:rPr>
          <w:bCs/>
          <w:szCs w:val="16"/>
        </w:rPr>
        <w:t>JL</w:t>
      </w:r>
      <w:proofErr w:type="gramEnd"/>
    </w:p>
    <w:p w14:paraId="58977D72" w14:textId="77777777" w:rsidR="009A1195" w:rsidRPr="00E50C3C" w:rsidRDefault="009A1195" w:rsidP="009A1195">
      <w:pPr>
        <w:rPr>
          <w:sz w:val="12"/>
        </w:rPr>
      </w:pPr>
      <w:r w:rsidRPr="00E50C3C">
        <w:rPr>
          <w:rStyle w:val="StyleUnderline"/>
        </w:rPr>
        <w:t xml:space="preserve">Though difficult to discern from incremental innovation in practice, </w:t>
      </w:r>
      <w:proofErr w:type="spellStart"/>
      <w:r w:rsidRPr="00E50C3C">
        <w:rPr>
          <w:rStyle w:val="StyleUnderline"/>
        </w:rPr>
        <w:t>socalled</w:t>
      </w:r>
      <w:proofErr w:type="spellEnd"/>
      <w:r w:rsidRPr="00E50C3C">
        <w:rPr>
          <w:rStyle w:val="StyleUnderline"/>
        </w:rPr>
        <w:t xml:space="preserve"> “evergreening” is importantly different</w:t>
      </w:r>
      <w:r w:rsidRPr="00E50C3C">
        <w:rPr>
          <w:sz w:val="12"/>
        </w:rPr>
        <w:t>. As usually understood, “</w:t>
      </w:r>
      <w:r w:rsidRPr="00E50C3C">
        <w:rPr>
          <w:rStyle w:val="Emphasis"/>
          <w:highlight w:val="green"/>
        </w:rPr>
        <w:t>evergreening” occurs when, in the absence of</w:t>
      </w:r>
      <w:r w:rsidRPr="00E50C3C">
        <w:rPr>
          <w:rStyle w:val="Emphasis"/>
        </w:rPr>
        <w:t xml:space="preserve"> any apparent additional </w:t>
      </w:r>
      <w:r w:rsidRPr="00E50C3C">
        <w:rPr>
          <w:rStyle w:val="Emphasis"/>
          <w:highlight w:val="green"/>
        </w:rPr>
        <w:t>therapeutic benefits, patent-holders</w:t>
      </w:r>
      <w:r w:rsidRPr="00E50C3C">
        <w:rPr>
          <w:rStyle w:val="Emphasis"/>
        </w:rPr>
        <w:t xml:space="preserve"> use various strategies to </w:t>
      </w:r>
      <w:r w:rsidRPr="00E50C3C">
        <w:rPr>
          <w:rStyle w:val="Emphasis"/>
          <w:highlight w:val="green"/>
        </w:rPr>
        <w:t>extend</w:t>
      </w:r>
      <w:r w:rsidRPr="00E50C3C">
        <w:rPr>
          <w:rStyle w:val="Emphasis"/>
        </w:rPr>
        <w:t xml:space="preserve"> the length of their </w:t>
      </w:r>
      <w:r w:rsidRPr="00E50C3C">
        <w:rPr>
          <w:rStyle w:val="Emphasis"/>
          <w:highlight w:val="green"/>
        </w:rPr>
        <w:t>exclusivity</w:t>
      </w:r>
      <w:r w:rsidRPr="00E50C3C">
        <w:rPr>
          <w:rStyle w:val="StyleUnderline"/>
        </w:rPr>
        <w:t xml:space="preserve"> beyond the 20-year patent term</w:t>
      </w:r>
      <w:r w:rsidRPr="00E50C3C">
        <w:rPr>
          <w:sz w:val="12"/>
        </w:rPr>
        <w:t>. President Bush, in 2002, provided a working definition while announcing reforms in response to a Federal Trade Commission (FTC) report (73) on delays to the entry of generic products onto the market:</w:t>
      </w:r>
    </w:p>
    <w:p w14:paraId="46B45960" w14:textId="77777777" w:rsidR="009A1195" w:rsidRPr="00E50C3C" w:rsidRDefault="009A1195" w:rsidP="009A1195">
      <w:pPr>
        <w:rPr>
          <w:sz w:val="12"/>
        </w:rPr>
      </w:pPr>
      <w:r w:rsidRPr="00E50C3C">
        <w:rPr>
          <w:sz w:val="12"/>
        </w:rPr>
        <w:t xml:space="preserve">The FTC...discovered that some brand name drug manufacturers may have manipulated the law to delay the approval of competing generic drugs. </w:t>
      </w:r>
      <w:r w:rsidRPr="00E50C3C">
        <w:rPr>
          <w:rStyle w:val="StyleUnderline"/>
        </w:rPr>
        <w:t xml:space="preserve">When a drug patent is about to expire, one method some companies use is to file a </w:t>
      </w:r>
      <w:proofErr w:type="gramStart"/>
      <w:r w:rsidRPr="00E50C3C">
        <w:rPr>
          <w:rStyle w:val="StyleUnderline"/>
        </w:rPr>
        <w:t>brand new</w:t>
      </w:r>
      <w:proofErr w:type="gramEnd"/>
      <w:r w:rsidRPr="00E50C3C">
        <w:rPr>
          <w:rStyle w:val="StyleUnderline"/>
        </w:rPr>
        <w:t xml:space="preserve"> patent based on a minor feature, such as the color of the pill bottle or a specific combination of ingredients unrelated to the drug’s effectiveness … In the meantime, the lower-cost generic drug is shut out of the market</w:t>
      </w:r>
      <w:r w:rsidRPr="00E50C3C">
        <w:rPr>
          <w:sz w:val="12"/>
        </w:rPr>
        <w:t xml:space="preserve"> … This is not how Congress intended the law to work. Today, </w:t>
      </w:r>
      <w:r w:rsidRPr="00E50C3C">
        <w:rPr>
          <w:rStyle w:val="StyleUnderline"/>
        </w:rPr>
        <w:t xml:space="preserve">I’m taking action to close the loopholes, to </w:t>
      </w:r>
      <w:r w:rsidRPr="00E50C3C">
        <w:rPr>
          <w:rStyle w:val="Emphasis"/>
        </w:rPr>
        <w:t>promote fair competition</w:t>
      </w:r>
      <w:r w:rsidRPr="00E50C3C">
        <w:rPr>
          <w:rStyle w:val="StyleUnderline"/>
        </w:rPr>
        <w:t xml:space="preserve"> and to </w:t>
      </w:r>
      <w:r w:rsidRPr="00E50C3C">
        <w:rPr>
          <w:rStyle w:val="Emphasis"/>
        </w:rPr>
        <w:t>reduce the cost of prescription drugs</w:t>
      </w:r>
      <w:r w:rsidRPr="00E50C3C">
        <w:rPr>
          <w:sz w:val="12"/>
        </w:rPr>
        <w:t xml:space="preserve"> in America … These steps we take today will not undermine patent protection. Instead, we are enforcing the original intent of a good law. Our message to brand name manufacturers is clear: you deserve the fair rewards of your research and development; you do not have the right to keep generic drugs off the market for frivolous reasons (81).</w:t>
      </w:r>
    </w:p>
    <w:p w14:paraId="0FD5A559" w14:textId="77777777" w:rsidR="009A1195" w:rsidRPr="00E50C3C" w:rsidRDefault="009A1195" w:rsidP="009A1195">
      <w:pPr>
        <w:rPr>
          <w:sz w:val="12"/>
        </w:rPr>
      </w:pPr>
      <w:r w:rsidRPr="00E50C3C">
        <w:rPr>
          <w:rStyle w:val="StyleUnderline"/>
        </w:rPr>
        <w:t>Evergreening can occur in a number of ways but typically, as noted by President Bush, it arises when companies file and obtain patents, subsequent to the original patent, on other aspects of the same compound or reformulations of the original compound in ways that might be regarded as of no incremental therapeutic value, but which are nevertheless patentable</w:t>
      </w:r>
      <w:r w:rsidRPr="00E50C3C">
        <w:rPr>
          <w:sz w:val="12"/>
        </w:rPr>
        <w:t>. For instance, strategies include a similar but different dosage form such as capsules rather than tablets, salts, esters, or crystals (polymorphs) of the same product or other changes dependent on the ingenuity of the formulators and the lawyers. These types of strategies occur in almost all jurisdictions, especially for lucrative products (see Box 4.7) (82, 83).</w:t>
      </w:r>
    </w:p>
    <w:p w14:paraId="12350946" w14:textId="77777777" w:rsidR="009A1195" w:rsidRPr="00E50C3C" w:rsidRDefault="009A1195" w:rsidP="009A1195">
      <w:pPr>
        <w:rPr>
          <w:sz w:val="12"/>
          <w:szCs w:val="12"/>
        </w:rPr>
      </w:pPr>
      <w:r w:rsidRPr="00E50C3C">
        <w:rPr>
          <w:sz w:val="12"/>
          <w:szCs w:val="12"/>
        </w:rPr>
        <w:t xml:space="preserve">Where there is a linkage between the patent system and the procedures for approving new drugs (for example, in Canada and the United States), the policy issues take a particular form. In the United States, for instance, the Federal Trade Commission catalogued a number of instances where generic entry was delayed by up to fi </w:t>
      </w:r>
      <w:proofErr w:type="spellStart"/>
      <w:r w:rsidRPr="00E50C3C">
        <w:rPr>
          <w:sz w:val="12"/>
          <w:szCs w:val="12"/>
        </w:rPr>
        <w:t>ve</w:t>
      </w:r>
      <w:proofErr w:type="spellEnd"/>
      <w:r w:rsidRPr="00E50C3C">
        <w:rPr>
          <w:sz w:val="12"/>
          <w:szCs w:val="12"/>
        </w:rPr>
        <w:t xml:space="preserve"> years by successive stays of up to 30 months on the entry of a generic competitor (see Box 4.7). These stays were provided automatically under the United States law if a brand-holder challenged the generic company for infringement, until the changes announced by President Bush reduced this to one stay only.</w:t>
      </w:r>
    </w:p>
    <w:p w14:paraId="17B16FEA" w14:textId="77777777" w:rsidR="009A1195" w:rsidRPr="00E50C3C" w:rsidRDefault="009A1195" w:rsidP="009A1195">
      <w:pPr>
        <w:rPr>
          <w:sz w:val="12"/>
        </w:rPr>
      </w:pPr>
      <w:r w:rsidRPr="00E50C3C">
        <w:rPr>
          <w:sz w:val="12"/>
        </w:rPr>
        <w:t xml:space="preserve">These linkage arrangements are essentially supplementary to the patent system. But they alter the way in which the patent system operates for pharmaceutical products.15 Nevertheless, the final decisions on patent validity and infringement cases lie with the courts. This means that </w:t>
      </w:r>
      <w:r w:rsidRPr="00E50C3C">
        <w:rPr>
          <w:rStyle w:val="Emphasis"/>
        </w:rPr>
        <w:t xml:space="preserve">any change to </w:t>
      </w:r>
      <w:r w:rsidRPr="00E50C3C">
        <w:rPr>
          <w:rStyle w:val="Emphasis"/>
          <w:highlight w:val="green"/>
        </w:rPr>
        <w:t>tackle evergreening</w:t>
      </w:r>
      <w:r w:rsidRPr="00E50C3C">
        <w:rPr>
          <w:rStyle w:val="Emphasis"/>
        </w:rPr>
        <w:t xml:space="preserve"> </w:t>
      </w:r>
      <w:r w:rsidRPr="00E50C3C">
        <w:rPr>
          <w:rStyle w:val="Emphasis"/>
          <w:highlight w:val="green"/>
        </w:rPr>
        <w:t>at its roots requires measures to reduce</w:t>
      </w:r>
      <w:r w:rsidRPr="00E50C3C">
        <w:rPr>
          <w:rStyle w:val="Emphasis"/>
        </w:rPr>
        <w:t xml:space="preserve"> the likelihood of </w:t>
      </w:r>
      <w:r w:rsidRPr="00E50C3C">
        <w:rPr>
          <w:rStyle w:val="Emphasis"/>
          <w:highlight w:val="green"/>
        </w:rPr>
        <w:t>such patents being granted</w:t>
      </w:r>
      <w:r w:rsidRPr="00E50C3C">
        <w:rPr>
          <w:sz w:val="12"/>
        </w:rPr>
        <w:t xml:space="preserve"> or, if granted, of being upheld in the courts. While, as previously stated, some forms of incremental innovation might be important in terms of patient benefit, </w:t>
      </w:r>
      <w:r w:rsidRPr="00E50C3C">
        <w:rPr>
          <w:rStyle w:val="StyleUnderline"/>
        </w:rPr>
        <w:t xml:space="preserve">faced with the reality of the TRIPS agreement, developing </w:t>
      </w:r>
      <w:r w:rsidRPr="00E50C3C">
        <w:rPr>
          <w:rStyle w:val="StyleUnderline"/>
          <w:highlight w:val="green"/>
        </w:rPr>
        <w:t>countries need to consider how their own patent laws</w:t>
      </w:r>
      <w:r w:rsidRPr="00E50C3C">
        <w:rPr>
          <w:rStyle w:val="StyleUnderline"/>
        </w:rPr>
        <w:t xml:space="preserve"> may deal with this issue. Patents on minor developments </w:t>
      </w:r>
      <w:r w:rsidRPr="00E50C3C">
        <w:rPr>
          <w:rStyle w:val="StyleUnderline"/>
          <w:highlight w:val="green"/>
        </w:rPr>
        <w:t>are used</w:t>
      </w:r>
      <w:r w:rsidRPr="00E50C3C">
        <w:rPr>
          <w:rStyle w:val="StyleUnderline"/>
        </w:rPr>
        <w:t xml:space="preserve">, often </w:t>
      </w:r>
      <w:r w:rsidRPr="00E50C3C">
        <w:rPr>
          <w:rStyle w:val="StyleUnderline"/>
          <w:highlight w:val="green"/>
        </w:rPr>
        <w:t>aggressively</w:t>
      </w:r>
      <w:r w:rsidRPr="00E50C3C">
        <w:rPr>
          <w:rStyle w:val="StyleUnderline"/>
        </w:rPr>
        <w:t xml:space="preserve">, by some patent holders </w:t>
      </w:r>
      <w:r w:rsidRPr="00E50C3C">
        <w:rPr>
          <w:rStyle w:val="StyleUnderline"/>
          <w:highlight w:val="green"/>
        </w:rPr>
        <w:t>to delay or block generic competition</w:t>
      </w:r>
      <w:r w:rsidRPr="00E50C3C">
        <w:rPr>
          <w:rStyle w:val="StyleUnderline"/>
        </w:rPr>
        <w:t xml:space="preserve">. Small and medium-sized generic firms in developing countries, in particular, are generally unable to sustain costly and lengthy legal </w:t>
      </w:r>
      <w:proofErr w:type="gramStart"/>
      <w:r w:rsidRPr="00E50C3C">
        <w:rPr>
          <w:rStyle w:val="StyleUnderline"/>
        </w:rPr>
        <w:t>challenges</w:t>
      </w:r>
      <w:r w:rsidRPr="00E50C3C">
        <w:rPr>
          <w:sz w:val="12"/>
        </w:rPr>
        <w:t>, and</w:t>
      </w:r>
      <w:proofErr w:type="gramEnd"/>
      <w:r w:rsidRPr="00E50C3C">
        <w:rPr>
          <w:sz w:val="12"/>
        </w:rPr>
        <w:t xml:space="preserve"> opt to avoid fields where litigation may arise. The outcome may be the reduction or suppression of competition and, in some cases higher prices for patients.</w:t>
      </w:r>
    </w:p>
    <w:p w14:paraId="0D1F214D" w14:textId="77777777" w:rsidR="009A1195" w:rsidRDefault="009A1195" w:rsidP="009A1195">
      <w:pPr>
        <w:rPr>
          <w:rStyle w:val="Emphasis"/>
        </w:rPr>
      </w:pPr>
    </w:p>
    <w:p w14:paraId="7E4D50C6" w14:textId="77777777" w:rsidR="009A1195" w:rsidRDefault="009A1195" w:rsidP="009A1195">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7720B8E8" w14:textId="77777777" w:rsidR="009A1195" w:rsidRPr="009F03D9" w:rsidRDefault="009A1195" w:rsidP="009A1195">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3D629B96" w14:textId="77777777" w:rsidR="009A1195" w:rsidRPr="009F03D9" w:rsidRDefault="009A1195" w:rsidP="009A1195">
      <w:pPr>
        <w:rPr>
          <w:sz w:val="12"/>
        </w:rPr>
      </w:pPr>
      <w:r w:rsidRPr="00D64E8C">
        <w:rPr>
          <w:rStyle w:val="StyleUnderline"/>
          <w:highlight w:val="green"/>
        </w:rPr>
        <w:t xml:space="preserve">Members want the WHO to </w:t>
      </w:r>
      <w:r w:rsidRPr="00D64E8C">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D64E8C">
        <w:rPr>
          <w:rStyle w:val="StyleUnderline"/>
          <w:highlight w:val="green"/>
        </w:rPr>
        <w:t>the WHO is pulled between</w:t>
      </w:r>
      <w:r w:rsidRPr="009F03D9">
        <w:rPr>
          <w:rStyle w:val="StyleUnderline"/>
        </w:rPr>
        <w:t xml:space="preserve"> power </w:t>
      </w:r>
      <w:r w:rsidRPr="00D64E8C">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0AF79459" w14:textId="77777777" w:rsidR="009A1195" w:rsidRPr="009F03D9" w:rsidRDefault="009A1195" w:rsidP="009A1195">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D64E8C">
        <w:rPr>
          <w:rStyle w:val="StyleUnderline"/>
          <w:highlight w:val="green"/>
        </w:rPr>
        <w:t>states</w:t>
      </w:r>
      <w:r w:rsidRPr="00AE32FC">
        <w:rPr>
          <w:rStyle w:val="StyleUnderline"/>
        </w:rPr>
        <w:t xml:space="preserve"> should </w:t>
      </w:r>
      <w:r w:rsidRPr="00D64E8C">
        <w:rPr>
          <w:rStyle w:val="StyleUnderline"/>
          <w:highlight w:val="green"/>
        </w:rPr>
        <w:t>recognize</w:t>
      </w:r>
      <w:r w:rsidRPr="009F03D9">
        <w:rPr>
          <w:rStyle w:val="StyleUnderline"/>
        </w:rPr>
        <w:t xml:space="preserve"> that </w:t>
      </w:r>
      <w:r w:rsidRPr="00D64E8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D64E8C">
        <w:rPr>
          <w:rStyle w:val="StyleUnderline"/>
          <w:highlight w:val="green"/>
        </w:rPr>
        <w:t>The WHO</w:t>
      </w:r>
      <w:r w:rsidRPr="009F03D9">
        <w:rPr>
          <w:rStyle w:val="StyleUnderline"/>
        </w:rPr>
        <w:t xml:space="preserve"> has a central role in creating systems </w:t>
      </w:r>
      <w:r w:rsidRPr="00D64E8C">
        <w:rPr>
          <w:rStyle w:val="StyleUnderline"/>
          <w:highlight w:val="green"/>
        </w:rPr>
        <w:t>to</w:t>
      </w:r>
      <w:r w:rsidRPr="009F03D9">
        <w:rPr>
          <w:rStyle w:val="StyleUnderline"/>
        </w:rPr>
        <w:t xml:space="preserve"> </w:t>
      </w:r>
      <w:r w:rsidRPr="00D64E8C">
        <w:rPr>
          <w:rStyle w:val="Emphasis"/>
          <w:highlight w:val="green"/>
        </w:rPr>
        <w:t>facilitate and encourage</w:t>
      </w:r>
      <w:r w:rsidRPr="00AE32FC">
        <w:rPr>
          <w:rStyle w:val="Emphasis"/>
        </w:rPr>
        <w:t xml:space="preserve"> such </w:t>
      </w:r>
      <w:r w:rsidRPr="00D64E8C">
        <w:rPr>
          <w:rStyle w:val="Emphasis"/>
          <w:highlight w:val="green"/>
        </w:rPr>
        <w:t>cooperation</w:t>
      </w:r>
      <w:r w:rsidRPr="009F03D9">
        <w:rPr>
          <w:sz w:val="12"/>
        </w:rPr>
        <w:t>.</w:t>
      </w:r>
    </w:p>
    <w:p w14:paraId="5702DF6A" w14:textId="77777777" w:rsidR="009A1195" w:rsidRPr="009F03D9" w:rsidRDefault="009A1195" w:rsidP="009A1195">
      <w:pPr>
        <w:rPr>
          <w:sz w:val="12"/>
        </w:rPr>
      </w:pPr>
      <w:r w:rsidRPr="00D64E8C">
        <w:rPr>
          <w:rStyle w:val="Emphasis"/>
          <w:highlight w:val="green"/>
        </w:rPr>
        <w:t>The WHO cannot succeed unless members act as shareholders, foregoing</w:t>
      </w:r>
      <w:r w:rsidRPr="009F03D9">
        <w:rPr>
          <w:rStyle w:val="Emphasis"/>
        </w:rPr>
        <w:t xml:space="preserve"> a measure of </w:t>
      </w:r>
      <w:r w:rsidRPr="00D64E8C">
        <w:rPr>
          <w:rStyle w:val="Emphasis"/>
          <w:highlight w:val="green"/>
        </w:rPr>
        <w:t>sovereignty for the global</w:t>
      </w:r>
      <w:r w:rsidRPr="00AE32FC">
        <w:rPr>
          <w:rStyle w:val="Emphasis"/>
        </w:rPr>
        <w:t xml:space="preserve"> common </w:t>
      </w:r>
      <w:r w:rsidRPr="00D64E8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D64E8C">
        <w:rPr>
          <w:rStyle w:val="Emphasis"/>
          <w:highlight w:val="green"/>
        </w:rPr>
        <w:t>that will not happen unless members</w:t>
      </w:r>
      <w:r w:rsidRPr="009F03D9">
        <w:rPr>
          <w:sz w:val="12"/>
        </w:rPr>
        <w:t xml:space="preserve"> fund the Organization generously, </w:t>
      </w:r>
      <w:r w:rsidRPr="00D64E8C">
        <w:rPr>
          <w:rStyle w:val="Emphasis"/>
          <w:highlight w:val="green"/>
        </w:rPr>
        <w:t>grant it authority</w:t>
      </w:r>
      <w:r w:rsidRPr="009F03D9">
        <w:rPr>
          <w:sz w:val="12"/>
        </w:rPr>
        <w:t xml:space="preserve"> and flexibility, and hold it accountable.</w:t>
      </w:r>
    </w:p>
    <w:p w14:paraId="2441D17B" w14:textId="77777777" w:rsidR="009A1195" w:rsidRDefault="009A1195" w:rsidP="009A1195"/>
    <w:p w14:paraId="0C0E2BB6" w14:textId="77777777" w:rsidR="009A1195" w:rsidRDefault="009A1195" w:rsidP="009A1195">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16AF984C" w14:textId="77777777" w:rsidR="009A1195" w:rsidRPr="005472CA" w:rsidRDefault="009A1195" w:rsidP="009A1195">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69725168" w14:textId="77777777" w:rsidR="009A1195" w:rsidRPr="005472CA" w:rsidRDefault="009A1195" w:rsidP="009A1195">
      <w:pPr>
        <w:rPr>
          <w:sz w:val="12"/>
        </w:rPr>
      </w:pPr>
      <w:r w:rsidRPr="00D64E8C">
        <w:rPr>
          <w:rStyle w:val="StyleUnderline"/>
          <w:highlight w:val="green"/>
        </w:rPr>
        <w:t>WHO</w:t>
      </w:r>
      <w:r w:rsidRPr="005472CA">
        <w:rPr>
          <w:rStyle w:val="StyleUnderline"/>
        </w:rPr>
        <w:t xml:space="preserve"> continues to </w:t>
      </w:r>
      <w:r w:rsidRPr="00D64E8C">
        <w:rPr>
          <w:rStyle w:val="StyleUnderline"/>
          <w:highlight w:val="green"/>
        </w:rPr>
        <w:t xml:space="preserve">play an </w:t>
      </w:r>
      <w:r w:rsidRPr="00D64E8C">
        <w:rPr>
          <w:rStyle w:val="Emphasis"/>
          <w:highlight w:val="green"/>
        </w:rPr>
        <w:t>indispensable 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61A9ECA7" w14:textId="77777777" w:rsidR="009A1195" w:rsidRPr="005472CA" w:rsidRDefault="009A1195" w:rsidP="009A1195">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D64E8C">
        <w:rPr>
          <w:rStyle w:val="StyleUnderline"/>
          <w:highlight w:val="green"/>
        </w:rPr>
        <w:t>there have</w:t>
      </w:r>
      <w:r w:rsidRPr="005472CA">
        <w:rPr>
          <w:rStyle w:val="StyleUnderline"/>
        </w:rPr>
        <w:t xml:space="preserve"> also </w:t>
      </w:r>
      <w:r w:rsidRPr="00D64E8C">
        <w:rPr>
          <w:rStyle w:val="StyleUnderline"/>
          <w:highlight w:val="green"/>
        </w:rPr>
        <w:t xml:space="preserve">been </w:t>
      </w:r>
      <w:r w:rsidRPr="00D64E8C">
        <w:rPr>
          <w:rStyle w:val="Emphasis"/>
          <w:highlight w:val="green"/>
        </w:rPr>
        <w:t>30 new zoonotic diseases</w:t>
      </w:r>
      <w:r w:rsidRPr="00D64E8C">
        <w:rPr>
          <w:sz w:val="12"/>
          <w:highlight w:val="green"/>
        </w:rPr>
        <w:t xml:space="preserve">. </w:t>
      </w:r>
      <w:r w:rsidRPr="00D64E8C">
        <w:rPr>
          <w:rStyle w:val="StyleUnderline"/>
          <w:highlight w:val="green"/>
        </w:rPr>
        <w:t>A warming world</w:t>
      </w:r>
      <w:r w:rsidRPr="005472CA">
        <w:rPr>
          <w:rStyle w:val="StyleUnderline"/>
        </w:rPr>
        <w:t xml:space="preserve"> with increasing humidity, lost habitats and industrial livestock/poultry farming </w:t>
      </w:r>
      <w:r w:rsidRPr="00D64E8C">
        <w:rPr>
          <w:rStyle w:val="StyleUnderline"/>
          <w:highlight w:val="green"/>
        </w:rPr>
        <w:t>has</w:t>
      </w:r>
      <w:r w:rsidRPr="005472CA">
        <w:rPr>
          <w:rStyle w:val="StyleUnderline"/>
        </w:rPr>
        <w:t xml:space="preserve"> many </w:t>
      </w:r>
      <w:r w:rsidRPr="00D64E8C">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4EE8B5C2" w14:textId="77777777" w:rsidR="009A1195" w:rsidRPr="005472CA" w:rsidRDefault="009A1195" w:rsidP="009A1195">
      <w:pPr>
        <w:rPr>
          <w:sz w:val="12"/>
        </w:rPr>
      </w:pPr>
      <w:r w:rsidRPr="00D64E8C">
        <w:rPr>
          <w:rStyle w:val="StyleUnderline"/>
          <w:highlight w:val="green"/>
        </w:rPr>
        <w:t>WHO coordinates</w:t>
      </w:r>
      <w:r w:rsidRPr="005472CA">
        <w:rPr>
          <w:rStyle w:val="StyleUnderline"/>
        </w:rPr>
        <w:t xml:space="preserve"> </w:t>
      </w:r>
      <w:r w:rsidRPr="005472CA">
        <w:rPr>
          <w:rStyle w:val="Emphasis"/>
        </w:rPr>
        <w:t xml:space="preserve">health </w:t>
      </w:r>
      <w:r w:rsidRPr="00D64E8C">
        <w:rPr>
          <w:rStyle w:val="Emphasis"/>
          <w:highlight w:val="green"/>
        </w:rPr>
        <w:t>research</w:t>
      </w:r>
      <w:r w:rsidRPr="005472CA">
        <w:rPr>
          <w:rStyle w:val="Emphasis"/>
        </w:rPr>
        <w:t xml:space="preserve">, clinical </w:t>
      </w:r>
      <w:r w:rsidRPr="00D64E8C">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D64E8C">
        <w:rPr>
          <w:rStyle w:val="StyleUnderline"/>
          <w:highlight w:val="green"/>
        </w:rPr>
        <w:t>It</w:t>
      </w:r>
      <w:r w:rsidRPr="005472CA">
        <w:rPr>
          <w:rStyle w:val="StyleUnderline"/>
        </w:rPr>
        <w:t xml:space="preserve"> has a rich track record of </w:t>
      </w:r>
      <w:r w:rsidRPr="00D64E8C">
        <w:rPr>
          <w:rStyle w:val="Emphasis"/>
          <w:highlight w:val="green"/>
        </w:rPr>
        <w:t>collaborat</w:t>
      </w:r>
      <w:r w:rsidRPr="005472CA">
        <w:rPr>
          <w:rStyle w:val="Emphasis"/>
        </w:rPr>
        <w:t xml:space="preserve">ing </w:t>
      </w:r>
      <w:r w:rsidRPr="00D64E8C">
        <w:rPr>
          <w:rStyle w:val="Emphasis"/>
          <w:highlight w:val="green"/>
        </w:rPr>
        <w:t xml:space="preserve">with </w:t>
      </w:r>
      <w:proofErr w:type="gramStart"/>
      <w:r w:rsidRPr="00D64E8C">
        <w:rPr>
          <w:rStyle w:val="Emphasis"/>
          <w:highlight w:val="green"/>
        </w:rPr>
        <w:t>private</w:t>
      </w:r>
      <w:r w:rsidRPr="005472CA">
        <w:rPr>
          <w:rStyle w:val="Emphasis"/>
        </w:rPr>
        <w:t>-sector</w:t>
      </w:r>
      <w:proofErr w:type="gramEnd"/>
      <w:r w:rsidRPr="005472CA">
        <w:rPr>
          <w:rStyle w:val="Emphasis"/>
        </w:rPr>
        <w:t xml:space="preserve"> </w:t>
      </w:r>
      <w:proofErr w:type="spellStart"/>
      <w:r w:rsidRPr="00D64E8C">
        <w:rPr>
          <w:rStyle w:val="Emphasis"/>
          <w:highlight w:val="green"/>
        </w:rPr>
        <w:t>organisations</w:t>
      </w:r>
      <w:proofErr w:type="spellEnd"/>
      <w:r w:rsidRPr="00D64E8C">
        <w:rPr>
          <w:rStyle w:val="Emphasis"/>
          <w:highlight w:val="green"/>
        </w:rPr>
        <w:t xml:space="preserve"> to advance r</w:t>
      </w:r>
      <w:r w:rsidRPr="005472CA">
        <w:rPr>
          <w:rStyle w:val="Emphasis"/>
        </w:rPr>
        <w:t xml:space="preserve">esearch </w:t>
      </w:r>
      <w:r w:rsidRPr="00D64E8C">
        <w:rPr>
          <w:rStyle w:val="Emphasis"/>
          <w:highlight w:val="green"/>
        </w:rPr>
        <w:t>and d</w:t>
      </w:r>
      <w:r w:rsidRPr="005472CA">
        <w:rPr>
          <w:rStyle w:val="Emphasis"/>
        </w:rPr>
        <w:t>evelopment</w:t>
      </w:r>
      <w:r w:rsidRPr="005472CA">
        <w:rPr>
          <w:rStyle w:val="StyleUnderline"/>
        </w:rPr>
        <w:t xml:space="preserve"> of health solutions </w:t>
      </w:r>
      <w:r w:rsidRPr="00D64E8C">
        <w:rPr>
          <w:rStyle w:val="StyleUnderline"/>
          <w:highlight w:val="green"/>
        </w:rPr>
        <w:t>and improving their access</w:t>
      </w:r>
      <w:r w:rsidRPr="005472CA">
        <w:rPr>
          <w:rStyle w:val="StyleUnderline"/>
        </w:rPr>
        <w:t xml:space="preserve"> in the global south</w:t>
      </w:r>
      <w:r w:rsidRPr="005472CA">
        <w:rPr>
          <w:sz w:val="12"/>
        </w:rPr>
        <w:t>.</w:t>
      </w:r>
    </w:p>
    <w:p w14:paraId="5091AD51" w14:textId="77777777" w:rsidR="009A1195" w:rsidRPr="005472CA" w:rsidRDefault="009A1195" w:rsidP="009A1195">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7FB2CE18" w14:textId="77777777" w:rsidR="009A1195" w:rsidRPr="005472CA" w:rsidRDefault="009A1195" w:rsidP="009A1195">
      <w:pPr>
        <w:rPr>
          <w:sz w:val="12"/>
        </w:rPr>
      </w:pPr>
      <w:r w:rsidRPr="00D64E8C">
        <w:rPr>
          <w:rStyle w:val="StyleUnderline"/>
          <w:highlight w:val="green"/>
        </w:rPr>
        <w:t>I</w:t>
      </w:r>
      <w:r w:rsidRPr="005472CA">
        <w:rPr>
          <w:rStyle w:val="StyleUnderline"/>
        </w:rPr>
        <w:t xml:space="preserve">nternational </w:t>
      </w:r>
      <w:r w:rsidRPr="00D64E8C">
        <w:rPr>
          <w:rStyle w:val="StyleUnderline"/>
          <w:highlight w:val="green"/>
        </w:rPr>
        <w:t>H</w:t>
      </w:r>
      <w:r w:rsidRPr="005472CA">
        <w:rPr>
          <w:rStyle w:val="StyleUnderline"/>
        </w:rPr>
        <w:t xml:space="preserve">ealth </w:t>
      </w:r>
      <w:r w:rsidRPr="00D64E8C">
        <w:rPr>
          <w:rStyle w:val="StyleUnderline"/>
          <w:highlight w:val="green"/>
        </w:rPr>
        <w:t>R</w:t>
      </w:r>
      <w:r w:rsidRPr="005472CA">
        <w:rPr>
          <w:rStyle w:val="StyleUnderline"/>
        </w:rPr>
        <w:t>egulations, a 2005 agreement between 196 countries to work together for global health security</w:t>
      </w:r>
      <w:r w:rsidRPr="00D64E8C">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D64E8C">
        <w:rPr>
          <w:rStyle w:val="Emphasis"/>
          <w:highlight w:val="green"/>
        </w:rPr>
        <w:t>WHO coordinates</w:t>
      </w:r>
      <w:r w:rsidRPr="005472CA">
        <w:rPr>
          <w:rStyle w:val="Emphasis"/>
        </w:rPr>
        <w:t xml:space="preserve"> and helps build capacity to implement </w:t>
      </w:r>
      <w:proofErr w:type="gramStart"/>
      <w:r w:rsidRPr="00D64E8C">
        <w:rPr>
          <w:rStyle w:val="Emphasis"/>
          <w:highlight w:val="green"/>
        </w:rPr>
        <w:t>IHR</w:t>
      </w:r>
      <w:r w:rsidRPr="0083463D">
        <w:rPr>
          <w:sz w:val="12"/>
        </w:rPr>
        <w:t>.</w:t>
      </w:r>
      <w:proofErr w:type="gramEnd"/>
    </w:p>
    <w:p w14:paraId="09996E7A" w14:textId="77777777" w:rsidR="009A1195" w:rsidRDefault="009A1195" w:rsidP="009A1195"/>
    <w:p w14:paraId="5E2FE641" w14:textId="77777777" w:rsidR="009A1195" w:rsidRDefault="009A1195" w:rsidP="009A1195">
      <w:pPr>
        <w:pStyle w:val="Heading4"/>
      </w:pPr>
      <w:r>
        <w:t>WHO diplomacy solves great power conflict</w:t>
      </w:r>
    </w:p>
    <w:p w14:paraId="6EA144B2" w14:textId="77777777" w:rsidR="009A1195" w:rsidRPr="00487F05" w:rsidRDefault="009A1195" w:rsidP="009A1195">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3BD54EE2" w14:textId="77777777" w:rsidR="009A1195" w:rsidRPr="00054633" w:rsidRDefault="009A1195" w:rsidP="009A1195">
      <w:pPr>
        <w:rPr>
          <w:sz w:val="12"/>
        </w:rPr>
      </w:pP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 xml:space="preserve">rganization </w:t>
      </w:r>
      <w:r w:rsidRPr="00D64E8C">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01401570" w14:textId="77777777" w:rsidR="009A1195" w:rsidRPr="00054633" w:rsidRDefault="009A1195" w:rsidP="009A1195">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12831B4B" w14:textId="77777777" w:rsidR="009A1195" w:rsidRPr="00054633" w:rsidRDefault="009A1195" w:rsidP="009A1195">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D64E8C">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D64E8C">
        <w:rPr>
          <w:rStyle w:val="StyleUnderline"/>
          <w:highlight w:val="green"/>
        </w:rPr>
        <w:t>provides</w:t>
      </w:r>
      <w:r w:rsidRPr="00054633">
        <w:rPr>
          <w:rStyle w:val="StyleUnderline"/>
        </w:rPr>
        <w:t xml:space="preserve"> </w:t>
      </w:r>
      <w:r w:rsidRPr="00A823C9">
        <w:rPr>
          <w:rStyle w:val="StyleUnderline"/>
        </w:rPr>
        <w:t xml:space="preserve">greater </w:t>
      </w:r>
      <w:r w:rsidRPr="00D64E8C">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D64E8C">
        <w:rPr>
          <w:rStyle w:val="Emphasis"/>
          <w:highlight w:val="green"/>
        </w:rPr>
        <w:t>it is in America’s</w:t>
      </w:r>
      <w:r w:rsidRPr="00A823C9">
        <w:rPr>
          <w:rStyle w:val="Emphasis"/>
        </w:rPr>
        <w:t xml:space="preserve"> national </w:t>
      </w:r>
      <w:r w:rsidRPr="00D64E8C">
        <w:rPr>
          <w:rStyle w:val="Emphasis"/>
          <w:highlight w:val="green"/>
        </w:rPr>
        <w:t>security interest</w:t>
      </w:r>
      <w:r w:rsidRPr="00054633">
        <w:rPr>
          <w:rStyle w:val="Emphasis"/>
        </w:rPr>
        <w:t xml:space="preserve"> for countries </w:t>
      </w:r>
      <w:r w:rsidRPr="00D64E8C">
        <w:rPr>
          <w:rStyle w:val="Emphasis"/>
          <w:highlight w:val="green"/>
        </w:rPr>
        <w:t>to</w:t>
      </w:r>
      <w:r w:rsidRPr="00054633">
        <w:rPr>
          <w:rStyle w:val="Emphasis"/>
        </w:rPr>
        <w:t xml:space="preserve"> effectively </w:t>
      </w:r>
      <w:r w:rsidRPr="00A823C9">
        <w:rPr>
          <w:rStyle w:val="Emphasis"/>
        </w:rPr>
        <w:t xml:space="preserve">detect and </w:t>
      </w:r>
      <w:r w:rsidRPr="00D64E8C">
        <w:rPr>
          <w:rStyle w:val="Emphasis"/>
          <w:highlight w:val="green"/>
        </w:rPr>
        <w:t>respond to</w:t>
      </w:r>
      <w:r w:rsidRPr="00A823C9">
        <w:rPr>
          <w:rStyle w:val="Emphasis"/>
        </w:rPr>
        <w:t xml:space="preserve"> potential </w:t>
      </w:r>
      <w:r w:rsidRPr="00D64E8C">
        <w:rPr>
          <w:rStyle w:val="Emphasis"/>
          <w:highlight w:val="green"/>
        </w:rPr>
        <w:t>pandemics</w:t>
      </w:r>
      <w:r w:rsidRPr="00054633">
        <w:rPr>
          <w:sz w:val="12"/>
        </w:rPr>
        <w:t xml:space="preserve"> before they reach our shores.</w:t>
      </w:r>
    </w:p>
    <w:p w14:paraId="4ABAC92A" w14:textId="77777777" w:rsidR="009A1195" w:rsidRPr="00054633" w:rsidRDefault="009A1195" w:rsidP="009A1195">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D64E8C">
        <w:rPr>
          <w:rStyle w:val="Emphasis"/>
          <w:highlight w:val="green"/>
        </w:rPr>
        <w:t xml:space="preserve">puts </w:t>
      </w:r>
      <w:r w:rsidRPr="00A823C9">
        <w:rPr>
          <w:rStyle w:val="Emphasis"/>
        </w:rPr>
        <w:t xml:space="preserve">traditional </w:t>
      </w:r>
      <w:r w:rsidRPr="00D64E8C">
        <w:rPr>
          <w:rStyle w:val="Emphasis"/>
          <w:highlight w:val="green"/>
        </w:rPr>
        <w:t>adversaries</w:t>
      </w:r>
      <w:r w:rsidRPr="00054633">
        <w:rPr>
          <w:rStyle w:val="StyleUnderline"/>
        </w:rPr>
        <w:t xml:space="preserve"> – like </w:t>
      </w:r>
      <w:r w:rsidRPr="00D64E8C">
        <w:rPr>
          <w:rStyle w:val="StyleUnderline"/>
          <w:highlight w:val="green"/>
        </w:rPr>
        <w:t>Russia and the U</w:t>
      </w:r>
      <w:r w:rsidRPr="00054633">
        <w:rPr>
          <w:rStyle w:val="StyleUnderline"/>
        </w:rPr>
        <w:t xml:space="preserve">nited </w:t>
      </w:r>
      <w:r w:rsidRPr="00D64E8C">
        <w:rPr>
          <w:rStyle w:val="StyleUnderline"/>
          <w:highlight w:val="green"/>
        </w:rPr>
        <w:t>S</w:t>
      </w:r>
      <w:r w:rsidRPr="00054633">
        <w:rPr>
          <w:rStyle w:val="StyleUnderline"/>
        </w:rPr>
        <w:t xml:space="preserve">tates, </w:t>
      </w:r>
      <w:r w:rsidRPr="00D64E8C">
        <w:rPr>
          <w:rStyle w:val="StyleUnderline"/>
          <w:highlight w:val="green"/>
        </w:rPr>
        <w:t>India and Pakistan</w:t>
      </w:r>
      <w:r w:rsidRPr="00054633">
        <w:rPr>
          <w:rStyle w:val="StyleUnderline"/>
        </w:rPr>
        <w:t xml:space="preserve">, or </w:t>
      </w:r>
      <w:r w:rsidRPr="00D64E8C">
        <w:rPr>
          <w:rStyle w:val="StyleUnderline"/>
          <w:highlight w:val="green"/>
        </w:rPr>
        <w:t>Iran and Saudi Arabia</w:t>
      </w:r>
      <w:r w:rsidRPr="00054633">
        <w:rPr>
          <w:rStyle w:val="StyleUnderline"/>
        </w:rPr>
        <w:t xml:space="preserve"> – </w:t>
      </w:r>
      <w:r w:rsidRPr="00054633">
        <w:rPr>
          <w:rStyle w:val="Emphasis"/>
        </w:rPr>
        <w:t xml:space="preserve">all </w:t>
      </w:r>
      <w:r w:rsidRPr="00D64E8C">
        <w:rPr>
          <w:rStyle w:val="Emphasis"/>
          <w:highlight w:val="green"/>
        </w:rPr>
        <w:t>around the same</w:t>
      </w:r>
      <w:r w:rsidRPr="00054633">
        <w:rPr>
          <w:rStyle w:val="Emphasis"/>
        </w:rPr>
        <w:t xml:space="preserve"> big </w:t>
      </w:r>
      <w:r w:rsidRPr="00D64E8C">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D64E8C">
        <w:rPr>
          <w:rStyle w:val="Emphasis"/>
          <w:highlight w:val="green"/>
        </w:rPr>
        <w:t>This ability to bridge divides and work across borders cannot be torn down and recreated</w:t>
      </w:r>
      <w:r w:rsidRPr="00054633">
        <w:rPr>
          <w:rStyle w:val="Emphasis"/>
        </w:rPr>
        <w:t xml:space="preserve"> – not </w:t>
      </w:r>
      <w:r w:rsidRPr="00D64E8C">
        <w:rPr>
          <w:rStyle w:val="Emphasis"/>
          <w:highlight w:val="green"/>
        </w:rPr>
        <w:t>in today’s</w:t>
      </w:r>
      <w:r w:rsidRPr="00A823C9">
        <w:rPr>
          <w:rStyle w:val="Emphasis"/>
        </w:rPr>
        <w:t xml:space="preserve"> environment </w:t>
      </w:r>
      <w:r w:rsidRPr="00D64E8C">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3AFE1C25" w14:textId="333D42AE" w:rsidR="00A22073" w:rsidRDefault="00A22073" w:rsidP="00A22073">
      <w:pPr>
        <w:pStyle w:val="Heading2"/>
        <w:rPr>
          <w:rStyle w:val="StyleUnderline"/>
          <w:b/>
          <w:sz w:val="32"/>
        </w:rPr>
      </w:pPr>
      <w:r>
        <w:rPr>
          <w:rStyle w:val="StyleUnderline"/>
          <w:b/>
          <w:sz w:val="32"/>
        </w:rPr>
        <w:t xml:space="preserve">1NC </w:t>
      </w:r>
    </w:p>
    <w:p w14:paraId="418A82F8" w14:textId="77777777" w:rsidR="00A22073" w:rsidRPr="007142A4" w:rsidRDefault="00A22073" w:rsidP="00A22073">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2" w:history="1">
        <w:r w:rsidRPr="007142A4">
          <w:rPr>
            <w:rStyle w:val="Hyperlink"/>
            <w:b w:val="0"/>
          </w:rPr>
          <w:t>https://scholarship.law.duke.edu/cgi/viewcontent.cgi?article=4710&amp;context=lcp</w:t>
        </w:r>
      </w:hyperlink>
      <w:r w:rsidRPr="007142A4">
        <w:rPr>
          <w:b w:val="0"/>
        </w:rPr>
        <w:t>] BC</w:t>
      </w:r>
    </w:p>
    <w:p w14:paraId="79CF4187" w14:textId="77777777" w:rsidR="00A22073" w:rsidRPr="00B02763" w:rsidRDefault="00A22073" w:rsidP="00A22073">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1F11C54A" w14:textId="77777777" w:rsidR="00A22073" w:rsidRPr="00B02763" w:rsidRDefault="00A22073" w:rsidP="00A22073">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07CA7B6E" w14:textId="77777777" w:rsidR="00A22073" w:rsidRPr="00316FE1" w:rsidRDefault="00A22073" w:rsidP="00A22073">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7DEDF2BD" w14:textId="77777777" w:rsidR="00A22073" w:rsidRPr="001E7B4B" w:rsidRDefault="00A22073" w:rsidP="00A22073">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2C863D50" w14:textId="77777777" w:rsidR="00A22073" w:rsidRPr="001E7B4B" w:rsidRDefault="00A22073" w:rsidP="00A22073">
      <w:proofErr w:type="gramStart"/>
      <w:r w:rsidRPr="001E7B4B">
        <w:t>This stands</w:t>
      </w:r>
      <w:proofErr w:type="gramEnd"/>
      <w:r w:rsidRPr="001E7B4B">
        <w:t xml:space="preserve">,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34EAFB42" w14:textId="77777777" w:rsidR="00A22073" w:rsidRPr="001E7B4B" w:rsidRDefault="00A22073" w:rsidP="00A22073">
      <w:r w:rsidRPr="001E7B4B">
        <w:t xml:space="preserve">III </w:t>
      </w:r>
    </w:p>
    <w:p w14:paraId="35B5DA9C" w14:textId="77777777" w:rsidR="00A22073" w:rsidRPr="00B02763" w:rsidRDefault="00A22073" w:rsidP="00A22073">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1C905F07" w14:textId="77777777" w:rsidR="00A22073" w:rsidRPr="00B02763" w:rsidRDefault="00A22073" w:rsidP="00A22073">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699A468A" w14:textId="77777777" w:rsidR="00A22073" w:rsidRPr="00B02763" w:rsidRDefault="00A22073" w:rsidP="00A22073">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5E910269" w14:textId="77777777" w:rsidR="00A22073" w:rsidRPr="00B02763" w:rsidRDefault="00A22073" w:rsidP="00A22073">
      <w:r w:rsidRPr="00B02763">
        <w:t>Lessig, one of the progenitors of the language of the commons in the informational domain, often leads with a similar view of the state:</w:t>
      </w:r>
    </w:p>
    <w:p w14:paraId="7C164DA8" w14:textId="77777777" w:rsidR="00A22073" w:rsidRPr="00B02763" w:rsidRDefault="00A22073" w:rsidP="00A22073">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7EAE2C39" w14:textId="77777777" w:rsidR="00A22073" w:rsidRPr="00B02763" w:rsidRDefault="00A22073" w:rsidP="00A22073">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7AE39332" w14:textId="77777777" w:rsidR="00A22073" w:rsidRPr="00B02763" w:rsidRDefault="00A22073" w:rsidP="00A22073">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0792D530" w14:textId="77777777" w:rsidR="00A22073" w:rsidRPr="00B02763" w:rsidRDefault="00A22073" w:rsidP="00A22073">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270934D5" w14:textId="74F2C41D" w:rsidR="00A22073" w:rsidRDefault="00A22073" w:rsidP="00A22073">
      <w:pPr>
        <w:rPr>
          <w:rStyle w:val="Emphasis"/>
        </w:rPr>
      </w:pPr>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205A74EA" w14:textId="0CE41394" w:rsidR="00CA4148" w:rsidRDefault="00CA4148" w:rsidP="00CA4148">
      <w:pPr>
        <w:pStyle w:val="Heading4"/>
      </w:pPr>
      <w:r>
        <w:t>T</w:t>
      </w:r>
      <w:r w:rsidRPr="00CA4148">
        <w:t xml:space="preserve">hey defend going through the free market which allows for capitalist exploitation of products. </w:t>
      </w:r>
    </w:p>
    <w:p w14:paraId="24CFD116" w14:textId="5AF38CBC" w:rsidR="00CA4148" w:rsidRPr="00CA4148" w:rsidRDefault="00CA4148" w:rsidP="00CA4148">
      <w:pPr>
        <w:rPr>
          <w:rFonts w:asciiTheme="majorHAnsi" w:hAnsiTheme="majorHAnsi" w:cstheme="majorHAnsi"/>
        </w:rPr>
      </w:pPr>
      <w:proofErr w:type="spellStart"/>
      <w:r w:rsidRPr="008F7758">
        <w:rPr>
          <w:rStyle w:val="Style13ptBold"/>
          <w:rFonts w:asciiTheme="majorHAnsi" w:hAnsiTheme="majorHAnsi" w:cstheme="majorHAnsi"/>
        </w:rPr>
        <w:t>Gunelius</w:t>
      </w:r>
      <w:proofErr w:type="spellEnd"/>
      <w:r w:rsidRPr="008F7758">
        <w:rPr>
          <w:rStyle w:val="Style13ptBold"/>
          <w:rFonts w:asciiTheme="majorHAnsi" w:hAnsiTheme="majorHAnsi" w:cstheme="majorHAnsi"/>
        </w:rPr>
        <w:t xml:space="preserve"> 20 </w:t>
      </w:r>
      <w:r w:rsidRPr="008F7758">
        <w:rPr>
          <w:rFonts w:asciiTheme="majorHAnsi" w:hAnsiTheme="majorHAnsi" w:cstheme="majorHAnsi"/>
        </w:rPr>
        <w:t xml:space="preserve">“How Big Business, Monopolies and Stacked Licenses Impact the Marijuana Industry,” February 7, 2020, Originally published 3/4/17, Susan </w:t>
      </w:r>
      <w:proofErr w:type="spellStart"/>
      <w:r w:rsidRPr="008F7758">
        <w:rPr>
          <w:rFonts w:asciiTheme="majorHAnsi" w:hAnsiTheme="majorHAnsi" w:cstheme="majorHAnsi"/>
        </w:rPr>
        <w:t>Gunelius</w:t>
      </w:r>
      <w:proofErr w:type="spellEnd"/>
      <w:r w:rsidRPr="008F7758">
        <w:rPr>
          <w:rFonts w:asciiTheme="majorHAnsi" w:hAnsiTheme="majorHAnsi" w:cstheme="majorHAnsi"/>
        </w:rPr>
        <w:t xml:space="preserve"> is President &amp; CEO of </w:t>
      </w:r>
      <w:proofErr w:type="spellStart"/>
      <w:r w:rsidRPr="008F7758">
        <w:rPr>
          <w:rFonts w:asciiTheme="majorHAnsi" w:hAnsiTheme="majorHAnsi" w:cstheme="majorHAnsi"/>
        </w:rPr>
        <w:t>KeySplash</w:t>
      </w:r>
      <w:proofErr w:type="spellEnd"/>
      <w:r w:rsidRPr="008F7758">
        <w:rPr>
          <w:rFonts w:asciiTheme="majorHAnsi" w:hAnsiTheme="majorHAnsi" w:cstheme="majorHAnsi"/>
        </w:rPr>
        <w:t xml:space="preserve"> Creative, Inc. </w:t>
      </w:r>
      <w:hyperlink r:id="rId13"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28B3C421" w14:textId="7D143FE4" w:rsidR="00CA4148" w:rsidRPr="00CA4148" w:rsidRDefault="00CA4148" w:rsidP="00CA4148">
      <w:pPr>
        <w:rPr>
          <w:rFonts w:asciiTheme="majorHAnsi" w:hAnsiTheme="majorHAnsi" w:cstheme="majorHAnsi"/>
          <w:b/>
          <w:sz w:val="22"/>
          <w:u w:val="single"/>
        </w:rPr>
      </w:pPr>
      <w:r w:rsidRPr="00730A03">
        <w:rPr>
          <w:rStyle w:val="StyleUnderline"/>
          <w:rFonts w:asciiTheme="majorHAnsi" w:hAnsiTheme="majorHAnsi" w:cstheme="majorHAnsi"/>
          <w:highlight w:val="green"/>
        </w:rPr>
        <w:t xml:space="preserve">Only </w:t>
      </w:r>
      <w:r w:rsidRPr="00CA4148">
        <w:rPr>
          <w:rStyle w:val="StyleUnderline"/>
          <w:rFonts w:asciiTheme="majorHAnsi" w:hAnsiTheme="majorHAnsi" w:cstheme="majorHAnsi"/>
          <w:highlight w:val="cyan"/>
        </w:rPr>
        <w:t>free competition ensures fair prices and 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0A9705EB" w14:textId="0F448489" w:rsidR="001832CB" w:rsidRDefault="001832CB" w:rsidP="001832CB">
      <w:pPr>
        <w:pStyle w:val="Heading4"/>
      </w:pPr>
      <w:r>
        <w:t xml:space="preserve">Their links rely on pushing people out of the market in order to preserve neoliberal gains. Immac reads blue </w:t>
      </w:r>
    </w:p>
    <w:p w14:paraId="1AA4B860" w14:textId="4A6A0CF5" w:rsidR="001832CB" w:rsidRPr="001832CB" w:rsidRDefault="001832CB" w:rsidP="001832CB">
      <w:pPr>
        <w:rPr>
          <w:rFonts w:asciiTheme="majorHAnsi" w:hAnsiTheme="majorHAnsi" w:cstheme="majorHAnsi"/>
        </w:rPr>
      </w:pPr>
      <w:proofErr w:type="spellStart"/>
      <w:r w:rsidRPr="008F7758">
        <w:rPr>
          <w:rStyle w:val="Style13ptBold"/>
          <w:rFonts w:asciiTheme="majorHAnsi" w:hAnsiTheme="majorHAnsi" w:cstheme="majorHAnsi"/>
        </w:rPr>
        <w:t>Gunelius</w:t>
      </w:r>
      <w:proofErr w:type="spellEnd"/>
      <w:r w:rsidRPr="008F7758">
        <w:rPr>
          <w:rStyle w:val="Style13ptBold"/>
          <w:rFonts w:asciiTheme="majorHAnsi" w:hAnsiTheme="majorHAnsi" w:cstheme="majorHAnsi"/>
        </w:rPr>
        <w:t xml:space="preserve"> 20 </w:t>
      </w:r>
      <w:r w:rsidRPr="008F7758">
        <w:rPr>
          <w:rFonts w:asciiTheme="majorHAnsi" w:hAnsiTheme="majorHAnsi" w:cstheme="majorHAnsi"/>
        </w:rPr>
        <w:t xml:space="preserve">“How Big Business, Monopolies and Stacked Licenses Impact the Marijuana Industry,” February 7, 2020, Originally published 3/4/17, Susan </w:t>
      </w:r>
      <w:proofErr w:type="spellStart"/>
      <w:r w:rsidRPr="008F7758">
        <w:rPr>
          <w:rFonts w:asciiTheme="majorHAnsi" w:hAnsiTheme="majorHAnsi" w:cstheme="majorHAnsi"/>
        </w:rPr>
        <w:t>Gunelius</w:t>
      </w:r>
      <w:proofErr w:type="spellEnd"/>
      <w:r w:rsidRPr="008F7758">
        <w:rPr>
          <w:rFonts w:asciiTheme="majorHAnsi" w:hAnsiTheme="majorHAnsi" w:cstheme="majorHAnsi"/>
        </w:rPr>
        <w:t xml:space="preserve"> is President &amp; CEO of </w:t>
      </w:r>
      <w:proofErr w:type="spellStart"/>
      <w:r w:rsidRPr="008F7758">
        <w:rPr>
          <w:rFonts w:asciiTheme="majorHAnsi" w:hAnsiTheme="majorHAnsi" w:cstheme="majorHAnsi"/>
        </w:rPr>
        <w:t>KeySplash</w:t>
      </w:r>
      <w:proofErr w:type="spellEnd"/>
      <w:r w:rsidRPr="008F7758">
        <w:rPr>
          <w:rFonts w:asciiTheme="majorHAnsi" w:hAnsiTheme="majorHAnsi" w:cstheme="majorHAnsi"/>
        </w:rPr>
        <w:t xml:space="preserve"> Creative, Inc. </w:t>
      </w:r>
      <w:hyperlink r:id="rId14"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581F97C9" w14:textId="77777777" w:rsidR="001832CB" w:rsidRPr="008F7758" w:rsidRDefault="001832CB" w:rsidP="001832CB">
      <w:pPr>
        <w:rPr>
          <w:rFonts w:asciiTheme="majorHAnsi" w:hAnsiTheme="majorHAnsi" w:cstheme="majorHAnsi"/>
          <w:b/>
          <w:u w:val="single"/>
        </w:rPr>
      </w:pPr>
      <w:r w:rsidRPr="00DC0657">
        <w:rPr>
          <w:rFonts w:asciiTheme="majorHAnsi" w:hAnsiTheme="majorHAnsi" w:cstheme="majorHAnsi"/>
        </w:rPr>
        <w:t xml:space="preserve">Bottom line, </w:t>
      </w:r>
      <w:r w:rsidRPr="008F7758">
        <w:rPr>
          <w:rStyle w:val="StyleUnderline"/>
          <w:rFonts w:asciiTheme="majorHAnsi" w:hAnsiTheme="majorHAnsi" w:cstheme="majorHAnsi"/>
        </w:rPr>
        <w:t xml:space="preserve">whenever </w:t>
      </w:r>
      <w:r w:rsidRPr="001832CB">
        <w:rPr>
          <w:rStyle w:val="StyleUnderline"/>
          <w:rFonts w:asciiTheme="majorHAnsi" w:hAnsiTheme="majorHAnsi" w:cstheme="majorHAnsi"/>
          <w:highlight w:val="cyan"/>
        </w:rPr>
        <w:t>every business that wants to be in an industry</w:t>
      </w:r>
      <w:r w:rsidRPr="008F7758">
        <w:rPr>
          <w:rStyle w:val="StyleUnderline"/>
          <w:rFonts w:asciiTheme="majorHAnsi" w:hAnsiTheme="majorHAnsi" w:cstheme="majorHAnsi"/>
        </w:rPr>
        <w:t xml:space="preserve"> cannot enter the market, </w:t>
      </w:r>
      <w:r w:rsidRPr="001832CB">
        <w:rPr>
          <w:rStyle w:val="StyleUnderline"/>
          <w:rFonts w:asciiTheme="majorHAnsi" w:hAnsiTheme="majorHAnsi" w:cstheme="majorHAnsi"/>
          <w:highlight w:val="cyan"/>
        </w:rPr>
        <w:t>competition will not flourish</w:t>
      </w:r>
      <w:r w:rsidRPr="00DC0657">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1832CB">
        <w:rPr>
          <w:rStyle w:val="StyleUnderline"/>
          <w:rFonts w:asciiTheme="majorHAnsi" w:hAnsiTheme="majorHAnsi" w:cstheme="majorHAnsi"/>
          <w:highlight w:val="cyan"/>
        </w:rPr>
        <w:t>Fewer players equals less competition which</w:t>
      </w:r>
      <w:r w:rsidRPr="008F7758">
        <w:rPr>
          <w:rStyle w:val="StyleUnderline"/>
          <w:rFonts w:asciiTheme="majorHAnsi" w:hAnsiTheme="majorHAnsi" w:cstheme="majorHAnsi"/>
        </w:rPr>
        <w:t xml:space="preserve"> usually </w:t>
      </w:r>
      <w:r w:rsidRPr="001832CB">
        <w:rPr>
          <w:rStyle w:val="StyleUnderline"/>
          <w:rFonts w:asciiTheme="majorHAnsi" w:hAnsiTheme="majorHAnsi" w:cstheme="majorHAnsi"/>
          <w:highlight w:val="cyan"/>
        </w:rPr>
        <w:t>leads to higher prices and</w:t>
      </w:r>
      <w:r w:rsidRPr="00730A03">
        <w:rPr>
          <w:rStyle w:val="StyleUnderline"/>
          <w:rFonts w:asciiTheme="majorHAnsi" w:hAnsiTheme="majorHAnsi" w:cstheme="majorHAnsi"/>
          <w:highlight w:val="green"/>
        </w:rPr>
        <w:t xml:space="preserve"> limited </w:t>
      </w:r>
      <w:r w:rsidRPr="001832CB">
        <w:rPr>
          <w:rStyle w:val="StyleUnderline"/>
          <w:rFonts w:asciiTheme="majorHAnsi" w:hAnsiTheme="majorHAnsi" w:cstheme="majorHAnsi"/>
          <w:highlight w:val="cyan"/>
        </w:rPr>
        <w:t>market</w:t>
      </w:r>
      <w:r w:rsidRPr="008F7758">
        <w:rPr>
          <w:rStyle w:val="StyleUnderline"/>
          <w:rFonts w:asciiTheme="majorHAnsi" w:hAnsiTheme="majorHAnsi" w:cstheme="majorHAnsi"/>
        </w:rPr>
        <w:t xml:space="preserve"> </w:t>
      </w:r>
      <w:r w:rsidRPr="001832CB">
        <w:rPr>
          <w:rStyle w:val="StyleUnderline"/>
          <w:rFonts w:asciiTheme="majorHAnsi" w:hAnsiTheme="majorHAnsi" w:cstheme="majorHAnsi"/>
          <w:highlight w:val="cyan"/>
        </w:rPr>
        <w:t>growth.</w:t>
      </w:r>
    </w:p>
    <w:p w14:paraId="30A2B8D4" w14:textId="24B2A0CE" w:rsidR="00A22073" w:rsidRDefault="001832CB" w:rsidP="001832CB">
      <w:pPr>
        <w:pStyle w:val="Heading4"/>
      </w:pPr>
      <w:r>
        <w:t xml:space="preserve">Legalizing cannabis is rooted in advancing neoliberal policies of pushing cartels into the free market. </w:t>
      </w:r>
      <w:proofErr w:type="spellStart"/>
      <w:r>
        <w:t>Immac</w:t>
      </w:r>
      <w:proofErr w:type="spellEnd"/>
      <w:r>
        <w:t xml:space="preserve"> reads blue</w:t>
      </w:r>
    </w:p>
    <w:p w14:paraId="377C31E9" w14:textId="77777777" w:rsidR="001832CB" w:rsidRPr="00EB533F" w:rsidRDefault="001832CB" w:rsidP="001832CB">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5" w:history="1">
        <w:r w:rsidRPr="00EB533F">
          <w:rPr>
            <w:rStyle w:val="Hyperlink"/>
          </w:rPr>
          <w:t>https://www.cato.org/policy-analysis/how-legalizing-marijuana-securing-border-border-wall-drug-smuggling-lessons</w:t>
        </w:r>
      </w:hyperlink>
      <w:r w:rsidRPr="00EB533F">
        <w:t xml:space="preserve"> </w:t>
      </w:r>
      <w:proofErr w:type="spellStart"/>
      <w:r w:rsidRPr="00EB533F">
        <w:t>mvp</w:t>
      </w:r>
      <w:proofErr w:type="spellEnd"/>
    </w:p>
    <w:p w14:paraId="15057D1D" w14:textId="77777777" w:rsidR="001832CB" w:rsidRPr="00EB533F" w:rsidRDefault="001832CB" w:rsidP="001832CB">
      <w:r w:rsidRPr="001832CB">
        <w:rPr>
          <w:rStyle w:val="StyleUnderline"/>
          <w:highlight w:val="cyan"/>
        </w:rPr>
        <w:t xml:space="preserve">Legalized markets </w:t>
      </w:r>
      <w:r w:rsidRPr="00EB533F">
        <w:rPr>
          <w:rStyle w:val="StyleUnderline"/>
          <w:highlight w:val="green"/>
        </w:rPr>
        <w:t xml:space="preserve">directly </w:t>
      </w:r>
      <w:r w:rsidRPr="001832CB">
        <w:rPr>
          <w:rStyle w:val="StyleUnderline"/>
          <w:highlight w:val="cyan"/>
        </w:rPr>
        <w:t>affect</w:t>
      </w:r>
      <w:r w:rsidRPr="00EB533F">
        <w:rPr>
          <w:rStyle w:val="StyleUnderline"/>
        </w:rPr>
        <w:t xml:space="preserve"> the </w:t>
      </w:r>
      <w:r w:rsidRPr="00EB533F">
        <w:rPr>
          <w:rStyle w:val="StyleUnderline"/>
          <w:highlight w:val="green"/>
        </w:rPr>
        <w:t xml:space="preserve">illegal </w:t>
      </w:r>
      <w:r w:rsidRPr="001832CB">
        <w:rPr>
          <w:rStyle w:val="StyleUnderline"/>
          <w:highlight w:val="cyan"/>
        </w:rPr>
        <w:t>markets for marijuana</w:t>
      </w:r>
      <w:r w:rsidRPr="00EB533F">
        <w:rPr>
          <w:rStyle w:val="StyleUnderline"/>
          <w:highlight w:val="green"/>
        </w:rPr>
        <w:t>. Not only</w:t>
      </w:r>
      <w:r w:rsidRPr="00EB533F">
        <w:rPr>
          <w:rStyle w:val="StyleUnderline"/>
        </w:rPr>
        <w:t xml:space="preserve"> </w:t>
      </w:r>
      <w:r w:rsidRPr="001832CB">
        <w:rPr>
          <w:rStyle w:val="StyleUnderline"/>
          <w:highlight w:val="cyan"/>
        </w:rPr>
        <w:t>is it</w:t>
      </w:r>
      <w:r w:rsidRPr="00EB533F">
        <w:rPr>
          <w:rStyle w:val="StyleUnderline"/>
        </w:rPr>
        <w:t xml:space="preserve"> </w:t>
      </w:r>
      <w:r w:rsidRPr="001832CB">
        <w:rPr>
          <w:rStyle w:val="StyleUnderline"/>
          <w:highlight w:val="cya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6"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 xml:space="preserve">preexisting </w:t>
      </w:r>
      <w:r w:rsidRPr="001832CB">
        <w:rPr>
          <w:rStyle w:val="StyleUnderline"/>
          <w:highlight w:val="cyan"/>
        </w:rPr>
        <w:t>illicit marijuana market</w:t>
      </w:r>
      <w:r w:rsidRPr="00EB533F">
        <w:rPr>
          <w:rStyle w:val="StyleUnderline"/>
        </w:rPr>
        <w:t xml:space="preserve"> for residents and visitors </w:t>
      </w:r>
      <w:r w:rsidRPr="001832CB">
        <w:rPr>
          <w:rStyle w:val="StyleUnderline"/>
          <w:highlight w:val="cyan"/>
        </w:rPr>
        <w:t>has been fully absorbed into the regulated market</w:t>
      </w:r>
      <w:r w:rsidRPr="00EB533F">
        <w:rPr>
          <w:rStyle w:val="StyleUnderline"/>
        </w:rPr>
        <w:t>.</w:t>
      </w:r>
      <w:r w:rsidRPr="00EB533F">
        <w:t>”</w:t>
      </w:r>
      <w:hyperlink r:id="rId17" w:anchor="endnote-015" w:history="1">
        <w:r w:rsidRPr="00EB533F">
          <w:rPr>
            <w:rStyle w:val="Hyperlink"/>
          </w:rPr>
          <w:t>15</w:t>
        </w:r>
      </w:hyperlink>
      <w:r w:rsidRPr="00EB533F">
        <w:t xml:space="preserve"> Marijuana legally grown in states where it is legalized often </w:t>
      </w:r>
      <w:r w:rsidRPr="001832CB">
        <w:rPr>
          <w:highlight w:val="cyan"/>
        </w:rPr>
        <w:t>supplies consumers in states</w:t>
      </w:r>
      <w:r w:rsidRPr="00EB533F">
        <w:t xml:space="preserve"> where marijuana is still outlawed. In 2014, 44 percent of marijuana sales in Denver were to residents of other states.</w:t>
      </w:r>
      <w:hyperlink r:id="rId18" w:anchor="endnote-016" w:history="1">
        <w:r w:rsidRPr="00EB533F">
          <w:rPr>
            <w:rStyle w:val="Hyperlink"/>
          </w:rPr>
          <w:t>16</w:t>
        </w:r>
      </w:hyperlink>
      <w:r w:rsidRPr="00EB533F">
        <w:t> The Colorado study found that “legal in</w:t>
      </w:r>
      <w:r w:rsidRPr="00EB533F">
        <w:rPr>
          <w:rFonts w:ascii="Cambria Math" w:hAnsi="Cambria Math" w:cs="Cambria Math"/>
        </w:rPr>
        <w:t>‐</w:t>
      </w:r>
      <w:r w:rsidRPr="00EB533F">
        <w:t>​state purchases that are consumed out of state” are likely occurring.</w:t>
      </w:r>
      <w:hyperlink r:id="rId19" w:anchor="endnote-017" w:history="1">
        <w:r w:rsidRPr="00EB533F">
          <w:rPr>
            <w:rStyle w:val="Hyperlink"/>
          </w:rPr>
          <w:t>17</w:t>
        </w:r>
      </w:hyperlink>
      <w:r w:rsidRPr="00EB533F">
        <w:t> This places further downward pressure on prices and has prompted lawsuits by prohibitionist states against Colorado.</w:t>
      </w:r>
      <w:hyperlink r:id="rId20" w:anchor="endnote-018" w:history="1">
        <w:r w:rsidRPr="00EB533F">
          <w:rPr>
            <w:rStyle w:val="Hyperlink"/>
          </w:rPr>
          <w:t>18</w:t>
        </w:r>
      </w:hyperlink>
    </w:p>
    <w:p w14:paraId="0E9D7E61" w14:textId="77777777" w:rsidR="001832CB" w:rsidRPr="00EB533F" w:rsidRDefault="001832CB" w:rsidP="001832CB">
      <w:r w:rsidRPr="00EB533F">
        <w:t xml:space="preserve">A </w:t>
      </w:r>
      <w:proofErr w:type="spellStart"/>
      <w:r w:rsidRPr="00EB533F">
        <w:t>prelegalization</w:t>
      </w:r>
      <w:proofErr w:type="spellEnd"/>
      <w:r w:rsidRPr="00EB533F">
        <w:t xml:space="preserve">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21" w:anchor="endnote-019" w:history="1">
        <w:r w:rsidRPr="00EB533F">
          <w:rPr>
            <w:rStyle w:val="Hyperlink"/>
          </w:rPr>
          <w:t>19</w:t>
        </w:r>
      </w:hyperlink>
      <w:r w:rsidRPr="00EB533F">
        <w:t xml:space="preserve"> This </w:t>
      </w:r>
      <w:r w:rsidRPr="001832CB">
        <w:rPr>
          <w:highlight w:val="cyan"/>
        </w:rPr>
        <w:t>competition</w:t>
      </w:r>
      <w:r w:rsidRPr="00EB533F">
        <w:t xml:space="preserve"> appears to be </w:t>
      </w:r>
      <w:r w:rsidRPr="001832CB">
        <w:rPr>
          <w:highlight w:val="cyan"/>
        </w:rPr>
        <w:t>affecting</w:t>
      </w:r>
      <w:r w:rsidRPr="00EB533F">
        <w:t xml:space="preserve"> Mexican </w:t>
      </w:r>
      <w:r w:rsidRPr="001832CB">
        <w:rPr>
          <w:highlight w:val="cyan"/>
        </w:rPr>
        <w:t>marijuana prices</w:t>
      </w:r>
      <w:r w:rsidRPr="00EB533F">
        <w:t xml:space="preserve">.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22" w:anchor="endnote-020" w:history="1">
        <w:r w:rsidRPr="00EB533F">
          <w:rPr>
            <w:rStyle w:val="Hyperlink"/>
          </w:rPr>
          <w:t>20</w:t>
        </w:r>
      </w:hyperlink>
      <w:r w:rsidRPr="00EB533F">
        <w:t> According to the DEA, overall domestic American production has grown because of the new state</w:t>
      </w:r>
      <w:r w:rsidRPr="00EB533F">
        <w:rPr>
          <w:rFonts w:ascii="Cambria Math" w:hAnsi="Cambria Math" w:cs="Cambria Math"/>
        </w:rPr>
        <w:t>‐</w:t>
      </w:r>
      <w:r w:rsidRPr="00EB533F">
        <w:t>​approved marijuana markets.</w:t>
      </w:r>
      <w:hyperlink r:id="rId23"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24"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25" w:anchor="endnote-023" w:history="1">
        <w:r w:rsidRPr="00EB533F">
          <w:rPr>
            <w:rStyle w:val="Hyperlink"/>
          </w:rPr>
          <w:t>23</w:t>
        </w:r>
      </w:hyperlink>
    </w:p>
    <w:p w14:paraId="5F91CAC8" w14:textId="77777777" w:rsidR="001832CB" w:rsidRPr="001832CB" w:rsidRDefault="001832CB" w:rsidP="001832CB"/>
    <w:p w14:paraId="6D9966E4" w14:textId="77777777" w:rsidR="00A22073" w:rsidRPr="00891558" w:rsidRDefault="00A22073" w:rsidP="00A22073">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310D3CC7" w14:textId="77777777" w:rsidR="00A22073" w:rsidRPr="00891558" w:rsidRDefault="00A22073" w:rsidP="00A22073">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63E1732F" w14:textId="77777777" w:rsidR="00A22073" w:rsidRPr="00891558" w:rsidRDefault="00A22073" w:rsidP="00A22073">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5B0CCA8F" w14:textId="77777777" w:rsidR="00A22073" w:rsidRPr="00891558" w:rsidRDefault="00A22073" w:rsidP="00A22073">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14C3ACCA" w14:textId="77777777" w:rsidR="00A22073" w:rsidRPr="00891558" w:rsidRDefault="00A22073" w:rsidP="00A22073">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31C876E2" w14:textId="77777777" w:rsidR="00A22073" w:rsidRDefault="00A22073" w:rsidP="00A22073">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72858A19" w14:textId="77777777" w:rsidR="00A22073" w:rsidRPr="00891558" w:rsidRDefault="00A22073" w:rsidP="00A22073">
      <w:pPr>
        <w:rPr>
          <w:u w:val="single"/>
        </w:rPr>
      </w:pPr>
    </w:p>
    <w:p w14:paraId="080FE4A9" w14:textId="77777777" w:rsidR="00A22073" w:rsidRDefault="00A22073" w:rsidP="00A22073">
      <w:pPr>
        <w:pStyle w:val="Heading4"/>
      </w:pPr>
      <w:r>
        <w:t xml:space="preserve">The alternative is a global socialist movement that ends globalization </w:t>
      </w:r>
    </w:p>
    <w:p w14:paraId="64C3D95F" w14:textId="77777777" w:rsidR="00A22073" w:rsidRPr="001D112E" w:rsidRDefault="00A22073" w:rsidP="00A22073">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26" w:history="1">
        <w:r w:rsidRPr="001D112E">
          <w:rPr>
            <w:rStyle w:val="Hyperlink"/>
          </w:rPr>
          <w:t>https://www.opendemocracy.net/en/oureconomy/battle-seattle-20-years-later-its-time-revival/</w:t>
        </w:r>
      </w:hyperlink>
      <w:r w:rsidRPr="001D112E">
        <w:t>] BC</w:t>
      </w:r>
    </w:p>
    <w:p w14:paraId="4876F145" w14:textId="77777777" w:rsidR="00A22073" w:rsidRPr="001E7F4F" w:rsidRDefault="00A22073" w:rsidP="00A22073">
      <w:pPr>
        <w:rPr>
          <w:rStyle w:val="Emphasis"/>
        </w:rPr>
      </w:pPr>
      <w:r w:rsidRPr="001E7F4F">
        <w:rPr>
          <w:rStyle w:val="Emphasis"/>
        </w:rPr>
        <w:t xml:space="preserve">20 years </w:t>
      </w:r>
      <w:proofErr w:type="gramStart"/>
      <w:r w:rsidRPr="001E7F4F">
        <w:rPr>
          <w:rStyle w:val="Emphasis"/>
        </w:rPr>
        <w:t>ago</w:t>
      </w:r>
      <w:proofErr w:type="gramEnd"/>
      <w:r w:rsidRPr="001E7F4F">
        <w:rPr>
          <w:rStyle w:val="Emphasis"/>
        </w:rPr>
        <w:t xml:space="preserve"> today,</w:t>
      </w:r>
      <w:r w:rsidRPr="007C4FD7">
        <w:rPr>
          <w:rStyle w:val="Emphasis"/>
        </w:rPr>
        <w:t xml:space="preserve"> the </w:t>
      </w:r>
      <w:r w:rsidRPr="001E7F4F">
        <w:rPr>
          <w:rStyle w:val="Emphasis"/>
        </w:rPr>
        <w:t>streets of Seattle became front lines in the global class war.</w:t>
      </w:r>
    </w:p>
    <w:p w14:paraId="1612C327" w14:textId="77777777" w:rsidR="00A22073" w:rsidRPr="001E7F4F" w:rsidRDefault="00A22073" w:rsidP="00A22073">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68D575E6" w14:textId="77777777" w:rsidR="00A22073" w:rsidRPr="007C4FD7" w:rsidRDefault="00A22073" w:rsidP="00A22073">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6018E460" w14:textId="77777777" w:rsidR="00A22073" w:rsidRPr="007C4FD7" w:rsidRDefault="00A22073" w:rsidP="00A22073">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35FE1F53" w14:textId="77777777" w:rsidR="00A22073" w:rsidRPr="007C4FD7" w:rsidRDefault="00A22073" w:rsidP="00A22073">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710494EE" w14:textId="77777777" w:rsidR="00A22073" w:rsidRDefault="00A22073" w:rsidP="00A22073">
      <w:r>
        <w:t>Globalization and its dissent</w:t>
      </w:r>
    </w:p>
    <w:p w14:paraId="57D2703C" w14:textId="77777777" w:rsidR="00A22073" w:rsidRPr="001007F9" w:rsidRDefault="00A22073" w:rsidP="00A22073">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3F289EB7" w14:textId="77777777" w:rsidR="00A22073" w:rsidRPr="001007F9" w:rsidRDefault="00A22073" w:rsidP="00A22073">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145DA20F" w14:textId="77777777" w:rsidR="00A22073" w:rsidRDefault="00A22073" w:rsidP="00A22073">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671EC92D" w14:textId="77777777" w:rsidR="00A22073" w:rsidRDefault="00A22073" w:rsidP="00A22073">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2318B83D" w14:textId="77777777" w:rsidR="00A22073" w:rsidRPr="001007F9" w:rsidRDefault="00A22073" w:rsidP="00A22073">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0660BD6D" w14:textId="77777777" w:rsidR="00A22073" w:rsidRDefault="00A22073" w:rsidP="00A22073">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484FBA17" w14:textId="77777777" w:rsidR="00A22073" w:rsidRDefault="00A22073" w:rsidP="00A22073">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35A2E6BD" w14:textId="77777777" w:rsidR="00A22073" w:rsidRDefault="00A22073" w:rsidP="00A22073">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457AA718" w14:textId="77777777" w:rsidR="00A22073" w:rsidRPr="001007F9" w:rsidRDefault="00A22073" w:rsidP="00A22073">
      <w:pPr>
        <w:rPr>
          <w:rStyle w:val="Emphasis"/>
        </w:rPr>
      </w:pPr>
      <w:r w:rsidRPr="001007F9">
        <w:rPr>
          <w:rStyle w:val="Emphasis"/>
        </w:rPr>
        <w:t>A call for revival</w:t>
      </w:r>
    </w:p>
    <w:p w14:paraId="0D6913AC" w14:textId="77777777" w:rsidR="00A22073" w:rsidRPr="001007F9" w:rsidRDefault="00A22073" w:rsidP="00A22073">
      <w:pPr>
        <w:rPr>
          <w:rStyle w:val="Emphasis"/>
        </w:rPr>
      </w:pPr>
      <w:r w:rsidRPr="005B78F6">
        <w:rPr>
          <w:rStyle w:val="Emphasis"/>
          <w:highlight w:val="green"/>
        </w:rPr>
        <w:t>It’s time to rekindle the flame.</w:t>
      </w:r>
    </w:p>
    <w:p w14:paraId="132459B2" w14:textId="77777777" w:rsidR="00A22073" w:rsidRPr="001007F9" w:rsidRDefault="00A22073" w:rsidP="00A22073">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14:paraId="7491BB95" w14:textId="77777777" w:rsidR="00A22073" w:rsidRDefault="00A22073" w:rsidP="00A22073">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w:t>
      </w:r>
      <w:proofErr w:type="spellStart"/>
      <w:r>
        <w:t>cishet</w:t>
      </w:r>
      <w:proofErr w:type="spellEnd"/>
      <w:r>
        <w:t>, native-born Americans – have lost out to “them” – People of Color, immigrants, entire foreign countries, feminists, LGBTQ+ folks, and all those who threaten our supremacy in their struggles for liberation.</w:t>
      </w:r>
    </w:p>
    <w:p w14:paraId="15D62CA1" w14:textId="77777777" w:rsidR="00A22073" w:rsidRPr="001D112E" w:rsidRDefault="00A22073" w:rsidP="00A22073">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 xml:space="preserve">identify the global nature of our </w:t>
      </w:r>
      <w:proofErr w:type="gramStart"/>
      <w:r w:rsidRPr="005B78F6">
        <w:rPr>
          <w:rStyle w:val="StyleUnderline"/>
          <w:highlight w:val="green"/>
        </w:rPr>
        <w:t>challenge, and</w:t>
      </w:r>
      <w:proofErr w:type="gramEnd"/>
      <w:r w:rsidRPr="005B78F6">
        <w:rPr>
          <w:rStyle w:val="StyleUnderline"/>
          <w:highlight w:val="green"/>
        </w:rPr>
        <w:t xml:space="preserve">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547AECBC" w14:textId="77777777" w:rsidR="00A22073" w:rsidRPr="001D112E" w:rsidRDefault="00A22073" w:rsidP="00A22073">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0AD8D6BF" w14:textId="77777777" w:rsidR="00A22073" w:rsidRPr="001D112E" w:rsidRDefault="00A22073" w:rsidP="00A22073">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 xml:space="preserve">Bernie Sanders and </w:t>
      </w:r>
      <w:proofErr w:type="spellStart"/>
      <w:r w:rsidRPr="0048102E">
        <w:rPr>
          <w:rStyle w:val="Emphasis"/>
        </w:rPr>
        <w:t>Yanis</w:t>
      </w:r>
      <w:proofErr w:type="spellEnd"/>
      <w:r w:rsidRPr="0048102E">
        <w:rPr>
          <w:rStyle w:val="Emphasis"/>
        </w:rPr>
        <w:t xml:space="preserve">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3BB306D3" w14:textId="77777777" w:rsidR="00A22073" w:rsidRPr="001D112E" w:rsidRDefault="00A22073" w:rsidP="00A22073">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5E199149" w14:textId="77777777" w:rsidR="00A22073" w:rsidRPr="001D112E" w:rsidRDefault="00A22073" w:rsidP="00A22073">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15E7860C" w14:textId="77777777" w:rsidR="00A22073" w:rsidRPr="001D112E" w:rsidRDefault="00A22073" w:rsidP="00A22073">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6E0E3CBE" w14:textId="77777777" w:rsidR="00A22073" w:rsidRDefault="00A22073" w:rsidP="00A22073">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7CA1826D" w14:textId="77777777" w:rsidR="00A22073" w:rsidRPr="00A22073" w:rsidRDefault="00A22073" w:rsidP="00A22073">
      <w:bookmarkStart w:id="1" w:name="_GoBack"/>
      <w:bookmarkEnd w:id="1"/>
    </w:p>
    <w:sectPr w:rsidR="00A22073" w:rsidRPr="00A220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83973"/>
    <w:multiLevelType w:val="hybridMultilevel"/>
    <w:tmpl w:val="205C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B041EB"/>
    <w:multiLevelType w:val="hybridMultilevel"/>
    <w:tmpl w:val="FBC2E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11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2CB"/>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B8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E17"/>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400"/>
    <w:rsid w:val="00963065"/>
    <w:rsid w:val="0097151F"/>
    <w:rsid w:val="00973777"/>
    <w:rsid w:val="00976E78"/>
    <w:rsid w:val="009775C0"/>
    <w:rsid w:val="00981F23"/>
    <w:rsid w:val="00990634"/>
    <w:rsid w:val="00991733"/>
    <w:rsid w:val="00992078"/>
    <w:rsid w:val="00992BE3"/>
    <w:rsid w:val="009A1195"/>
    <w:rsid w:val="009A1467"/>
    <w:rsid w:val="009A6464"/>
    <w:rsid w:val="009B69F5"/>
    <w:rsid w:val="009C5FF7"/>
    <w:rsid w:val="009C6292"/>
    <w:rsid w:val="009D15DB"/>
    <w:rsid w:val="009D3133"/>
    <w:rsid w:val="009E160D"/>
    <w:rsid w:val="009F1CBB"/>
    <w:rsid w:val="009F3305"/>
    <w:rsid w:val="009F6FB2"/>
    <w:rsid w:val="00A071C0"/>
    <w:rsid w:val="00A122DC"/>
    <w:rsid w:val="00A2207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4148"/>
    <w:rsid w:val="00CA6D6D"/>
    <w:rsid w:val="00CB4880"/>
    <w:rsid w:val="00CC7A4E"/>
    <w:rsid w:val="00CD1359"/>
    <w:rsid w:val="00CD4C83"/>
    <w:rsid w:val="00D01EDC"/>
    <w:rsid w:val="00D078AA"/>
    <w:rsid w:val="00D10058"/>
    <w:rsid w:val="00D11978"/>
    <w:rsid w:val="00D11FB5"/>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F1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52948C"/>
  <w14:defaultImageDpi w14:val="300"/>
  <w15:docId w15:val="{E042B88B-F3A6-924D-9ED9-DC7F5F7C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9A1195"/>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9A11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11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11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9A11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11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195"/>
  </w:style>
  <w:style w:type="character" w:customStyle="1" w:styleId="Heading1Char">
    <w:name w:val="Heading 1 Char"/>
    <w:aliases w:val="Pocket Char"/>
    <w:basedOn w:val="DefaultParagraphFont"/>
    <w:link w:val="Heading1"/>
    <w:uiPriority w:val="9"/>
    <w:rsid w:val="009A11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11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119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A11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A1195"/>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9A1195"/>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9A1195"/>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9A119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9A1195"/>
    <w:rPr>
      <w:color w:val="auto"/>
      <w:u w:val="none"/>
    </w:rPr>
  </w:style>
  <w:style w:type="paragraph" w:styleId="DocumentMap">
    <w:name w:val="Document Map"/>
    <w:basedOn w:val="Normal"/>
    <w:link w:val="DocumentMapChar"/>
    <w:uiPriority w:val="99"/>
    <w:semiHidden/>
    <w:unhideWhenUsed/>
    <w:rsid w:val="009A11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1195"/>
    <w:rPr>
      <w:rFonts w:ascii="Lucida Grande" w:hAnsi="Lucida Grande" w:cs="Lucida Grande"/>
    </w:rPr>
  </w:style>
  <w:style w:type="paragraph" w:styleId="ListParagraph">
    <w:name w:val="List Paragraph"/>
    <w:basedOn w:val="Normal"/>
    <w:uiPriority w:val="34"/>
    <w:qFormat/>
    <w:rsid w:val="009A1195"/>
    <w:pPr>
      <w:ind w:left="720"/>
      <w:contextualSpacing/>
    </w:pPr>
  </w:style>
  <w:style w:type="paragraph" w:customStyle="1" w:styleId="textbold">
    <w:name w:val="text bold"/>
    <w:basedOn w:val="Normal"/>
    <w:link w:val="Emphasis"/>
    <w:uiPriority w:val="20"/>
    <w:qFormat/>
    <w:rsid w:val="009A119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A2207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 tnr,ClearFormatting,Hidden Block Title,No Spacing311,No Spacing51,No Spacing8,Dont u,No Spacing1111111,Note Level 21,Clear,No Spacing11211,No Spacing13,No Spacing23"/>
    <w:basedOn w:val="Heading1"/>
    <w:autoRedefine/>
    <w:uiPriority w:val="99"/>
    <w:qFormat/>
    <w:rsid w:val="001832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opendemocracy.net/en/oureconomy/battle-seattle-20-years-later-its-time-revival/" TargetMode="External"/><Relationship Id="rId3" Type="http://schemas.openxmlformats.org/officeDocument/2006/relationships/customXml" Target="../customXml/item3.xml"/><Relationship Id="rId21" Type="http://schemas.openxmlformats.org/officeDocument/2006/relationships/hyperlink" Target="https://www.cato.org/policy-analysis/how-legalizing-marijuana-securing-border-border-wall-drug-smuggling-lessons" TargetMode="External"/><Relationship Id="rId7" Type="http://schemas.openxmlformats.org/officeDocument/2006/relationships/settings" Target="settings.xml"/><Relationship Id="rId12" Type="http://schemas.openxmlformats.org/officeDocument/2006/relationships/hyperlink" Target="https://scholarship.law.duke.edu/cgi/viewcontent.cgi?article=4710&amp;context=lcp"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cato.org/policy-analysis/how-legalizing-marijuana-securing-border-border-wall-drug-smuggling-lessons" TargetMode="Externa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0" Type="http://schemas.openxmlformats.org/officeDocument/2006/relationships/hyperlink" Target="https://www.cato.org/policy-analysis/how-legalizing-marijuana-securing-border-border-wall-drug-smuggling-less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mc.rochester.edu/encyclopedia/content.aspx?contenttypeid=1&amp;contentid=1169" TargetMode="External"/><Relationship Id="rId24" Type="http://schemas.openxmlformats.org/officeDocument/2006/relationships/hyperlink" Target="https://www.cato.org/policy-analysis/how-legalizing-marijuana-securing-border-border-wall-drug-smuggling-lessons"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theme" Target="theme/theme1.xml"/><Relationship Id="rId10" Type="http://schemas.openxmlformats.org/officeDocument/2006/relationships/hyperlink" Target="https://www.washingtonpost.com/news/in-theory/wp/2016/04/29/5-reasons-marijuana-is-not-medicine/" TargetMode="External"/><Relationship Id="rId19" Type="http://schemas.openxmlformats.org/officeDocument/2006/relationships/hyperlink" Target="https://www.cato.org/policy-analysis/how-legalizing-marijuana-securing-border-border-wall-drug-smuggling-lessons" TargetMode="External"/><Relationship Id="rId4" Type="http://schemas.openxmlformats.org/officeDocument/2006/relationships/customXml" Target="../customXml/item4.xml"/><Relationship Id="rId9" Type="http://schemas.openxmlformats.org/officeDocument/2006/relationships/hyperlink" Target="https://www.cdc.gov/marijuana/faqs/is-marijuana-medicine.html" TargetMode="External"/><Relationship Id="rId14" Type="http://schemas.openxmlformats.org/officeDocument/2006/relationships/hyperlink" Target="https://www.cannabiz.media/blog/how-big-business-monopolies-and-stacked-licenses-impact-the-marijuana-industry"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DBB1C6-312E-6748-AF28-ABC3F92AC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8513</Words>
  <Characters>48525</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2021-09-19T15:55:00Z</dcterms:created>
  <dcterms:modified xsi:type="dcterms:W3CDTF">2021-09-19T15:55:00Z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