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CFA8F" w14:textId="77777777" w:rsidR="00956140" w:rsidRDefault="00956140" w:rsidP="00956140">
      <w:pPr>
        <w:pStyle w:val="Heading3"/>
        <w:rPr>
          <w:rFonts w:cs="Calibri"/>
        </w:rPr>
      </w:pPr>
      <w:r>
        <w:rPr>
          <w:rFonts w:cs="Calibri"/>
        </w:rPr>
        <w:t>1NC – off</w:t>
      </w:r>
    </w:p>
    <w:p w14:paraId="0EE4EB90" w14:textId="6645F87B"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7F2D9BD8" w14:textId="77777777" w:rsidR="00956140" w:rsidRPr="00221625" w:rsidRDefault="00956140" w:rsidP="00956140">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13C0B7F0"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635D3F70" w14:textId="77777777" w:rsidR="00956140" w:rsidRPr="00221625" w:rsidRDefault="00956140" w:rsidP="00956140">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0B578FF2" w14:textId="77777777" w:rsidR="00956140" w:rsidRPr="00221625" w:rsidRDefault="00956140" w:rsidP="00956140">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3939EBBD" w14:textId="77777777" w:rsidR="00956140" w:rsidRPr="00221625" w:rsidRDefault="00956140" w:rsidP="00956140">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7E158DAB" w14:textId="77777777" w:rsidR="00956140" w:rsidRPr="00221625" w:rsidRDefault="00956140" w:rsidP="00956140">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StyleUnderline"/>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StyleUnderline"/>
          <w:rFonts w:asciiTheme="majorHAnsi" w:hAnsiTheme="majorHAnsi" w:cstheme="majorHAnsi"/>
        </w:rPr>
        <w:t xml:space="preserve">may be deemed a ruling </w:t>
      </w:r>
      <w:r w:rsidRPr="00221625">
        <w:rPr>
          <w:rStyle w:val="StyleUnderline"/>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StyleUnderline"/>
          <w:rFonts w:asciiTheme="majorHAnsi" w:hAnsiTheme="majorHAnsi" w:cstheme="majorHAnsi"/>
        </w:rPr>
        <w:t xml:space="preserve">Certain </w:t>
      </w:r>
      <w:r w:rsidRPr="00221625">
        <w:rPr>
          <w:rStyle w:val="StyleUnderline"/>
          <w:rFonts w:asciiTheme="majorHAnsi" w:hAnsiTheme="majorHAnsi" w:cstheme="majorHAnsi"/>
          <w:highlight w:val="green"/>
        </w:rPr>
        <w:t>contexts mandate</w:t>
      </w:r>
      <w:r w:rsidRPr="00221625">
        <w:rPr>
          <w:rStyle w:val="StyleUnderline"/>
          <w:rFonts w:asciiTheme="majorHAnsi" w:hAnsiTheme="majorHAnsi" w:cstheme="majorHAnsi"/>
        </w:rPr>
        <w:t xml:space="preserve"> a </w:t>
      </w:r>
      <w:r w:rsidRPr="00221625">
        <w:rPr>
          <w:rStyle w:val="StyleUnderline"/>
          <w:rFonts w:asciiTheme="majorHAnsi" w:hAnsiTheme="majorHAnsi" w:cstheme="majorHAnsi"/>
          <w:highlight w:val="green"/>
        </w:rPr>
        <w:t>construction of</w:t>
      </w:r>
      <w:r w:rsidRPr="00221625">
        <w:rPr>
          <w:rStyle w:val="StyleUnderline"/>
          <w:rFonts w:asciiTheme="majorHAnsi" w:hAnsiTheme="majorHAnsi" w:cstheme="majorHAnsi"/>
        </w:rPr>
        <w:t xml:space="preserve"> the term </w:t>
      </w:r>
      <w:r w:rsidRPr="00221625">
        <w:rPr>
          <w:rStyle w:val="StyleUnderline"/>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StyleUnderline"/>
          <w:rFonts w:asciiTheme="majorHAnsi" w:hAnsiTheme="majorHAnsi" w:cstheme="majorHAnsi"/>
          <w:highlight w:val="green"/>
        </w:rPr>
        <w:t xml:space="preserve"> than</w:t>
      </w:r>
      <w:r w:rsidRPr="00221625">
        <w:rPr>
          <w:rStyle w:val="StyleUnderline"/>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StyleUnderline"/>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StyleUnderline"/>
          <w:rFonts w:asciiTheme="majorHAnsi" w:hAnsiTheme="majorHAnsi" w:cstheme="majorHAnsi"/>
        </w:rPr>
        <w:t>(</w:t>
      </w:r>
      <w:r w:rsidRPr="00221625">
        <w:rPr>
          <w:rStyle w:val="StyleUnderline"/>
          <w:rFonts w:asciiTheme="majorHAnsi" w:hAnsiTheme="majorHAnsi" w:cstheme="majorHAnsi"/>
          <w:highlight w:val="green"/>
        </w:rPr>
        <w:t>"should" would mean</w:t>
      </w:r>
      <w:r w:rsidRPr="00221625">
        <w:rPr>
          <w:rStyle w:val="StyleUnderline"/>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StyleUnderline"/>
          <w:rFonts w:asciiTheme="majorHAnsi" w:hAnsiTheme="majorHAnsi" w:cstheme="majorHAnsi"/>
          <w:highlight w:val="green"/>
        </w:rPr>
        <w:t>"must"</w:t>
      </w:r>
      <w:r w:rsidRPr="00221625">
        <w:rPr>
          <w:rStyle w:val="StyleUnderline"/>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StyleUnderline"/>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StyleUnderline"/>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StyleUnderline"/>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StyleUnderline"/>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StyleUnderline"/>
          <w:rFonts w:asciiTheme="majorHAnsi" w:hAnsiTheme="majorHAnsi" w:cstheme="majorHAnsi"/>
        </w:rPr>
        <w:t xml:space="preserve">, as </w:t>
      </w:r>
      <w:r w:rsidRPr="00221625">
        <w:rPr>
          <w:rStyle w:val="StyleUnderline"/>
          <w:rFonts w:asciiTheme="majorHAnsi" w:hAnsiTheme="majorHAnsi" w:cstheme="majorHAnsi"/>
          <w:highlight w:val="green"/>
        </w:rPr>
        <w:t>opposed to</w:t>
      </w:r>
      <w:r w:rsidRPr="00221625">
        <w:rPr>
          <w:rStyle w:val="StyleUnderline"/>
          <w:rFonts w:asciiTheme="majorHAnsi" w:hAnsiTheme="majorHAnsi" w:cstheme="majorHAnsi"/>
        </w:rPr>
        <w:t xml:space="preserve"> something that </w:t>
      </w:r>
      <w:r w:rsidRPr="00221625">
        <w:rPr>
          <w:rStyle w:val="StyleUnderline"/>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1BE8DB6D" w14:textId="77777777" w:rsidR="00956140" w:rsidRDefault="00956140" w:rsidP="00956140">
      <w:pPr>
        <w:pStyle w:val="Heading4"/>
      </w:pPr>
      <w:r>
        <w:t>WTO refers to the World Trade Organization</w:t>
      </w:r>
    </w:p>
    <w:p w14:paraId="4F369347" w14:textId="77777777" w:rsidR="00956140" w:rsidRPr="00370490" w:rsidRDefault="00956140" w:rsidP="00956140">
      <w:r w:rsidRPr="00993431">
        <w:rPr>
          <w:rStyle w:val="Style13ptBold"/>
        </w:rPr>
        <w:t>MBN N.D.</w:t>
      </w:r>
      <w:r>
        <w:t xml:space="preserve"> [(Market Business News, </w:t>
      </w:r>
      <w:r w:rsidRPr="00993431">
        <w:t>an online newspaper specializing in financial, economic and business news worldwide</w:t>
      </w:r>
      <w:r>
        <w:t>) “</w:t>
      </w:r>
      <w:r w:rsidRPr="00370490">
        <w:t>World Trade Organization (WTO) – definition and meaning</w:t>
      </w:r>
      <w:r>
        <w:t xml:space="preserve">” MBN, No date. </w:t>
      </w:r>
      <w:hyperlink r:id="rId17" w:history="1">
        <w:r w:rsidRPr="00AE1F44">
          <w:rPr>
            <w:rStyle w:val="Hyperlink"/>
          </w:rPr>
          <w:t>https://marketbusinessnews.com/financial-glossary/world-trade-organization-wto-definition-meaning/</w:t>
        </w:r>
      </w:hyperlink>
      <w:r>
        <w:t>] RR</w:t>
      </w:r>
    </w:p>
    <w:p w14:paraId="7BBCEAD9" w14:textId="77777777" w:rsidR="00956140" w:rsidRDefault="00956140" w:rsidP="00956140">
      <w:r w:rsidRPr="00993431">
        <w:rPr>
          <w:rStyle w:val="StyleUnderline"/>
          <w:highlight w:val="green"/>
        </w:rPr>
        <w:t>The World Trade Organization</w:t>
      </w:r>
      <w:r w:rsidRPr="00370490">
        <w:t xml:space="preserve">, often </w:t>
      </w:r>
      <w:r w:rsidRPr="00993431">
        <w:rPr>
          <w:rStyle w:val="Emphasis"/>
          <w:highlight w:val="green"/>
        </w:rPr>
        <w:t>referred to by</w:t>
      </w:r>
      <w:r w:rsidRPr="00993431">
        <w:rPr>
          <w:rStyle w:val="Emphasis"/>
        </w:rPr>
        <w:t xml:space="preserve"> its initials </w:t>
      </w:r>
      <w:r w:rsidRPr="00993431">
        <w:rPr>
          <w:rStyle w:val="Emphasis"/>
          <w:highlight w:val="green"/>
        </w:rPr>
        <w:t>WTO</w:t>
      </w:r>
      <w:r w:rsidRPr="00993431">
        <w:rPr>
          <w:rStyle w:val="Emphasis"/>
        </w:rPr>
        <w:t>,</w:t>
      </w:r>
      <w:r w:rsidRPr="00370490">
        <w:t xml:space="preserve"> </w:t>
      </w:r>
      <w:r w:rsidRPr="00993431">
        <w:rPr>
          <w:rStyle w:val="StyleUnderline"/>
          <w:highlight w:val="green"/>
        </w:rPr>
        <w:t xml:space="preserve">is 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trade between countries</w:t>
      </w:r>
      <w:r w:rsidRPr="00993431">
        <w:rPr>
          <w:rStyle w:val="StyleUnderline"/>
        </w:rPr>
        <w:t xml:space="preserve">, </w:t>
      </w:r>
      <w:r w:rsidRPr="00993431">
        <w:rPr>
          <w:rStyle w:val="StyleUnderline"/>
          <w:highlight w:val="green"/>
        </w:rPr>
        <w:t>and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198A81CB" w14:textId="77777777" w:rsidR="00956140" w:rsidRDefault="00956140" w:rsidP="00956140">
      <w:pPr>
        <w:pStyle w:val="Heading4"/>
      </w:pPr>
      <w:r>
        <w:t>Reduce means</w:t>
      </w:r>
    </w:p>
    <w:p w14:paraId="71A1FF11" w14:textId="77777777" w:rsidR="00956140" w:rsidRPr="0007529D" w:rsidRDefault="00956140" w:rsidP="00956140">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6EC32376" w14:textId="77777777" w:rsidR="00956140" w:rsidRDefault="00956140" w:rsidP="00956140">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4F346279" w14:textId="77777777" w:rsidR="00956140" w:rsidRPr="00E5209E" w:rsidRDefault="00956140" w:rsidP="00956140">
      <w:pPr>
        <w:rPr>
          <w:sz w:val="12"/>
        </w:rPr>
      </w:pPr>
    </w:p>
    <w:p w14:paraId="27B2987F" w14:textId="77777777" w:rsidR="00956140" w:rsidRDefault="00956140" w:rsidP="00956140">
      <w:pPr>
        <w:pStyle w:val="Heading4"/>
      </w:pPr>
      <w:r>
        <w:t>Intellectual property protections are</w:t>
      </w:r>
    </w:p>
    <w:p w14:paraId="09910021" w14:textId="77777777" w:rsidR="00956140" w:rsidRPr="006466B8" w:rsidRDefault="00956140" w:rsidP="00956140">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1ABEAA1D" w14:textId="77777777" w:rsidR="00956140" w:rsidRDefault="00956140" w:rsidP="00956140">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1F90CFE3" w14:textId="77777777" w:rsidR="00956140" w:rsidRDefault="00956140" w:rsidP="00956140">
      <w:pPr>
        <w:pStyle w:val="Heading4"/>
      </w:pPr>
      <w:r>
        <w:t>Medicine is</w:t>
      </w:r>
    </w:p>
    <w:p w14:paraId="1183F788" w14:textId="77777777" w:rsidR="00956140" w:rsidRPr="00BD6AF4" w:rsidRDefault="00956140" w:rsidP="00956140">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57E06EBA" w14:textId="255A8131" w:rsidR="00956140" w:rsidRPr="00956140" w:rsidRDefault="00956140" w:rsidP="00956140">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5804BC5F" w14:textId="77777777" w:rsidR="00956140" w:rsidRPr="00EF7CA0" w:rsidRDefault="00956140" w:rsidP="00956140">
      <w:pPr>
        <w:ind w:right="288"/>
      </w:pPr>
    </w:p>
    <w:p w14:paraId="48BB6A71"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aff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p>
    <w:p w14:paraId="58EF5A66"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This undermines deliberation – turns the aff because they will </w:t>
      </w:r>
      <w:r w:rsidRPr="00221625">
        <w:rPr>
          <w:rFonts w:asciiTheme="majorHAnsi" w:hAnsiTheme="majorHAnsi" w:cstheme="majorHAnsi"/>
          <w:u w:val="single"/>
        </w:rPr>
        <w:t>never</w:t>
      </w:r>
      <w:r w:rsidRPr="00221625">
        <w:rPr>
          <w:rFonts w:asciiTheme="majorHAnsi" w:hAnsiTheme="majorHAnsi" w:cstheme="majorHAnsi"/>
        </w:rPr>
        <w:t xml:space="preserve"> be competent advocates for their position unless they have </w:t>
      </w:r>
      <w:r w:rsidRPr="00221625">
        <w:rPr>
          <w:rFonts w:asciiTheme="majorHAnsi" w:hAnsiTheme="majorHAnsi" w:cstheme="majorHAnsi"/>
          <w:u w:val="single"/>
        </w:rPr>
        <w:t>experience</w:t>
      </w:r>
      <w:r w:rsidRPr="00221625">
        <w:rPr>
          <w:rFonts w:asciiTheme="majorHAnsi" w:hAnsiTheme="majorHAnsi" w:cstheme="majorHAnsi"/>
        </w:rPr>
        <w:t xml:space="preserve"> against a </w:t>
      </w:r>
      <w:r w:rsidRPr="00221625">
        <w:rPr>
          <w:rFonts w:asciiTheme="majorHAnsi" w:hAnsiTheme="majorHAnsi" w:cstheme="majorHAnsi"/>
          <w:u w:val="single"/>
        </w:rPr>
        <w:t>well-prepared opponent</w:t>
      </w:r>
      <w:r w:rsidRPr="00221625">
        <w:rPr>
          <w:rFonts w:asciiTheme="majorHAnsi" w:hAnsiTheme="majorHAnsi" w:cstheme="majorHAnsi"/>
          <w:u w:val="single"/>
        </w:rPr>
        <w:br/>
      </w:r>
    </w:p>
    <w:p w14:paraId="716BE3BA"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aff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particular styles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530C4D42"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rPr>
        <w:t xml:space="preserve">These skills are </w:t>
      </w:r>
      <w:r w:rsidRPr="00221625">
        <w:rPr>
          <w:rFonts w:asciiTheme="majorHAnsi" w:hAnsiTheme="majorHAnsi" w:cstheme="majorHAnsi"/>
          <w:u w:val="single"/>
        </w:rPr>
        <w:t>tremendously valuable</w:t>
      </w:r>
      <w:r w:rsidRPr="00221625">
        <w:rPr>
          <w:rFonts w:asciiTheme="majorHAnsi" w:hAnsiTheme="majorHAnsi" w:cstheme="majorHAnsi"/>
        </w:rPr>
        <w:t xml:space="preserve"> for </w:t>
      </w:r>
      <w:r w:rsidRPr="00221625">
        <w:rPr>
          <w:rFonts w:asciiTheme="majorHAnsi" w:hAnsiTheme="majorHAnsi" w:cstheme="majorHAnsi"/>
          <w:u w:val="single"/>
        </w:rPr>
        <w:t>movement building</w:t>
      </w:r>
      <w:r w:rsidRPr="00221625">
        <w:rPr>
          <w:rFonts w:asciiTheme="majorHAnsi" w:hAnsiTheme="majorHAnsi" w:cstheme="majorHAnsi"/>
        </w:rPr>
        <w:t xml:space="preserve"> and </w:t>
      </w:r>
      <w:r w:rsidRPr="00221625">
        <w:rPr>
          <w:rFonts w:asciiTheme="majorHAnsi" w:hAnsiTheme="majorHAnsi" w:cstheme="majorHAnsi"/>
          <w:u w:val="single"/>
        </w:rPr>
        <w:t>challenging injustice</w:t>
      </w:r>
      <w:r w:rsidRPr="00221625">
        <w:rPr>
          <w:rFonts w:asciiTheme="majorHAnsi" w:hAnsiTheme="majorHAnsi" w:cstheme="majorHAnsi"/>
        </w:rPr>
        <w:t xml:space="preserve"> but </w:t>
      </w:r>
      <w:r w:rsidRPr="00221625">
        <w:rPr>
          <w:rFonts w:asciiTheme="majorHAnsi" w:hAnsiTheme="majorHAnsi" w:cstheme="majorHAnsi"/>
          <w:u w:val="single"/>
        </w:rPr>
        <w:t>require</w:t>
      </w:r>
      <w:r w:rsidRPr="00221625">
        <w:rPr>
          <w:rFonts w:asciiTheme="majorHAnsi" w:hAnsiTheme="majorHAnsi" w:cstheme="majorHAnsi"/>
        </w:rPr>
        <w:t xml:space="preserve"> engagement with a well-prepared opponent</w:t>
      </w:r>
    </w:p>
    <w:p w14:paraId="19FCAC07" w14:textId="77777777" w:rsidR="00956140" w:rsidRPr="00221625" w:rsidRDefault="00956140" w:rsidP="00956140">
      <w:pPr>
        <w:pStyle w:val="Heading4"/>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p>
    <w:p w14:paraId="0D605439" w14:textId="77777777" w:rsidR="00956140" w:rsidRPr="00221625" w:rsidRDefault="00956140" w:rsidP="00956140">
      <w:pPr>
        <w:pStyle w:val="Heading4"/>
        <w:numPr>
          <w:ilvl w:val="0"/>
          <w:numId w:val="12"/>
        </w:numPr>
        <w:tabs>
          <w:tab w:val="num" w:pos="360"/>
        </w:tabs>
        <w:spacing w:before="200" w:line="240" w:lineRule="auto"/>
        <w:ind w:left="0" w:firstLine="0"/>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5FF628F6" w14:textId="1221D896" w:rsidR="00956140" w:rsidRDefault="00956140" w:rsidP="00956140">
      <w:pPr>
        <w:pStyle w:val="Heading4"/>
        <w:numPr>
          <w:ilvl w:val="0"/>
          <w:numId w:val="12"/>
        </w:numPr>
        <w:tabs>
          <w:tab w:val="num" w:pos="360"/>
        </w:tabs>
        <w:spacing w:before="200" w:line="240" w:lineRule="auto"/>
        <w:ind w:left="0" w:firstLine="0"/>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w:t>
      </w:r>
      <w:r>
        <w:rPr>
          <w:rFonts w:asciiTheme="majorHAnsi" w:hAnsiTheme="majorHAnsi" w:cstheme="majorHAnsi"/>
          <w:i/>
        </w:rPr>
        <w:t>4</w:t>
      </w:r>
      <w:r w:rsidRPr="00221625">
        <w:rPr>
          <w:rFonts w:asciiTheme="majorHAnsi" w:hAnsiTheme="majorHAnsi" w:cstheme="majorHAnsi"/>
          <w:i/>
        </w:rPr>
        <w:t xml:space="preserve"> of </w:t>
      </w:r>
      <w:r>
        <w:rPr>
          <w:rFonts w:asciiTheme="majorHAnsi" w:hAnsiTheme="majorHAnsi" w:cstheme="majorHAnsi"/>
          <w:i/>
        </w:rPr>
        <w:t>Greenhill</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7D289543" w14:textId="4AF97B25" w:rsidR="00956140" w:rsidRPr="00956140" w:rsidRDefault="00956140" w:rsidP="00956140">
      <w:pPr>
        <w:pStyle w:val="Heading4"/>
        <w:numPr>
          <w:ilvl w:val="0"/>
          <w:numId w:val="12"/>
        </w:numPr>
        <w:tabs>
          <w:tab w:val="num" w:pos="360"/>
        </w:tabs>
        <w:spacing w:before="200" w:line="240" w:lineRule="auto"/>
        <w:ind w:left="0" w:firstLine="0"/>
        <w:rPr>
          <w:rFonts w:asciiTheme="majorHAnsi" w:hAnsiTheme="majorHAnsi" w:cstheme="majorHAnsi"/>
        </w:rPr>
      </w:pPr>
      <w:r w:rsidRPr="00956140">
        <w:rPr>
          <w:u w:val="single"/>
        </w:rPr>
        <w:t>Accessibility</w:t>
      </w:r>
      <w:r>
        <w:t xml:space="preserve"> – </w:t>
      </w:r>
      <w:r w:rsidRPr="00BB42BB">
        <w:t xml:space="preserve">Cutting negs to </w:t>
      </w:r>
      <w:r w:rsidRPr="00956140">
        <w:rPr>
          <w:u w:val="single"/>
        </w:rPr>
        <w:t>every possible</w:t>
      </w:r>
      <w:r w:rsidRPr="00BB42BB">
        <w:t xml:space="preserve"> aff </w:t>
      </w:r>
      <w:r>
        <w:t xml:space="preserve">wrecks </w:t>
      </w:r>
      <w:r w:rsidRPr="00956140">
        <w:rPr>
          <w:u w:val="single"/>
        </w:rPr>
        <w:t>small schools</w:t>
      </w:r>
      <w:r>
        <w:t xml:space="preserve">, which has a disparate impact on </w:t>
      </w:r>
      <w:r w:rsidRPr="00956140">
        <w:rPr>
          <w:u w:val="single"/>
        </w:rPr>
        <w:t>under-resourced</w:t>
      </w:r>
      <w:r>
        <w:t xml:space="preserve"> and </w:t>
      </w:r>
      <w:r w:rsidRPr="00956140">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07C9F3D8" w14:textId="77777777" w:rsidR="00956140" w:rsidRPr="00956140" w:rsidRDefault="00956140" w:rsidP="00956140"/>
    <w:p w14:paraId="4027AC45" w14:textId="1DB813EC" w:rsidR="00956140" w:rsidRDefault="00956140" w:rsidP="00956140">
      <w:pPr>
        <w:pStyle w:val="Heading4"/>
      </w:pPr>
      <w:r>
        <w:t xml:space="preserve">The TVA solves their offense — </w:t>
      </w:r>
    </w:p>
    <w:p w14:paraId="4D0898AD" w14:textId="77777777" w:rsidR="00956140" w:rsidRDefault="00956140" w:rsidP="00956140">
      <w:pPr>
        <w:pStyle w:val="Heading4"/>
      </w:pPr>
      <w:r>
        <w:t>1] reducing IP protections as a way to destroy the medical industrial complex and stop medical experimentation</w:t>
      </w:r>
    </w:p>
    <w:p w14:paraId="5DD5F4DF" w14:textId="77777777" w:rsidR="00956140" w:rsidRDefault="00956140" w:rsidP="00956140">
      <w:pPr>
        <w:pStyle w:val="Heading4"/>
      </w:pPr>
      <w:r>
        <w:t xml:space="preserve">2] the </w:t>
      </w:r>
      <w:proofErr w:type="spellStart"/>
      <w:r>
        <w:t>wto</w:t>
      </w:r>
      <w:proofErr w:type="spellEnd"/>
      <w:r>
        <w:t xml:space="preserve"> should prevent/extend </w:t>
      </w:r>
      <w:proofErr w:type="spellStart"/>
      <w:r>
        <w:t>ip</w:t>
      </w:r>
      <w:proofErr w:type="spellEnd"/>
      <w:r>
        <w:t xml:space="preserve"> protections who do this type of experimentation. </w:t>
      </w:r>
    </w:p>
    <w:p w14:paraId="741FE88C" w14:textId="06DE7367" w:rsidR="00956140" w:rsidRDefault="00956140" w:rsidP="00956140">
      <w:pPr>
        <w:pStyle w:val="Heading4"/>
      </w:pPr>
      <w:r>
        <w:t xml:space="preserve">3] stopping </w:t>
      </w:r>
      <w:proofErr w:type="spellStart"/>
      <w:r>
        <w:t>ip</w:t>
      </w:r>
      <w:proofErr w:type="spellEnd"/>
      <w:r>
        <w:t xml:space="preserve"> protections to destroy profit </w:t>
      </w:r>
      <w:proofErr w:type="spellStart"/>
      <w:r>
        <w:t>inscentives</w:t>
      </w:r>
      <w:proofErr w:type="spellEnd"/>
      <w:r>
        <w:t xml:space="preserve"> for companies so they can’t afford to experiment on inmates. </w:t>
      </w:r>
    </w:p>
    <w:p w14:paraId="100550B8" w14:textId="77777777" w:rsidR="00D26314" w:rsidRPr="00FE307C" w:rsidRDefault="00D26314" w:rsidP="00D26314">
      <w:pPr>
        <w:pStyle w:val="Heading3"/>
      </w:pPr>
      <w:r w:rsidRPr="00FE307C">
        <w:t xml:space="preserve">1NC – </w:t>
      </w:r>
      <w:r>
        <w:t>off</w:t>
      </w:r>
    </w:p>
    <w:p w14:paraId="593C8855" w14:textId="67BCD85D" w:rsidR="00D26314" w:rsidRDefault="00F000A3" w:rsidP="00D26314">
      <w:pPr>
        <w:pStyle w:val="Heading4"/>
        <w:rPr>
          <w:u w:val="single"/>
        </w:rPr>
      </w:pPr>
      <w:bookmarkStart w:id="0" w:name="_GoBack"/>
      <w:bookmarkEnd w:id="0"/>
      <w:r>
        <w:t>I</w:t>
      </w:r>
      <w:r w:rsidR="00D26314" w:rsidRPr="00567EC2">
        <w:t xml:space="preserve">dentity politics </w:t>
      </w:r>
      <w:r w:rsidR="00D26314">
        <w:t xml:space="preserve">is </w:t>
      </w:r>
      <w:r w:rsidR="00D26314" w:rsidRPr="00567EC2">
        <w:t xml:space="preserve">the ideology of the bourgeoisie </w:t>
      </w:r>
      <w:r w:rsidR="00D26314">
        <w:t xml:space="preserve">that is used </w:t>
      </w:r>
      <w:r w:rsidR="00D26314" w:rsidRPr="00567EC2">
        <w:t xml:space="preserve">to justify its own economic and political privilege and </w:t>
      </w:r>
      <w:r w:rsidR="00D26314" w:rsidRPr="00567EC2">
        <w:rPr>
          <w:u w:val="single"/>
        </w:rPr>
        <w:t>contribute to the reproduction of capitalism.</w:t>
      </w:r>
    </w:p>
    <w:p w14:paraId="0247076A" w14:textId="77777777" w:rsidR="00D26314" w:rsidRPr="00E84054" w:rsidRDefault="00D26314" w:rsidP="00D26314">
      <w:r>
        <w:rPr>
          <w:rStyle w:val="Style13ptBold"/>
        </w:rPr>
        <w:t xml:space="preserve">Das 20 </w:t>
      </w:r>
      <w:r w:rsidRPr="00E84054">
        <w:t>[(Raju, Professor, Department of Geography, York University. He teaches radical political economy, international development, state-society relations, and social struggles. He is on the editorial board of Science &amp; Society (New York) and is also a member of its manuscript collective. He is also a member of the editorial board of Class, Race and Corporate Power, and a member of the editorial advisory board of Dialectical Anthropology.) “Identity Politics: A Marxist View” Class, Race and Corporate Power, 2020] BC</w:t>
      </w:r>
    </w:p>
    <w:p w14:paraId="79F41B83" w14:textId="77777777" w:rsidR="00D26314" w:rsidRPr="00567EC2" w:rsidRDefault="00D26314" w:rsidP="00D26314">
      <w:r w:rsidRPr="00567EC2">
        <w:t>Identity politics and/as bourgeois ideology</w:t>
      </w:r>
    </w:p>
    <w:p w14:paraId="24D05EAA" w14:textId="77777777" w:rsidR="00D26314" w:rsidRPr="00567EC2" w:rsidRDefault="00D26314" w:rsidP="00D26314">
      <w:r w:rsidRPr="00E84054">
        <w:rPr>
          <w:rStyle w:val="StyleUnderline"/>
          <w:highlight w:val="green"/>
        </w:rPr>
        <w:t>Identity politics</w:t>
      </w:r>
      <w:r w:rsidRPr="00567EC2">
        <w:t xml:space="preserve"> – in terms of its underlying thinking and its practice – </w:t>
      </w:r>
      <w:r w:rsidRPr="00567EC2">
        <w:rPr>
          <w:rStyle w:val="StyleUnderline"/>
        </w:rPr>
        <w:t xml:space="preserve">in many ways an ideology of bourgeois society. Identity politics </w:t>
      </w:r>
      <w:r w:rsidRPr="00E84054">
        <w:rPr>
          <w:rStyle w:val="StyleUnderline"/>
          <w:highlight w:val="green"/>
        </w:rPr>
        <w:t>is</w:t>
      </w:r>
      <w:r w:rsidRPr="00567EC2">
        <w:rPr>
          <w:rStyle w:val="StyleUnderline"/>
        </w:rPr>
        <w:t xml:space="preserve"> a bit like </w:t>
      </w:r>
      <w:r w:rsidRPr="00E84054">
        <w:rPr>
          <w:rStyle w:val="StyleUnderline"/>
          <w:highlight w:val="green"/>
        </w:rPr>
        <w:t>the capitalist</w:t>
      </w:r>
      <w:r w:rsidRPr="00567EC2">
        <w:rPr>
          <w:rStyle w:val="StyleUnderline"/>
        </w:rPr>
        <w:t xml:space="preserve"> political-economic </w:t>
      </w:r>
      <w:r w:rsidRPr="00E84054">
        <w:rPr>
          <w:rStyle w:val="StyleUnderline"/>
          <w:highlight w:val="green"/>
        </w:rPr>
        <w:t>strategy of slicing up of the commodity chain</w:t>
      </w:r>
      <w:r w:rsidRPr="00567EC2">
        <w:t xml:space="preserve">: the car as a commodity is sliced into </w:t>
      </w:r>
      <w:proofErr w:type="spellStart"/>
      <w:r w:rsidRPr="00567EC2">
        <w:t>tyres</w:t>
      </w:r>
      <w:proofErr w:type="spellEnd"/>
      <w:r w:rsidRPr="00567EC2">
        <w:t xml:space="preserve">, windows, doors, etc. which are made in different places. </w:t>
      </w:r>
      <w:r w:rsidRPr="00567EC2">
        <w:rPr>
          <w:rStyle w:val="Emphasis"/>
        </w:rPr>
        <w:t>In identity politics</w:t>
      </w:r>
      <w:r w:rsidRPr="00E84054">
        <w:rPr>
          <w:rStyle w:val="Emphasis"/>
          <w:highlight w:val="green"/>
        </w:rPr>
        <w:t>, every separate segment is</w:t>
      </w:r>
      <w:r w:rsidRPr="00567EC2">
        <w:rPr>
          <w:rStyle w:val="Emphasis"/>
        </w:rPr>
        <w:t xml:space="preserve"> invited to assert </w:t>
      </w:r>
      <w:r w:rsidRPr="00E84054">
        <w:rPr>
          <w:rStyle w:val="Emphasis"/>
          <w:highlight w:val="green"/>
        </w:rPr>
        <w:t>one person’s rights against another person’s</w:t>
      </w:r>
      <w:r w:rsidRPr="00567EC2">
        <w:rPr>
          <w:rStyle w:val="Emphasis"/>
        </w:rPr>
        <w:t xml:space="preserve"> rights. </w:t>
      </w:r>
      <w:r w:rsidRPr="00567EC2">
        <w:t xml:space="preserve">The implication is that: </w:t>
      </w:r>
      <w:r w:rsidRPr="00E84054">
        <w:rPr>
          <w:rStyle w:val="StyleUnderline"/>
          <w:highlight w:val="green"/>
        </w:rPr>
        <w:t>those who</w:t>
      </w:r>
      <w:r w:rsidRPr="00567EC2">
        <w:rPr>
          <w:rStyle w:val="StyleUnderline"/>
        </w:rPr>
        <w:t xml:space="preserve"> </w:t>
      </w:r>
      <w:r w:rsidRPr="00E84054">
        <w:rPr>
          <w:rStyle w:val="StyleUnderline"/>
          <w:highlight w:val="green"/>
        </w:rPr>
        <w:t>subscribe</w:t>
      </w:r>
      <w:r w:rsidRPr="00567EC2">
        <w:rPr>
          <w:rStyle w:val="StyleUnderline"/>
        </w:rPr>
        <w:t xml:space="preserve"> to identity politics </w:t>
      </w:r>
      <w:r w:rsidRPr="00E84054">
        <w:rPr>
          <w:rStyle w:val="StyleUnderline"/>
          <w:highlight w:val="green"/>
        </w:rPr>
        <w:t>break down the struggle into its smallest</w:t>
      </w:r>
      <w:r w:rsidRPr="00567EC2">
        <w:rPr>
          <w:rStyle w:val="StyleUnderline"/>
        </w:rPr>
        <w:t xml:space="preserve"> component </w:t>
      </w:r>
      <w:r w:rsidRPr="00E84054">
        <w:rPr>
          <w:rStyle w:val="StyleUnderline"/>
          <w:highlight w:val="green"/>
        </w:rPr>
        <w:t>parts</w:t>
      </w:r>
      <w:r w:rsidRPr="00567EC2">
        <w:rPr>
          <w:rStyle w:val="StyleUnderline"/>
        </w:rPr>
        <w:t>: pitting black women against black men, black disabled women against black able-bodied women, and so on</w:t>
      </w:r>
      <w:r w:rsidRPr="00567EC2">
        <w:t xml:space="preserve">. By breaking down and separating things in this way </w:t>
      </w:r>
      <w:r w:rsidRPr="00E84054">
        <w:rPr>
          <w:rStyle w:val="Emphasis"/>
          <w:highlight w:val="green"/>
        </w:rPr>
        <w:t>they are dividing the movement</w:t>
      </w:r>
      <w:r w:rsidRPr="00567EC2">
        <w:t xml:space="preserve">, </w:t>
      </w:r>
      <w:r w:rsidRPr="00567EC2">
        <w:rPr>
          <w:rStyle w:val="StyleUnderline"/>
        </w:rPr>
        <w:t xml:space="preserve">diverting attention from the main issues and </w:t>
      </w:r>
      <w:r w:rsidRPr="00E84054">
        <w:rPr>
          <w:rStyle w:val="Emphasis"/>
          <w:highlight w:val="green"/>
        </w:rPr>
        <w:t>pitting different groups of the oppressed against each other</w:t>
      </w:r>
      <w:r w:rsidRPr="00567EC2">
        <w:rPr>
          <w:rStyle w:val="StyleUnderline"/>
        </w:rPr>
        <w:t>.</w:t>
      </w:r>
      <w:r w:rsidRPr="00567EC2">
        <w:t xml:space="preserve"> (IMT, 2018; italics original).</w:t>
      </w:r>
    </w:p>
    <w:p w14:paraId="68CC63B7" w14:textId="77777777" w:rsidR="00D26314" w:rsidRPr="00264B8A" w:rsidRDefault="00D26314" w:rsidP="00D26314">
      <w:pPr>
        <w:rPr>
          <w:rStyle w:val="Emphasis"/>
          <w:iCs w:val="0"/>
          <w:bdr w:val="none" w:sz="0" w:space="0" w:color="auto"/>
        </w:rPr>
      </w:pPr>
      <w:r w:rsidRPr="00567EC2">
        <w:t xml:space="preserve">As mentioned earlier, </w:t>
      </w:r>
      <w:r w:rsidRPr="00567EC2">
        <w:rPr>
          <w:rStyle w:val="StyleUnderline"/>
        </w:rPr>
        <w:t>identity politics encourages people to think about how oppression is sliced into different little sites</w:t>
      </w:r>
      <w:r w:rsidRPr="00567EC2">
        <w:t xml:space="preserve">: </w:t>
      </w:r>
      <w:r w:rsidRPr="00567EC2">
        <w:rPr>
          <w:rStyle w:val="StyleUnderline"/>
        </w:rPr>
        <w:t>a white woman is oppressed by gender</w:t>
      </w:r>
      <w:r w:rsidRPr="00567EC2">
        <w:t xml:space="preserve">, </w:t>
      </w:r>
      <w:r w:rsidRPr="00567EC2">
        <w:rPr>
          <w:rStyle w:val="StyleUnderline"/>
        </w:rPr>
        <w:t>but she is also said to oppress blacks</w:t>
      </w:r>
      <w:r w:rsidRPr="00567EC2">
        <w:t xml:space="preserve">. </w:t>
      </w:r>
      <w:r w:rsidRPr="00567EC2">
        <w:rPr>
          <w:rStyle w:val="StyleUnderline"/>
        </w:rPr>
        <w:t>If</w:t>
      </w:r>
      <w:r w:rsidRPr="00567EC2">
        <w:t xml:space="preserve"> it is believed that, for example, </w:t>
      </w:r>
      <w:r w:rsidRPr="00567EC2">
        <w:rPr>
          <w:rStyle w:val="StyleUnderline"/>
        </w:rPr>
        <w:t xml:space="preserve">black men are ‘privileged’ relative to black women and black heterosexual men are privileged relative to black homosexual men, </w:t>
      </w:r>
      <w:r w:rsidRPr="00567EC2">
        <w:rPr>
          <w:rStyle w:val="Emphasis"/>
        </w:rPr>
        <w:t xml:space="preserve">then </w:t>
      </w:r>
      <w:r w:rsidRPr="00E84054">
        <w:rPr>
          <w:rStyle w:val="Emphasis"/>
          <w:highlight w:val="green"/>
        </w:rPr>
        <w:t xml:space="preserve">the totality of oppression is </w:t>
      </w:r>
      <w:r w:rsidRPr="00E84054">
        <w:rPr>
          <w:rStyle w:val="Emphasis"/>
        </w:rPr>
        <w:t>indeed</w:t>
      </w:r>
      <w:r w:rsidRPr="00567EC2">
        <w:rPr>
          <w:rStyle w:val="Emphasis"/>
        </w:rPr>
        <w:t xml:space="preserve"> </w:t>
      </w:r>
      <w:r w:rsidRPr="00E84054">
        <w:rPr>
          <w:rStyle w:val="Emphasis"/>
          <w:highlight w:val="green"/>
        </w:rPr>
        <w:t>fragmented</w:t>
      </w:r>
      <w:r w:rsidRPr="00567EC2">
        <w:rPr>
          <w:rStyle w:val="StyleUnderline"/>
        </w:rPr>
        <w:t>.</w:t>
      </w:r>
      <w:r w:rsidRPr="00567EC2">
        <w:rPr>
          <w:rStyle w:val="Emphasis"/>
        </w:rPr>
        <w:t xml:space="preserve"> It is as if </w:t>
      </w:r>
      <w:r w:rsidRPr="00E84054">
        <w:rPr>
          <w:rStyle w:val="Emphasis"/>
          <w:highlight w:val="green"/>
        </w:rPr>
        <w:t>one person</w:t>
      </w:r>
      <w:r w:rsidRPr="00567EC2">
        <w:rPr>
          <w:rStyle w:val="Emphasis"/>
        </w:rPr>
        <w:t xml:space="preserve"> </w:t>
      </w:r>
      <w:r w:rsidRPr="00E84054">
        <w:rPr>
          <w:rStyle w:val="Emphasis"/>
          <w:highlight w:val="green"/>
        </w:rPr>
        <w:t>can</w:t>
      </w:r>
      <w:r w:rsidRPr="00567EC2">
        <w:rPr>
          <w:rStyle w:val="Emphasis"/>
        </w:rPr>
        <w:t xml:space="preserve"> freely </w:t>
      </w:r>
      <w:r w:rsidRPr="00E84054">
        <w:rPr>
          <w:rStyle w:val="Emphasis"/>
          <w:highlight w:val="green"/>
        </w:rPr>
        <w:t>choose from a basket of</w:t>
      </w:r>
      <w:r w:rsidRPr="00567EC2">
        <w:rPr>
          <w:rStyle w:val="Emphasis"/>
        </w:rPr>
        <w:t xml:space="preserve"> ‘commodities’ of </w:t>
      </w:r>
      <w:r w:rsidRPr="00E84054">
        <w:rPr>
          <w:rStyle w:val="Emphasis"/>
          <w:highlight w:val="green"/>
        </w:rPr>
        <w:t>identity</w:t>
      </w:r>
      <w:r w:rsidRPr="00E84054">
        <w:rPr>
          <w:highlight w:val="green"/>
        </w:rPr>
        <w:t xml:space="preserve">. </w:t>
      </w:r>
      <w:r w:rsidRPr="00E84054">
        <w:rPr>
          <w:rStyle w:val="StyleUnderline"/>
          <w:highlight w:val="green"/>
        </w:rPr>
        <w:t>Thi</w:t>
      </w:r>
      <w:r w:rsidRPr="00567EC2">
        <w:rPr>
          <w:rStyle w:val="StyleUnderline"/>
        </w:rPr>
        <w:t>s</w:t>
      </w:r>
      <w:r w:rsidRPr="00567EC2">
        <w:t xml:space="preserve"> is an attitude that </w:t>
      </w:r>
      <w:r w:rsidRPr="00567EC2">
        <w:rPr>
          <w:rStyle w:val="StyleUnderline"/>
        </w:rPr>
        <w:t>sits very well in a society where people are free to change their employer</w:t>
      </w:r>
      <w:r w:rsidRPr="00567EC2">
        <w:t xml:space="preserve"> (while they are not free not to work for a wage</w:t>
      </w:r>
      <w:r w:rsidRPr="00567EC2">
        <w:rPr>
          <w:rStyle w:val="StyleUnderline"/>
        </w:rPr>
        <w:t>) and a society that valorizes the freedom of the middle-class consumer</w:t>
      </w:r>
      <w:r w:rsidRPr="00567EC2">
        <w:t xml:space="preserve">.18 </w:t>
      </w:r>
      <w:r w:rsidRPr="00567EC2">
        <w:rPr>
          <w:rStyle w:val="Emphasis"/>
        </w:rPr>
        <w:t>Identity politics ‘</w:t>
      </w:r>
      <w:r w:rsidRPr="00E84054">
        <w:rPr>
          <w:rStyle w:val="Emphasis"/>
          <w:highlight w:val="green"/>
        </w:rPr>
        <w:t>mimics’</w:t>
      </w:r>
      <w:r w:rsidRPr="00567EC2">
        <w:rPr>
          <w:rStyle w:val="Emphasis"/>
        </w:rPr>
        <w:t xml:space="preserve"> </w:t>
      </w:r>
      <w:r w:rsidRPr="00E84054">
        <w:rPr>
          <w:rStyle w:val="Emphasis"/>
          <w:highlight w:val="green"/>
        </w:rPr>
        <w:t>the ideology of private property and</w:t>
      </w:r>
      <w:r w:rsidRPr="00567EC2">
        <w:rPr>
          <w:rStyle w:val="Emphasis"/>
        </w:rPr>
        <w:t xml:space="preserve"> of </w:t>
      </w:r>
      <w:r w:rsidRPr="00E84054">
        <w:rPr>
          <w:rStyle w:val="Emphasis"/>
          <w:highlight w:val="green"/>
        </w:rPr>
        <w:t>competition</w:t>
      </w:r>
      <w:r w:rsidRPr="00567EC2">
        <w:rPr>
          <w:rStyle w:val="Emphasis"/>
        </w:rPr>
        <w:t xml:space="preserve"> in bourgeois society</w:t>
      </w:r>
      <w:r w:rsidRPr="00567EC2">
        <w:t xml:space="preserve">. It insists on the primacy of subjective experience as the source of understanding and changing the world.19 It is argued that only those who have lived through oppression understand it and are able to fight it, so those who are sympathetic to the plight of oppressed and </w:t>
      </w:r>
      <w:proofErr w:type="spellStart"/>
      <w:r w:rsidRPr="00567EC2">
        <w:t>marginalised</w:t>
      </w:r>
      <w:proofErr w:type="spellEnd"/>
      <w:r w:rsidRPr="00567EC2">
        <w:t xml:space="preserve"> groups without themselves having a direct experience of oppression are relegated to a secondary role as passive supporters.20 If t</w:t>
      </w:r>
      <w:r w:rsidRPr="00567EC2">
        <w:rPr>
          <w:rStyle w:val="StyleUnderline"/>
        </w:rPr>
        <w:t xml:space="preserve">he direct experience of oppression is the main or the only condition for one to develop an insight into oppression and how to fight it, then the implication is that: the insight into oppression as a form of ‘cultural wealth’ is the monopoly of a few as if it is their private property. </w:t>
      </w:r>
      <w:r w:rsidRPr="00567EC2">
        <w:t xml:space="preserve">Given the matrix of oppression, there are many perspectives on oppression, all of which are partial perspectives (e.g. a gender perspective, a race perspective, etc.), and they are all competing, 21 but there is no common ground among them. To the extent that some layers that are already privileged in some ways want a larger part of the national (economic) cake in a country without challenging the control over the production of the cake itself (that is without challenging capitalist economics, politics and ideology), </w:t>
      </w:r>
      <w:r w:rsidRPr="00E84054">
        <w:rPr>
          <w:rStyle w:val="StyleUnderline"/>
          <w:highlight w:val="green"/>
        </w:rPr>
        <w:t>identity politics is</w:t>
      </w:r>
      <w:r w:rsidRPr="00567EC2">
        <w:rPr>
          <w:rStyle w:val="StyleUnderline"/>
        </w:rPr>
        <w:t xml:space="preserve"> more or less </w:t>
      </w:r>
      <w:r w:rsidRPr="00E84054">
        <w:rPr>
          <w:rStyle w:val="StyleUnderline"/>
          <w:highlight w:val="green"/>
        </w:rPr>
        <w:t>the ideology of the</w:t>
      </w:r>
      <w:r w:rsidRPr="00567EC2">
        <w:t xml:space="preserve"> (petty-)</w:t>
      </w:r>
      <w:r w:rsidRPr="00E84054">
        <w:rPr>
          <w:rStyle w:val="StyleUnderline"/>
          <w:highlight w:val="green"/>
        </w:rPr>
        <w:t>bourgeoisie used to justify its</w:t>
      </w:r>
      <w:r w:rsidRPr="00567EC2">
        <w:rPr>
          <w:rStyle w:val="StyleUnderline"/>
        </w:rPr>
        <w:t xml:space="preserve"> own </w:t>
      </w:r>
      <w:r w:rsidRPr="00E84054">
        <w:rPr>
          <w:rStyle w:val="StyleUnderline"/>
          <w:highlight w:val="green"/>
        </w:rPr>
        <w:t>economic and political privilege and</w:t>
      </w:r>
      <w:r w:rsidRPr="00567EC2">
        <w:rPr>
          <w:rStyle w:val="StyleUnderline"/>
        </w:rPr>
        <w:t xml:space="preserve"> contribute to the </w:t>
      </w:r>
      <w:r w:rsidRPr="00E84054">
        <w:rPr>
          <w:rStyle w:val="StyleUnderline"/>
          <w:highlight w:val="green"/>
        </w:rPr>
        <w:t>reproduction of capitalism.</w:t>
      </w:r>
      <w:r w:rsidRPr="00567EC2">
        <w:rPr>
          <w:rStyle w:val="StyleUnderline"/>
        </w:rPr>
        <w:t xml:space="preserve"> </w:t>
      </w:r>
    </w:p>
    <w:p w14:paraId="7A4C1CD7" w14:textId="77777777" w:rsidR="00D26314" w:rsidRPr="00891558" w:rsidRDefault="00D26314" w:rsidP="00D26314">
      <w:pPr>
        <w:rPr>
          <w:u w:val="single"/>
        </w:rPr>
      </w:pPr>
    </w:p>
    <w:p w14:paraId="7EEA8BFD" w14:textId="77777777" w:rsidR="008C5231" w:rsidRPr="00BC294F" w:rsidRDefault="008C5231" w:rsidP="008C5231">
      <w:pPr>
        <w:pStyle w:val="Heading4"/>
      </w:pPr>
      <w:r w:rsidRPr="00BC294F">
        <w:t xml:space="preserve">Capitalism is responsible for the birth of racism –  </w:t>
      </w:r>
    </w:p>
    <w:p w14:paraId="070972A2" w14:textId="77777777" w:rsidR="008C5231" w:rsidRPr="00873740" w:rsidRDefault="008C5231" w:rsidP="008C5231">
      <w:r w:rsidRPr="00873740">
        <w:rPr>
          <w:rStyle w:val="Style13ptBold"/>
        </w:rPr>
        <w:t>WASP 15</w:t>
      </w:r>
      <w:r w:rsidRPr="00873740">
        <w:t xml:space="preserve"> [(Workers and Socialist Party in South Africa affiliated to International Socialist Alternative. WASP fights to replace capitalism with a democratic socialist system that will use the wealth of society to meet the needs of its people instead of the needs of shareholders and big-business.) “Class and Race: Marxism, Racism &amp; the Class Struggle” Workers and Socialist Party, 10/5/2015] BC </w:t>
      </w:r>
    </w:p>
    <w:p w14:paraId="107F5EF0" w14:textId="77777777" w:rsidR="008C5231" w:rsidRDefault="008C5231" w:rsidP="008C5231">
      <w:r w:rsidRPr="001E010C">
        <w:rPr>
          <w:rStyle w:val="StyleUnderline"/>
          <w:highlight w:val="green"/>
        </w:rPr>
        <w:t>Racism is not</w:t>
      </w:r>
      <w:r w:rsidRPr="00873740">
        <w:rPr>
          <w:rStyle w:val="StyleUnderline"/>
        </w:rPr>
        <w:t xml:space="preserve"> the result of an “</w:t>
      </w:r>
      <w:r w:rsidRPr="001E010C">
        <w:rPr>
          <w:rStyle w:val="StyleUnderline"/>
          <w:highlight w:val="green"/>
        </w:rPr>
        <w:t>inevitable</w:t>
      </w:r>
      <w:r w:rsidRPr="00873740">
        <w:rPr>
          <w:rStyle w:val="StyleUnderline"/>
        </w:rPr>
        <w:t>” racial friction between white and black</w:t>
      </w:r>
      <w:r>
        <w:t xml:space="preserve">. </w:t>
      </w:r>
      <w:r w:rsidRPr="001E010C">
        <w:rPr>
          <w:rStyle w:val="Emphasis"/>
          <w:highlight w:val="green"/>
        </w:rPr>
        <w:t>It is maintained by</w:t>
      </w:r>
      <w:r w:rsidRPr="00873740">
        <w:rPr>
          <w:rStyle w:val="Emphasis"/>
        </w:rPr>
        <w:t xml:space="preserve"> the class structure of </w:t>
      </w:r>
      <w:r w:rsidRPr="001E010C">
        <w:rPr>
          <w:rStyle w:val="Emphasis"/>
          <w:highlight w:val="green"/>
        </w:rPr>
        <w:t>capitalist society</w:t>
      </w:r>
      <w:r>
        <w:t xml:space="preserve">. Indeed, </w:t>
      </w:r>
      <w:r w:rsidRPr="001E010C">
        <w:rPr>
          <w:rStyle w:val="Emphasis"/>
          <w:highlight w:val="green"/>
        </w:rPr>
        <w:t>capitalism</w:t>
      </w:r>
      <w:r w:rsidRPr="00873740">
        <w:rPr>
          <w:rStyle w:val="Emphasis"/>
        </w:rPr>
        <w:t xml:space="preserve"> itself </w:t>
      </w:r>
      <w:r w:rsidRPr="001E010C">
        <w:rPr>
          <w:rStyle w:val="Emphasis"/>
          <w:highlight w:val="green"/>
        </w:rPr>
        <w:t>was responsible for the birth of racism</w:t>
      </w:r>
      <w:r w:rsidRPr="001E010C">
        <w:rPr>
          <w:highlight w:val="green"/>
        </w:rPr>
        <w:t xml:space="preserve">. </w:t>
      </w:r>
      <w:r w:rsidRPr="001E010C">
        <w:rPr>
          <w:rStyle w:val="StyleUnderline"/>
          <w:highlight w:val="green"/>
        </w:rPr>
        <w:t>Before capitalism, discrimination</w:t>
      </w:r>
      <w:r w:rsidRPr="00873740">
        <w:rPr>
          <w:rStyle w:val="StyleUnderline"/>
        </w:rPr>
        <w:t xml:space="preserve"> against an entire people </w:t>
      </w:r>
      <w:r w:rsidRPr="001E010C">
        <w:rPr>
          <w:rStyle w:val="StyleUnderline"/>
          <w:highlight w:val="green"/>
        </w:rPr>
        <w:t>based on permanent</w:t>
      </w:r>
      <w:r w:rsidRPr="00873740">
        <w:rPr>
          <w:rStyle w:val="StyleUnderline"/>
        </w:rPr>
        <w:t xml:space="preserve"> </w:t>
      </w:r>
      <w:r w:rsidRPr="001E010C">
        <w:rPr>
          <w:rStyle w:val="StyleUnderline"/>
          <w:highlight w:val="green"/>
        </w:rPr>
        <w:t>prejudices</w:t>
      </w:r>
      <w:r>
        <w:t xml:space="preserve"> of supposedly inferior ancestry, skin color or other physical and mental characteristics </w:t>
      </w:r>
      <w:r w:rsidRPr="001E010C">
        <w:rPr>
          <w:rStyle w:val="StyleUnderline"/>
          <w:highlight w:val="green"/>
        </w:rPr>
        <w:t>did not exist</w:t>
      </w:r>
      <w:r w:rsidRPr="00873740">
        <w:rPr>
          <w:rStyle w:val="StyleUnderline"/>
        </w:rPr>
        <w:t>.</w:t>
      </w:r>
      <w:r>
        <w:t xml:space="preserve"> Historically, </w:t>
      </w:r>
      <w:r w:rsidRPr="001E010C">
        <w:rPr>
          <w:rStyle w:val="StyleUnderline"/>
          <w:highlight w:val="green"/>
        </w:rPr>
        <w:t>racism emerged to</w:t>
      </w:r>
      <w:r w:rsidRPr="00873740">
        <w:rPr>
          <w:rStyle w:val="StyleUnderline"/>
        </w:rPr>
        <w:t xml:space="preserve"> justify </w:t>
      </w:r>
      <w:r w:rsidRPr="001E010C">
        <w:rPr>
          <w:rStyle w:val="StyleUnderline"/>
          <w:highlight w:val="green"/>
        </w:rPr>
        <w:t>the</w:t>
      </w:r>
      <w:r w:rsidRPr="00873740">
        <w:rPr>
          <w:rStyle w:val="StyleUnderline"/>
        </w:rPr>
        <w:t xml:space="preserve"> Atlantic </w:t>
      </w:r>
      <w:r w:rsidRPr="001E010C">
        <w:rPr>
          <w:rStyle w:val="StyleUnderline"/>
          <w:highlight w:val="green"/>
        </w:rPr>
        <w:t>slave trade,</w:t>
      </w:r>
      <w:r w:rsidRPr="00873740">
        <w:rPr>
          <w:rStyle w:val="StyleUnderline"/>
        </w:rPr>
        <w:t xml:space="preserve"> </w:t>
      </w:r>
      <w:r w:rsidRPr="001E010C">
        <w:rPr>
          <w:rStyle w:val="StyleUnderline"/>
          <w:highlight w:val="green"/>
        </w:rPr>
        <w:t>a</w:t>
      </w:r>
      <w:r w:rsidRPr="00873740">
        <w:rPr>
          <w:rStyle w:val="StyleUnderline"/>
        </w:rPr>
        <w:t xml:space="preserve">n enormous </w:t>
      </w:r>
      <w:r w:rsidRPr="001E010C">
        <w:rPr>
          <w:rStyle w:val="StyleUnderline"/>
          <w:highlight w:val="green"/>
        </w:rPr>
        <w:t>source of profits for the</w:t>
      </w:r>
      <w:r w:rsidRPr="00873740">
        <w:rPr>
          <w:rStyle w:val="StyleUnderline"/>
        </w:rPr>
        <w:t xml:space="preserve"> fledgling </w:t>
      </w:r>
      <w:r w:rsidRPr="001E010C">
        <w:rPr>
          <w:rStyle w:val="StyleUnderline"/>
          <w:highlight w:val="green"/>
        </w:rPr>
        <w:t>capitalist class</w:t>
      </w:r>
      <w:r>
        <w:t xml:space="preserve">. Once arisen, </w:t>
      </w:r>
      <w:r w:rsidRPr="001E010C">
        <w:rPr>
          <w:rStyle w:val="StyleUnderline"/>
        </w:rPr>
        <w:t>racism was molded and adapted to jus</w:t>
      </w:r>
      <w:r w:rsidRPr="001E010C">
        <w:rPr>
          <w:rStyle w:val="Emphasis"/>
        </w:rPr>
        <w:t>tify the shifting economic interests of the capitalist class</w:t>
      </w:r>
      <w:r w:rsidRPr="00873740">
        <w:rPr>
          <w:rStyle w:val="StyleUnderline"/>
        </w:rPr>
        <w:t xml:space="preserve"> in their colonial conquests and as part of capitalism’s ideological armory against the revolutionary working class</w:t>
      </w:r>
      <w:r>
        <w:t xml:space="preserve">. Charting the development of racism against the ebbs, flows, twists and turns of the </w:t>
      </w:r>
      <w:r w:rsidRPr="001E010C">
        <w:rPr>
          <w:rStyle w:val="Emphasis"/>
          <w:highlight w:val="green"/>
        </w:rPr>
        <w:t>class struggle is the only way to understand</w:t>
      </w:r>
      <w:r w:rsidRPr="00873740">
        <w:rPr>
          <w:rStyle w:val="Emphasis"/>
        </w:rPr>
        <w:t xml:space="preserve"> why </w:t>
      </w:r>
      <w:r w:rsidRPr="001E010C">
        <w:rPr>
          <w:rStyle w:val="Emphasis"/>
          <w:highlight w:val="green"/>
        </w:rPr>
        <w:t>racism</w:t>
      </w:r>
      <w:r w:rsidRPr="00873740">
        <w:rPr>
          <w:rStyle w:val="Emphasis"/>
        </w:rPr>
        <w:t xml:space="preserve"> exists</w:t>
      </w:r>
      <w:r>
        <w:t>. This requires a Marxist analysis.</w:t>
      </w:r>
    </w:p>
    <w:p w14:paraId="0169C581" w14:textId="77777777" w:rsidR="008C5231" w:rsidRDefault="008C5231" w:rsidP="008C5231">
      <w:r>
        <w:t>The Marxist Approach</w:t>
      </w:r>
    </w:p>
    <w:p w14:paraId="51CA8EB3" w14:textId="77777777" w:rsidR="008C5231" w:rsidRPr="00873740" w:rsidRDefault="008C5231" w:rsidP="008C5231">
      <w:pPr>
        <w:rPr>
          <w:rStyle w:val="StyleUnderline"/>
        </w:rPr>
      </w:pPr>
      <w:r w:rsidRPr="00873740">
        <w:rPr>
          <w:rStyle w:val="StyleUnderline"/>
        </w:rPr>
        <w:t xml:space="preserve">For Marxists, </w:t>
      </w:r>
      <w:r w:rsidRPr="001E010C">
        <w:rPr>
          <w:rStyle w:val="StyleUnderline"/>
          <w:highlight w:val="green"/>
        </w:rPr>
        <w:t>all ideas, including racism, are</w:t>
      </w:r>
      <w:r w:rsidRPr="00873740">
        <w:rPr>
          <w:rStyle w:val="StyleUnderline"/>
        </w:rPr>
        <w:t xml:space="preserve"> ultimately </w:t>
      </w:r>
      <w:r w:rsidRPr="001E010C">
        <w:rPr>
          <w:rStyle w:val="StyleUnderline"/>
          <w:highlight w:val="green"/>
        </w:rPr>
        <w:t>a reflection of social conditions</w:t>
      </w:r>
      <w:r>
        <w:t xml:space="preserve">. This materialist approach means </w:t>
      </w:r>
      <w:r w:rsidRPr="00873740">
        <w:rPr>
          <w:rStyle w:val="StyleUnderline"/>
        </w:rPr>
        <w:t>ideas must be examined as products of historical development.</w:t>
      </w:r>
      <w:r>
        <w:t xml:space="preserve"> Trying to understand any idea without a materialist approach is like examining the shadow independently of the object that casts it. </w:t>
      </w:r>
      <w:r w:rsidRPr="001E010C">
        <w:rPr>
          <w:rStyle w:val="StyleUnderline"/>
          <w:highlight w:val="green"/>
        </w:rPr>
        <w:t>To</w:t>
      </w:r>
      <w:r w:rsidRPr="00873740">
        <w:rPr>
          <w:rStyle w:val="StyleUnderline"/>
        </w:rPr>
        <w:t xml:space="preserve"> truly </w:t>
      </w:r>
      <w:r w:rsidRPr="001E010C">
        <w:rPr>
          <w:rStyle w:val="StyleUnderline"/>
          <w:highlight w:val="green"/>
        </w:rPr>
        <w:t xml:space="preserve">understand </w:t>
      </w:r>
      <w:proofErr w:type="gramStart"/>
      <w:r w:rsidRPr="001E010C">
        <w:rPr>
          <w:rStyle w:val="StyleUnderline"/>
          <w:highlight w:val="green"/>
        </w:rPr>
        <w:t>racism</w:t>
      </w:r>
      <w:proofErr w:type="gramEnd"/>
      <w:r w:rsidRPr="001E010C">
        <w:rPr>
          <w:rStyle w:val="StyleUnderline"/>
          <w:highlight w:val="green"/>
        </w:rPr>
        <w:t xml:space="preserve"> it is necessary to examine</w:t>
      </w:r>
      <w:r w:rsidRPr="00873740">
        <w:rPr>
          <w:rStyle w:val="StyleUnderline"/>
        </w:rPr>
        <w:t xml:space="preserve"> the specific </w:t>
      </w:r>
      <w:r w:rsidRPr="001E010C">
        <w:rPr>
          <w:rStyle w:val="StyleUnderline"/>
          <w:highlight w:val="green"/>
        </w:rPr>
        <w:t>historical circumstances</w:t>
      </w:r>
      <w:r w:rsidRPr="00873740">
        <w:rPr>
          <w:rStyle w:val="StyleUnderline"/>
        </w:rPr>
        <w:t xml:space="preserve"> that created it and which have maintained and modified it up to the present day.</w:t>
      </w:r>
    </w:p>
    <w:p w14:paraId="62D142A4" w14:textId="77777777" w:rsidR="008C5231" w:rsidRPr="007856DD" w:rsidRDefault="008C5231" w:rsidP="008C5231">
      <w:pPr>
        <w:rPr>
          <w:rStyle w:val="StyleUnderline"/>
        </w:rPr>
      </w:pPr>
      <w:r w:rsidRPr="00873740">
        <w:rPr>
          <w:rStyle w:val="StyleUnderline"/>
        </w:rPr>
        <w:t>The most fundamental social conditions</w:t>
      </w:r>
      <w:r>
        <w:t xml:space="preserve"> that must be examined </w:t>
      </w:r>
      <w:r w:rsidRPr="00873740">
        <w:rPr>
          <w:rStyle w:val="StyleUnderline"/>
        </w:rPr>
        <w:t>are the relationship between classes which themselves arise depending on how society organizes production</w:t>
      </w:r>
      <w:r>
        <w:t xml:space="preserve">. </w:t>
      </w:r>
      <w:r w:rsidRPr="007856DD">
        <w:rPr>
          <w:rStyle w:val="StyleUnderline"/>
        </w:rPr>
        <w:t>Different ways of organizing production give rise to different classes</w:t>
      </w:r>
      <w:r>
        <w:t xml:space="preserve">. History has known a number of different forms of class society. But </w:t>
      </w:r>
      <w:r w:rsidRPr="001E010C">
        <w:rPr>
          <w:rStyle w:val="Emphasis"/>
          <w:highlight w:val="green"/>
        </w:rPr>
        <w:t>the</w:t>
      </w:r>
      <w:r w:rsidRPr="007856DD">
        <w:rPr>
          <w:rStyle w:val="Emphasis"/>
        </w:rPr>
        <w:t xml:space="preserve"> </w:t>
      </w:r>
      <w:r w:rsidRPr="001E010C">
        <w:rPr>
          <w:rStyle w:val="Emphasis"/>
          <w:highlight w:val="green"/>
        </w:rPr>
        <w:t>common feature is a minority ruling class</w:t>
      </w:r>
      <w:r w:rsidRPr="007856DD">
        <w:rPr>
          <w:rStyle w:val="Emphasis"/>
        </w:rPr>
        <w:t xml:space="preserve"> who </w:t>
      </w:r>
      <w:r w:rsidRPr="001E010C">
        <w:rPr>
          <w:rStyle w:val="Emphasis"/>
          <w:highlight w:val="green"/>
        </w:rPr>
        <w:t>exploits the working</w:t>
      </w:r>
      <w:r w:rsidRPr="007856DD">
        <w:rPr>
          <w:rStyle w:val="Emphasis"/>
        </w:rPr>
        <w:t xml:space="preserve"> majority by expropriating</w:t>
      </w:r>
      <w:r>
        <w:t xml:space="preserve"> (i.e. stealing) </w:t>
      </w:r>
      <w:r w:rsidRPr="007856DD">
        <w:rPr>
          <w:rStyle w:val="Emphasis"/>
        </w:rPr>
        <w:t>the surplus wealth created by their labors</w:t>
      </w:r>
      <w:r>
        <w:t xml:space="preserve">. This is </w:t>
      </w:r>
      <w:r w:rsidRPr="007856DD">
        <w:rPr>
          <w:rStyle w:val="StyleUnderline"/>
        </w:rPr>
        <w:t>the fundamental division in society.</w:t>
      </w:r>
    </w:p>
    <w:p w14:paraId="10F67C2D" w14:textId="77777777" w:rsidR="008C5231" w:rsidRPr="007856DD" w:rsidRDefault="008C5231" w:rsidP="008C5231">
      <w:pPr>
        <w:rPr>
          <w:rStyle w:val="StyleUnderline"/>
        </w:rPr>
      </w:pPr>
      <w:r w:rsidRPr="007856DD">
        <w:rPr>
          <w:rStyle w:val="StyleUnderline"/>
        </w:rPr>
        <w:t xml:space="preserve">Different systems of belief </w:t>
      </w:r>
      <w:r w:rsidRPr="007856DD">
        <w:t xml:space="preserve">(or ideologies) </w:t>
      </w:r>
      <w:r w:rsidRPr="007856DD">
        <w:rPr>
          <w:rStyle w:val="StyleUnderline"/>
        </w:rPr>
        <w:t>emerge to justify the position of the ruling class and to persuade the masses to accept their exploitation</w:t>
      </w:r>
      <w:r>
        <w:t>. Different forms of class society require different ideologies to justify them. However</w:t>
      </w:r>
      <w:r w:rsidRPr="007856DD">
        <w:rPr>
          <w:rStyle w:val="StyleUnderline"/>
        </w:rPr>
        <w:t xml:space="preserve">, </w:t>
      </w:r>
      <w:r w:rsidRPr="001E010C">
        <w:rPr>
          <w:rStyle w:val="StyleUnderline"/>
          <w:highlight w:val="green"/>
        </w:rPr>
        <w:t xml:space="preserve">the history of </w:t>
      </w:r>
      <w:r w:rsidRPr="001E010C">
        <w:rPr>
          <w:rStyle w:val="Emphasis"/>
          <w:highlight w:val="green"/>
        </w:rPr>
        <w:t>slave uprisings</w:t>
      </w:r>
      <w:r w:rsidRPr="007856DD">
        <w:rPr>
          <w:rStyle w:val="StyleUnderline"/>
        </w:rPr>
        <w:t xml:space="preserve">, </w:t>
      </w:r>
      <w:r w:rsidRPr="001E010C">
        <w:rPr>
          <w:rStyle w:val="Emphasis"/>
          <w:highlight w:val="green"/>
        </w:rPr>
        <w:t>peasant revolts</w:t>
      </w:r>
      <w:r w:rsidRPr="007856DD">
        <w:rPr>
          <w:rStyle w:val="StyleUnderline"/>
        </w:rPr>
        <w:t xml:space="preserve">, </w:t>
      </w:r>
      <w:r w:rsidRPr="001E010C">
        <w:rPr>
          <w:rStyle w:val="StyleUnderline"/>
          <w:highlight w:val="green"/>
        </w:rPr>
        <w:t>and</w:t>
      </w:r>
      <w:r w:rsidRPr="007856DD">
        <w:rPr>
          <w:rStyle w:val="StyleUnderline"/>
        </w:rPr>
        <w:t xml:space="preserve"> the mass </w:t>
      </w:r>
      <w:r w:rsidRPr="001E010C">
        <w:rPr>
          <w:rStyle w:val="Emphasis"/>
          <w:highlight w:val="green"/>
        </w:rPr>
        <w:t>revolutionary</w:t>
      </w:r>
      <w:r w:rsidRPr="007856DD">
        <w:rPr>
          <w:rStyle w:val="Emphasis"/>
        </w:rPr>
        <w:t xml:space="preserve"> </w:t>
      </w:r>
      <w:r w:rsidRPr="001E010C">
        <w:rPr>
          <w:rStyle w:val="Emphasis"/>
          <w:highlight w:val="green"/>
        </w:rPr>
        <w:t>struggles</w:t>
      </w:r>
      <w:r w:rsidRPr="007856DD">
        <w:rPr>
          <w:rStyle w:val="Emphasis"/>
        </w:rPr>
        <w:t xml:space="preserve"> </w:t>
      </w:r>
      <w:r w:rsidRPr="007856DD">
        <w:rPr>
          <w:rStyle w:val="StyleUnderline"/>
        </w:rPr>
        <w:t xml:space="preserve">of the working class in our own time </w:t>
      </w:r>
      <w:r w:rsidRPr="001E010C">
        <w:rPr>
          <w:rStyle w:val="StyleUnderline"/>
          <w:highlight w:val="green"/>
        </w:rPr>
        <w:t xml:space="preserve">shows that </w:t>
      </w:r>
      <w:r w:rsidRPr="001E010C">
        <w:rPr>
          <w:rStyle w:val="Emphasis"/>
          <w:highlight w:val="green"/>
        </w:rPr>
        <w:t>the ruling class only ever partially succeeds</w:t>
      </w:r>
      <w:r w:rsidRPr="007856DD">
        <w:rPr>
          <w:rStyle w:val="StyleUnderline"/>
        </w:rPr>
        <w:t xml:space="preserve"> in fooling the classes they exploit.</w:t>
      </w:r>
    </w:p>
    <w:p w14:paraId="5B0681B8" w14:textId="77777777" w:rsidR="008C5231" w:rsidRPr="007856DD" w:rsidRDefault="008C5231" w:rsidP="008C5231">
      <w:pPr>
        <w:rPr>
          <w:rStyle w:val="StyleUnderline"/>
        </w:rPr>
      </w:pPr>
      <w:r>
        <w:t xml:space="preserve">But it is not only the class struggle between the ruling class and the exploited majority that has significance. </w:t>
      </w:r>
      <w:r w:rsidRPr="007856DD">
        <w:rPr>
          <w:rStyle w:val="StyleUnderline"/>
        </w:rPr>
        <w:t>The struggles between competing factions of the same ruling class, or two different exploiting classes, also play an important role in determining the development of society and the ideologies that emerge</w:t>
      </w:r>
      <w:r>
        <w:t xml:space="preserve">. For </w:t>
      </w:r>
      <w:proofErr w:type="gramStart"/>
      <w:r>
        <w:t>example</w:t>
      </w:r>
      <w:proofErr w:type="gramEnd"/>
      <w:r>
        <w:t xml:space="preserve"> </w:t>
      </w:r>
      <w:r w:rsidRPr="007856DD">
        <w:rPr>
          <w:rStyle w:val="StyleUnderline"/>
        </w:rPr>
        <w:t>the competition between the different imperialist capitalist classes in the twentieth and twenty-first centuries, or the struggle between the rising capitalist class and the declining feudal ruling class in the seventeenth, eighteenth and nineteenth centuries.</w:t>
      </w:r>
    </w:p>
    <w:p w14:paraId="23AB529A" w14:textId="77777777" w:rsidR="008C5231" w:rsidRDefault="008C5231" w:rsidP="008C5231">
      <w:r>
        <w:t>It is the conflicting interests of different classes that are the real social basis upon which racial prejudices, discrimination and oppression form. In the struggles between classes</w:t>
      </w:r>
      <w:r w:rsidRPr="007856DD">
        <w:rPr>
          <w:rStyle w:val="StyleUnderline"/>
        </w:rPr>
        <w:t xml:space="preserve">, </w:t>
      </w:r>
      <w:r w:rsidRPr="001E010C">
        <w:rPr>
          <w:rStyle w:val="StyleUnderline"/>
        </w:rPr>
        <w:t>differences of race but also gender, age, sexuality and religion</w:t>
      </w:r>
      <w:r w:rsidRPr="007856DD">
        <w:rPr>
          <w:rStyle w:val="StyleUnderline"/>
        </w:rPr>
        <w:t xml:space="preserve"> are frequently given an antagonistic form leading to corresponding ideologies of racism, sexism, ageism, homophobia and religious prejudice.</w:t>
      </w:r>
      <w:r>
        <w:t xml:space="preserve"> The great Marxist Friedrich Engels dealt extensively with the roots in class society of oppression against women and the sexist prejudices this gives rise to; later writers have shown how homophobic prejudices emerged in the nineteenth century based on the form of the family in capitalist society.</w:t>
      </w:r>
    </w:p>
    <w:p w14:paraId="7E8CA0DA" w14:textId="77777777" w:rsidR="008C5231" w:rsidRPr="007856DD" w:rsidRDefault="008C5231" w:rsidP="008C5231">
      <w:pPr>
        <w:rPr>
          <w:rStyle w:val="StyleUnderline"/>
        </w:rPr>
      </w:pPr>
      <w:r>
        <w:t xml:space="preserve">However, </w:t>
      </w:r>
      <w:r w:rsidRPr="007856DD">
        <w:rPr>
          <w:rStyle w:val="StyleUnderline"/>
        </w:rPr>
        <w:t>Marxism’s power as a method of analysis does not lie in a simplistic materialism</w:t>
      </w:r>
      <w:r>
        <w:t xml:space="preserve"> that says economic interests are always reflected as ideas and ideologies in a crude and obvious way. Rather </w:t>
      </w:r>
      <w:r w:rsidRPr="007856DD">
        <w:rPr>
          <w:rStyle w:val="StyleUnderline"/>
        </w:rPr>
        <w:t>it lies in Marxism’s dialectical materialism.</w:t>
      </w:r>
    </w:p>
    <w:p w14:paraId="7403D343" w14:textId="77777777" w:rsidR="008C5231" w:rsidRDefault="008C5231" w:rsidP="008C5231">
      <w:r>
        <w:t>Dialectics means to examine the development of social conditions as processes and interactions. This means that Marxism recognizes that ideas and ideologies can themselves interact with the economic forces that originally created them adding layers of complexity to social conditions. Engels explained the nuances that dialectics brings to Marxism as a method of analysis when he wrote:</w:t>
      </w:r>
    </w:p>
    <w:p w14:paraId="51CCAC26" w14:textId="77777777" w:rsidR="008C5231" w:rsidRDefault="008C5231" w:rsidP="008C5231">
      <w:r>
        <w:t xml:space="preserve">According to the materialist conception of history, </w:t>
      </w:r>
      <w:r w:rsidRPr="001E010C">
        <w:rPr>
          <w:rStyle w:val="StyleUnderline"/>
          <w:highlight w:val="green"/>
        </w:rPr>
        <w:t>the</w:t>
      </w:r>
      <w:r w:rsidRPr="007856DD">
        <w:rPr>
          <w:rStyle w:val="StyleUnderline"/>
        </w:rPr>
        <w:t xml:space="preserve"> ultimately </w:t>
      </w:r>
      <w:r w:rsidRPr="001E010C">
        <w:rPr>
          <w:rStyle w:val="StyleUnderline"/>
          <w:highlight w:val="green"/>
        </w:rPr>
        <w:t>determining element in history is</w:t>
      </w:r>
      <w:r w:rsidRPr="007856DD">
        <w:rPr>
          <w:rStyle w:val="StyleUnderline"/>
        </w:rPr>
        <w:t xml:space="preserve"> the </w:t>
      </w:r>
      <w:r w:rsidRPr="001E010C">
        <w:rPr>
          <w:rStyle w:val="StyleUnderline"/>
          <w:highlight w:val="green"/>
        </w:rPr>
        <w:t>production</w:t>
      </w:r>
      <w:r w:rsidRPr="007856DD">
        <w:rPr>
          <w:rStyle w:val="StyleUnderline"/>
        </w:rPr>
        <w:t xml:space="preserve"> and reproduction of real life</w:t>
      </w:r>
      <w:r>
        <w:t xml:space="preserve">. Other than this neither Marx nor I have ever asserted. Hence </w:t>
      </w:r>
      <w:r w:rsidRPr="007856DD">
        <w:rPr>
          <w:rStyle w:val="StyleUnderline"/>
        </w:rPr>
        <w:t>if somebody twists this into saying that the economic element is the only determining one, he transforms that proposition into a meaningless, abstract, senseless phrase.</w:t>
      </w:r>
      <w:r>
        <w:t xml:space="preserve"> </w:t>
      </w:r>
      <w:r w:rsidRPr="001E010C">
        <w:rPr>
          <w:rStyle w:val="Emphasis"/>
          <w:highlight w:val="green"/>
        </w:rPr>
        <w:t>The economic situation is the basis</w:t>
      </w:r>
      <w:r w:rsidRPr="007856DD">
        <w:rPr>
          <w:rStyle w:val="Emphasis"/>
        </w:rPr>
        <w:t xml:space="preserve">, but the various elements </w:t>
      </w:r>
      <w:r w:rsidRPr="001E010C">
        <w:rPr>
          <w:rStyle w:val="Emphasis"/>
          <w:highlight w:val="green"/>
        </w:rPr>
        <w:t>of the superstructure</w:t>
      </w:r>
      <w:r w:rsidRPr="007856DD">
        <w:rPr>
          <w:rStyle w:val="Emphasis"/>
        </w:rPr>
        <w:t xml:space="preserve"> — political forms </w:t>
      </w:r>
      <w:r w:rsidRPr="001E010C">
        <w:rPr>
          <w:rStyle w:val="Emphasis"/>
          <w:highlight w:val="green"/>
        </w:rPr>
        <w:t>of the class struggle</w:t>
      </w:r>
      <w:r w:rsidRPr="007856DD">
        <w:rPr>
          <w:rStyle w:val="Emphasis"/>
        </w:rPr>
        <w:t xml:space="preserve"> and its results</w:t>
      </w:r>
      <w:r>
        <w:t xml:space="preserve"> … constitutions established by the victorious class after a successful battle, etc., juridical forms, and even the reflexes of all these actual struggles in the brains of the participants, political, juristic, philosophical theories, religious views and their further development into systems of dogmas — also exercise their influence upon the course of the historical struggles and in many cases preponderate in determining their form. </w:t>
      </w:r>
      <w:r w:rsidRPr="007856DD">
        <w:rPr>
          <w:rStyle w:val="StyleUnderline"/>
        </w:rPr>
        <w:t>There is an interaction of all these elements in which, amid all the endless host of accidents</w:t>
      </w:r>
      <w:r>
        <w:t xml:space="preserve"> (that is, of things and events whose inner interconnection is so remote or so impossible of proof that we can regard it as non-existent, as negligible), </w:t>
      </w:r>
      <w:r w:rsidRPr="007856DD">
        <w:rPr>
          <w:rStyle w:val="StyleUnderline"/>
        </w:rPr>
        <w:t xml:space="preserve">the economic movement finally asserts itself as necessary. </w:t>
      </w:r>
      <w:r>
        <w:t>Otherwise the application of the theory to any period of history would be easier than the solution of a simple equation of the first degree.</w:t>
      </w:r>
    </w:p>
    <w:p w14:paraId="33F4FC8E" w14:textId="77777777" w:rsidR="008C5231" w:rsidRDefault="008C5231" w:rsidP="008C5231">
      <w:r>
        <w:t>– Letter to J. Bloch, 1890</w:t>
      </w:r>
    </w:p>
    <w:p w14:paraId="5889A9C1" w14:textId="77777777" w:rsidR="008C5231" w:rsidRPr="007856DD" w:rsidRDefault="008C5231" w:rsidP="008C5231">
      <w:pPr>
        <w:rPr>
          <w:rStyle w:val="Emphasis"/>
        </w:rPr>
      </w:pPr>
      <w:r>
        <w:t xml:space="preserve">Engels’ comment is the key to understanding what can otherwise appear as contradictions in the historical development of racism. For once arisen an idea or ideology, even a prejudice, can take on a certain life of its own within limits. Under the weight of historical inertia ideas can persist long past their use-by date. </w:t>
      </w:r>
      <w:proofErr w:type="gramStart"/>
      <w:r>
        <w:t>So</w:t>
      </w:r>
      <w:proofErr w:type="gramEnd"/>
      <w:r>
        <w:t xml:space="preserve"> for example, </w:t>
      </w:r>
      <w:r w:rsidRPr="007856DD">
        <w:rPr>
          <w:rStyle w:val="StyleUnderline"/>
        </w:rPr>
        <w:t xml:space="preserve">whilst </w:t>
      </w:r>
      <w:r w:rsidRPr="001E010C">
        <w:rPr>
          <w:rStyle w:val="StyleUnderline"/>
          <w:highlight w:val="green"/>
        </w:rPr>
        <w:t>it is not possible to be born racist, it is</w:t>
      </w:r>
      <w:r w:rsidRPr="007856DD">
        <w:rPr>
          <w:rStyle w:val="StyleUnderline"/>
        </w:rPr>
        <w:t xml:space="preserve"> </w:t>
      </w:r>
      <w:r w:rsidRPr="001E010C">
        <w:rPr>
          <w:rStyle w:val="StyleUnderline"/>
          <w:highlight w:val="green"/>
        </w:rPr>
        <w:t>possible to be born into a racist society</w:t>
      </w:r>
      <w:r w:rsidRPr="007856DD">
        <w:rPr>
          <w:rStyle w:val="StyleUnderline"/>
        </w:rPr>
        <w:t xml:space="preserve"> and raised to accept prejudices that were created by the social conditions of a past period.</w:t>
      </w:r>
      <w:r>
        <w:t xml:space="preserve"> Also, </w:t>
      </w:r>
      <w:r w:rsidRPr="007856DD">
        <w:rPr>
          <w:rStyle w:val="StyleUnderline"/>
        </w:rPr>
        <w:t>ideas and</w:t>
      </w:r>
      <w:r>
        <w:t xml:space="preserve"> ideologies </w:t>
      </w:r>
      <w:r w:rsidRPr="007856DD">
        <w:rPr>
          <w:rStyle w:val="StyleUnderline"/>
        </w:rPr>
        <w:t>can be given a new content by changing social conditions even as the language they express themselves in remains unchanged.</w:t>
      </w:r>
      <w:r>
        <w:t xml:space="preserve"> Ideas that were progressive in one period in history can become reactionary in another as they are adapted to serve different class interests. Different ideologies can intertwine. This has been the case with racism and nationalism, particularly in the social conditions of the nineteenth and twentieth centuries. It is </w:t>
      </w:r>
      <w:r w:rsidRPr="001E010C">
        <w:rPr>
          <w:rStyle w:val="Emphasis"/>
          <w:highlight w:val="green"/>
        </w:rPr>
        <w:t>only Marxism</w:t>
      </w:r>
      <w:r w:rsidRPr="007856DD">
        <w:rPr>
          <w:rStyle w:val="Emphasis"/>
        </w:rPr>
        <w:t xml:space="preserve"> that </w:t>
      </w:r>
      <w:r w:rsidRPr="001E010C">
        <w:rPr>
          <w:rStyle w:val="Emphasis"/>
          <w:highlight w:val="green"/>
        </w:rPr>
        <w:t xml:space="preserve">can cope </w:t>
      </w:r>
      <w:r w:rsidRPr="001E010C">
        <w:rPr>
          <w:rStyle w:val="Emphasis"/>
        </w:rPr>
        <w:t>with such contradictions</w:t>
      </w:r>
      <w:r w:rsidRPr="007856DD">
        <w:rPr>
          <w:rStyle w:val="Emphasis"/>
        </w:rPr>
        <w:t xml:space="preserve"> </w:t>
      </w:r>
      <w:r w:rsidRPr="001E010C">
        <w:rPr>
          <w:rStyle w:val="Emphasis"/>
          <w:highlight w:val="green"/>
        </w:rPr>
        <w:t>by basing itself on</w:t>
      </w:r>
      <w:r w:rsidRPr="007856DD">
        <w:rPr>
          <w:rStyle w:val="Emphasis"/>
        </w:rPr>
        <w:t xml:space="preserve"> </w:t>
      </w:r>
      <w:r w:rsidRPr="001E010C">
        <w:rPr>
          <w:rStyle w:val="Emphasis"/>
          <w:highlight w:val="green"/>
        </w:rPr>
        <w:t>the</w:t>
      </w:r>
      <w:r w:rsidRPr="007856DD">
        <w:rPr>
          <w:rStyle w:val="Emphasis"/>
        </w:rPr>
        <w:t xml:space="preserve"> real </w:t>
      </w:r>
      <w:r w:rsidRPr="001E010C">
        <w:rPr>
          <w:rStyle w:val="Emphasis"/>
          <w:highlight w:val="green"/>
        </w:rPr>
        <w:t>thread of</w:t>
      </w:r>
      <w:r w:rsidRPr="007856DD">
        <w:rPr>
          <w:rStyle w:val="Emphasis"/>
        </w:rPr>
        <w:t xml:space="preserve"> continuity in changing </w:t>
      </w:r>
      <w:r w:rsidRPr="001E010C">
        <w:rPr>
          <w:rStyle w:val="Emphasis"/>
          <w:highlight w:val="green"/>
        </w:rPr>
        <w:t>social conditions</w:t>
      </w:r>
      <w:r w:rsidRPr="007856DD">
        <w:rPr>
          <w:rStyle w:val="Emphasis"/>
        </w:rPr>
        <w:t xml:space="preserve"> and </w:t>
      </w:r>
      <w:r w:rsidRPr="001E010C">
        <w:rPr>
          <w:rStyle w:val="Emphasis"/>
          <w:highlight w:val="green"/>
        </w:rPr>
        <w:t xml:space="preserve">not the ideological shadows </w:t>
      </w:r>
      <w:r w:rsidRPr="001E010C">
        <w:rPr>
          <w:rStyle w:val="Emphasis"/>
        </w:rPr>
        <w:t>they cast.</w:t>
      </w:r>
    </w:p>
    <w:p w14:paraId="3442269C" w14:textId="77777777" w:rsidR="008C5231" w:rsidRDefault="008C5231" w:rsidP="008C5231">
      <w:r w:rsidRPr="001E010C">
        <w:rPr>
          <w:rStyle w:val="StyleUnderline"/>
          <w:highlight w:val="green"/>
        </w:rPr>
        <w:t xml:space="preserve">Marxism can </w:t>
      </w:r>
      <w:r w:rsidRPr="001E010C">
        <w:rPr>
          <w:rStyle w:val="StyleUnderline"/>
        </w:rPr>
        <w:t>accommodate</w:t>
      </w:r>
      <w:r w:rsidRPr="007856DD">
        <w:rPr>
          <w:rStyle w:val="StyleUnderline"/>
        </w:rPr>
        <w:t xml:space="preserve"> and </w:t>
      </w:r>
      <w:r w:rsidRPr="001E010C">
        <w:rPr>
          <w:rStyle w:val="StyleUnderline"/>
          <w:highlight w:val="green"/>
        </w:rPr>
        <w:t>explain why</w:t>
      </w:r>
      <w:r w:rsidRPr="007856DD">
        <w:rPr>
          <w:rStyle w:val="StyleUnderline"/>
        </w:rPr>
        <w:t xml:space="preserve"> sections of </w:t>
      </w:r>
      <w:r w:rsidRPr="001E010C">
        <w:rPr>
          <w:rStyle w:val="StyleUnderline"/>
          <w:highlight w:val="green"/>
        </w:rPr>
        <w:t>classes</w:t>
      </w:r>
      <w:r>
        <w:t xml:space="preserve">, under certain conditions, </w:t>
      </w:r>
      <w:r w:rsidRPr="007856DD">
        <w:rPr>
          <w:rStyle w:val="StyleUnderline"/>
        </w:rPr>
        <w:t xml:space="preserve">can </w:t>
      </w:r>
      <w:r w:rsidRPr="001E010C">
        <w:rPr>
          <w:rStyle w:val="StyleUnderline"/>
          <w:highlight w:val="green"/>
        </w:rPr>
        <w:t>support ideologies that do not correspond with</w:t>
      </w:r>
      <w:r w:rsidRPr="007856DD">
        <w:rPr>
          <w:rStyle w:val="StyleUnderline"/>
        </w:rPr>
        <w:t xml:space="preserve"> their fundamental </w:t>
      </w:r>
      <w:r w:rsidRPr="001E010C">
        <w:rPr>
          <w:rStyle w:val="StyleUnderline"/>
          <w:highlight w:val="green"/>
        </w:rPr>
        <w:t>interests</w:t>
      </w:r>
      <w:r>
        <w:t>. Marx observed that, “the ideas of the ruling class are in every epoch the ruling ideas</w:t>
      </w:r>
      <w:r w:rsidRPr="007856DD">
        <w:rPr>
          <w:rStyle w:val="StyleUnderline"/>
        </w:rPr>
        <w:t xml:space="preserve">.” This means that </w:t>
      </w:r>
      <w:r w:rsidRPr="001E010C">
        <w:rPr>
          <w:rStyle w:val="StyleUnderline"/>
          <w:highlight w:val="green"/>
        </w:rPr>
        <w:t>the</w:t>
      </w:r>
      <w:r w:rsidRPr="007856DD">
        <w:rPr>
          <w:rStyle w:val="StyleUnderline"/>
        </w:rPr>
        <w:t xml:space="preserve"> ruling class’s control of society gives them the means to partially impose ideologies that reflect their interests on to society in general.</w:t>
      </w:r>
      <w:r>
        <w:t xml:space="preserve"> Under the right historical conditions, </w:t>
      </w:r>
      <w:r w:rsidRPr="001E010C">
        <w:rPr>
          <w:rStyle w:val="Emphasis"/>
          <w:highlight w:val="green"/>
        </w:rPr>
        <w:t>ruling class</w:t>
      </w:r>
      <w:r w:rsidRPr="007856DD">
        <w:rPr>
          <w:rStyle w:val="Emphasis"/>
        </w:rPr>
        <w:t xml:space="preserve"> </w:t>
      </w:r>
      <w:r w:rsidRPr="001E010C">
        <w:rPr>
          <w:rStyle w:val="Emphasis"/>
          <w:highlight w:val="green"/>
        </w:rPr>
        <w:t>ideologies of racism and nationalism</w:t>
      </w:r>
      <w:r w:rsidRPr="007856DD">
        <w:rPr>
          <w:rStyle w:val="Emphasis"/>
        </w:rPr>
        <w:t xml:space="preserve"> can succeed in </w:t>
      </w:r>
      <w:r w:rsidRPr="001E010C">
        <w:rPr>
          <w:rStyle w:val="Emphasis"/>
          <w:highlight w:val="green"/>
        </w:rPr>
        <w:t>creat</w:t>
      </w:r>
      <w:r w:rsidRPr="007856DD">
        <w:rPr>
          <w:rStyle w:val="Emphasis"/>
        </w:rPr>
        <w:t xml:space="preserve">ing </w:t>
      </w:r>
      <w:r w:rsidRPr="001E010C">
        <w:rPr>
          <w:rStyle w:val="Emphasis"/>
          <w:highlight w:val="green"/>
        </w:rPr>
        <w:t>divisions amongst the working class</w:t>
      </w:r>
      <w:r w:rsidRPr="007856DD">
        <w:rPr>
          <w:rStyle w:val="Emphasis"/>
        </w:rPr>
        <w:t xml:space="preserve"> and poor </w:t>
      </w:r>
      <w:r w:rsidRPr="001E010C">
        <w:rPr>
          <w:rStyle w:val="Emphasis"/>
          <w:highlight w:val="green"/>
        </w:rPr>
        <w:t>and prevent them from uniting</w:t>
      </w:r>
      <w:r w:rsidRPr="007856DD">
        <w:rPr>
          <w:rStyle w:val="Emphasis"/>
        </w:rPr>
        <w:t xml:space="preserve"> </w:t>
      </w:r>
      <w:r w:rsidRPr="001E010C">
        <w:rPr>
          <w:rStyle w:val="Emphasis"/>
          <w:highlight w:val="green"/>
        </w:rPr>
        <w:t>against</w:t>
      </w:r>
      <w:r w:rsidRPr="007856DD">
        <w:rPr>
          <w:rStyle w:val="Emphasis"/>
        </w:rPr>
        <w:t xml:space="preserve"> their common exploiter, </w:t>
      </w:r>
      <w:r w:rsidRPr="001E010C">
        <w:rPr>
          <w:rStyle w:val="Emphasis"/>
          <w:highlight w:val="green"/>
        </w:rPr>
        <w:t>the capitalist class</w:t>
      </w:r>
      <w:r w:rsidRPr="001E010C">
        <w:rPr>
          <w:highlight w:val="green"/>
        </w:rPr>
        <w:t>.</w:t>
      </w:r>
    </w:p>
    <w:p w14:paraId="19E846A3" w14:textId="69F21EC5" w:rsidR="008C5231" w:rsidRDefault="008C5231" w:rsidP="008C5231">
      <w:pPr>
        <w:rPr>
          <w:rStyle w:val="Emphasis"/>
        </w:rPr>
      </w:pPr>
      <w:r>
        <w:t xml:space="preserve">Lenin described how </w:t>
      </w:r>
      <w:r w:rsidRPr="007856DD">
        <w:rPr>
          <w:rStyle w:val="StyleUnderline"/>
        </w:rPr>
        <w:t>the imperialist phase of capitalism and its colonial expansion created the social conditions for the European capitalist classes to “bribe” sections of the European working class by encouraging the formation of a privileged “labor aristocracy” that would opportunistically support racist colonial policies as the basis of its privilege.</w:t>
      </w:r>
      <w:r>
        <w:t xml:space="preserve"> Today this idea is regularly distorted to write-off the entire working class of Europe. But even in </w:t>
      </w:r>
      <w:r w:rsidRPr="007856DD">
        <w:rPr>
          <w:rStyle w:val="StyleUnderline"/>
        </w:rPr>
        <w:t xml:space="preserve">the nineteenth century that Lenin was describing, at the height of colonial rule, he stressed that it was only ever a section of the working class that succumbed to this bribery. </w:t>
      </w:r>
      <w:r>
        <w:t xml:space="preserve">He further explained that the contradiction between </w:t>
      </w:r>
      <w:r w:rsidRPr="001E010C">
        <w:rPr>
          <w:rStyle w:val="Emphasis"/>
          <w:highlight w:val="green"/>
        </w:rPr>
        <w:t>supporting an ideology that did not</w:t>
      </w:r>
      <w:r w:rsidRPr="007856DD">
        <w:rPr>
          <w:rStyle w:val="Emphasis"/>
        </w:rPr>
        <w:t xml:space="preserve"> </w:t>
      </w:r>
      <w:r w:rsidRPr="007856DD">
        <w:rPr>
          <w:rStyle w:val="StyleUnderline"/>
        </w:rPr>
        <w:t xml:space="preserve">in reality </w:t>
      </w:r>
      <w:r w:rsidRPr="001E010C">
        <w:rPr>
          <w:rStyle w:val="StyleUnderline"/>
          <w:highlight w:val="green"/>
        </w:rPr>
        <w:t>c</w:t>
      </w:r>
      <w:r w:rsidRPr="001E010C">
        <w:rPr>
          <w:rStyle w:val="Emphasis"/>
          <w:highlight w:val="green"/>
        </w:rPr>
        <w:t>orrespond to the working class’s</w:t>
      </w:r>
      <w:r w:rsidRPr="007856DD">
        <w:rPr>
          <w:rStyle w:val="Emphasis"/>
        </w:rPr>
        <w:t xml:space="preserve"> fundamental </w:t>
      </w:r>
      <w:r w:rsidRPr="001E010C">
        <w:rPr>
          <w:rStyle w:val="Emphasis"/>
          <w:highlight w:val="green"/>
        </w:rPr>
        <w:t>interests was “bound to increase the irreconcilability between</w:t>
      </w:r>
      <w:r w:rsidRPr="007856DD">
        <w:rPr>
          <w:rStyle w:val="Emphasis"/>
        </w:rPr>
        <w:t xml:space="preserve"> opportunism and the general and vital interests of </w:t>
      </w:r>
      <w:r w:rsidRPr="001E010C">
        <w:rPr>
          <w:rStyle w:val="Emphasis"/>
          <w:highlight w:val="green"/>
        </w:rPr>
        <w:t>the working class movement.”</w:t>
      </w:r>
    </w:p>
    <w:p w14:paraId="17AED7DE" w14:textId="77777777" w:rsidR="00D5673F" w:rsidRPr="00891558" w:rsidRDefault="00D5673F" w:rsidP="00D5673F">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299C0FFB" w14:textId="77777777" w:rsidR="00D5673F" w:rsidRPr="00891558" w:rsidRDefault="00D5673F" w:rsidP="00D5673F">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631DC9BA" w14:textId="77777777" w:rsidR="00D5673F" w:rsidRPr="00891558" w:rsidRDefault="00D5673F" w:rsidP="00D5673F">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08D0D198" w14:textId="77777777" w:rsidR="00D5673F" w:rsidRPr="00891558" w:rsidRDefault="00D5673F" w:rsidP="00D5673F">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E0572B5" w14:textId="77777777" w:rsidR="00D5673F" w:rsidRPr="00891558" w:rsidRDefault="00D5673F" w:rsidP="00D5673F">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0893584B" w14:textId="3FDE2F8F" w:rsidR="00D5673F" w:rsidRPr="00D5673F" w:rsidRDefault="00D5673F" w:rsidP="008C5231">
      <w:pPr>
        <w:rPr>
          <w:b/>
          <w:sz w:val="22"/>
          <w:u w:val="single"/>
        </w:rPr>
      </w:pPr>
      <w:bookmarkStart w:id="1"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1"/>
    </w:p>
    <w:p w14:paraId="1CE17F55" w14:textId="77777777" w:rsidR="00F000A3" w:rsidRDefault="00F000A3" w:rsidP="00F000A3">
      <w:pPr>
        <w:pStyle w:val="Heading4"/>
      </w:pPr>
      <w:r>
        <w:t xml:space="preserve">The alternative is a rejection of identity politics and an affirmation of structural socialist reforms – only through </w:t>
      </w:r>
      <w:r w:rsidRPr="00A0024D">
        <w:t xml:space="preserve">participation </w:t>
      </w:r>
      <w:r w:rsidRPr="00A0024D">
        <w:rPr>
          <w:u w:val="single"/>
        </w:rPr>
        <w:t>within the state</w:t>
      </w:r>
      <w:r>
        <w:t xml:space="preserve"> </w:t>
      </w:r>
      <w:r w:rsidRPr="00A0024D">
        <w:t xml:space="preserve">allows </w:t>
      </w:r>
      <w:r>
        <w:t>the proletariat</w:t>
      </w:r>
      <w:r w:rsidRPr="00A0024D">
        <w:t xml:space="preserve"> </w:t>
      </w:r>
      <w:r w:rsidRPr="00A0024D">
        <w:rPr>
          <w:u w:val="single"/>
        </w:rPr>
        <w:t>fight against the capitalist class</w:t>
      </w:r>
      <w:r w:rsidRPr="00A0024D">
        <w:t>.</w:t>
      </w:r>
    </w:p>
    <w:p w14:paraId="11DEA378" w14:textId="77777777" w:rsidR="00F000A3" w:rsidRPr="00A0024D" w:rsidRDefault="00F000A3" w:rsidP="00F000A3">
      <w:pPr>
        <w:rPr>
          <w:rStyle w:val="Style13ptBold"/>
        </w:rPr>
      </w:pPr>
      <w:r>
        <w:rPr>
          <w:rStyle w:val="Style13ptBold"/>
        </w:rPr>
        <w:t xml:space="preserve">Day 18 </w:t>
      </w:r>
      <w:r w:rsidRPr="00A0024D">
        <w:t xml:space="preserve">[(Meagan, a staff writer at Jacobin magazine. Her articles have also appeared in The New York Times, The Guardian, Vox, n+1, The Baffler, In These Times, Mother Jones, and elsewhere. She is the co-author with Micah </w:t>
      </w:r>
      <w:proofErr w:type="spellStart"/>
      <w:r w:rsidRPr="00A0024D">
        <w:t>Uetricht</w:t>
      </w:r>
      <w:proofErr w:type="spellEnd"/>
      <w:r w:rsidRPr="00A0024D">
        <w:t xml:space="preserve"> of Bigger than Bernie: How We Go </w:t>
      </w:r>
      <w:proofErr w:type="gramStart"/>
      <w:r w:rsidRPr="00A0024D">
        <w:t>From</w:t>
      </w:r>
      <w:proofErr w:type="gramEnd"/>
      <w:r w:rsidRPr="00A0024D">
        <w:t xml:space="preserve"> the Sanders Campaign to Democratic Socialism and the author of Maximum Sunlight) “Why Socialists Should Fight for Structural Reforms” Democratic Socialists of America, fall 2018] BC</w:t>
      </w:r>
      <w:r>
        <w:rPr>
          <w:rStyle w:val="Style13ptBold"/>
        </w:rPr>
        <w:t xml:space="preserve"> </w:t>
      </w:r>
    </w:p>
    <w:p w14:paraId="2531DFED" w14:textId="77777777" w:rsidR="00F000A3" w:rsidRPr="0017511C" w:rsidRDefault="00F000A3" w:rsidP="00F000A3">
      <w:pPr>
        <w:spacing w:after="0" w:line="240" w:lineRule="auto"/>
        <w:rPr>
          <w:rFonts w:ascii="Times New Roman" w:eastAsia="Times New Roman" w:hAnsi="Times New Roman" w:cs="Times New Roman"/>
          <w:sz w:val="24"/>
        </w:rPr>
      </w:pPr>
    </w:p>
    <w:p w14:paraId="05685CD2" w14:textId="77777777" w:rsidR="00F000A3" w:rsidRDefault="00F000A3" w:rsidP="00F000A3">
      <w:r w:rsidRPr="00A0024D">
        <w:rPr>
          <w:rStyle w:val="StyleUnderline"/>
          <w:highlight w:val="green"/>
        </w:rPr>
        <w:t>There is a</w:t>
      </w:r>
      <w:r w:rsidRPr="00FE7D55">
        <w:rPr>
          <w:rStyle w:val="StyleUnderline"/>
        </w:rPr>
        <w:t xml:space="preserve"> common </w:t>
      </w:r>
      <w:r w:rsidRPr="00A0024D">
        <w:rPr>
          <w:rStyle w:val="StyleUnderline"/>
          <w:highlight w:val="green"/>
        </w:rPr>
        <w:t>misconception</w:t>
      </w:r>
      <w:r w:rsidRPr="00FE7D55">
        <w:rPr>
          <w:rStyle w:val="StyleUnderline"/>
        </w:rPr>
        <w:t xml:space="preserve"> on the radical left </w:t>
      </w:r>
      <w:r w:rsidRPr="00A0024D">
        <w:rPr>
          <w:rStyle w:val="StyleUnderline"/>
          <w:highlight w:val="green"/>
        </w:rPr>
        <w:t>about reforms</w:t>
      </w:r>
      <w:r>
        <w:t>. If you’re serious about revolution, so the thinking goes</w:t>
      </w:r>
      <w:r w:rsidRPr="00FE7D55">
        <w:rPr>
          <w:rStyle w:val="StyleUnderline"/>
        </w:rPr>
        <w:t>, you shouldn’t waste your time with pushing reforms</w:t>
      </w:r>
      <w:r>
        <w:t>, because those reforms will only defer the revolution that we should actually be fighting for.</w:t>
      </w:r>
    </w:p>
    <w:p w14:paraId="0FBD8FFA" w14:textId="77777777" w:rsidR="00F000A3" w:rsidRDefault="00F000A3" w:rsidP="00F000A3">
      <w:r>
        <w:t>It’s true that “reformism” and “revolutionism” are distinct political orientations on the socialist left. But it’s important to be clear about what reformism actually consists of. It does not, as many mistakenly believe, simply mean the pursuit of reforms — which, by definition, do not replace the capitalist system with a socialist system in one fell swoop.</w:t>
      </w:r>
    </w:p>
    <w:p w14:paraId="76491952" w14:textId="77777777" w:rsidR="00F000A3" w:rsidRDefault="00F000A3" w:rsidP="00F000A3">
      <w:r>
        <w:t>Instead, reformism refers to, as Rosa Luxemburg wrote in Reform or Revolution, the “gradual realization of socialism through social reforms.” It’s the idea that socialism is a certain number of discrete steps away, and each reform inherently brings us a step closer to our ideal society.</w:t>
      </w:r>
    </w:p>
    <w:p w14:paraId="6D5D6522" w14:textId="77777777" w:rsidR="00F000A3" w:rsidRDefault="00F000A3" w:rsidP="00F000A3">
      <w:r>
        <w:t>It’s a way of thinking that leads to a fixation on reforms for their own sake.</w:t>
      </w:r>
    </w:p>
    <w:p w14:paraId="32FDBD6B" w14:textId="77777777" w:rsidR="00F000A3" w:rsidRDefault="00F000A3" w:rsidP="00F000A3">
      <w:r>
        <w:t>To be a revolutionary who is against reformism is to oppose this gradual or incremental approach to supplanting capitalism with socialism piecemeal, like a high-stakes game of Jenga.</w:t>
      </w:r>
    </w:p>
    <w:p w14:paraId="4B587348" w14:textId="77777777" w:rsidR="00F000A3" w:rsidRDefault="00F000A3" w:rsidP="00F000A3">
      <w:r w:rsidRPr="00FE7D55">
        <w:rPr>
          <w:rStyle w:val="StyleUnderline"/>
        </w:rPr>
        <w:t xml:space="preserve">But </w:t>
      </w:r>
      <w:proofErr w:type="spellStart"/>
      <w:r w:rsidRPr="00FE7D55">
        <w:rPr>
          <w:rStyle w:val="StyleUnderline"/>
        </w:rPr>
        <w:t>revolutionarism</w:t>
      </w:r>
      <w:proofErr w:type="spellEnd"/>
      <w:r w:rsidRPr="00FE7D55">
        <w:rPr>
          <w:rStyle w:val="StyleUnderline"/>
        </w:rPr>
        <w:t xml:space="preserve"> is not opposed to the pursuit of reform itself</w:t>
      </w:r>
      <w:r>
        <w:t xml:space="preserve">. In fact, </w:t>
      </w:r>
      <w:r w:rsidRPr="00FE7D55">
        <w:rPr>
          <w:rStyle w:val="StyleUnderline"/>
        </w:rPr>
        <w:t>revolutionary socialists have historically been very focused on the proper integration of reform</w:t>
      </w:r>
      <w:r>
        <w:t xml:space="preserve"> campaigns into revolutionary strategy. “</w:t>
      </w:r>
      <w:r w:rsidRPr="00A0024D">
        <w:rPr>
          <w:rStyle w:val="Emphasis"/>
          <w:highlight w:val="green"/>
        </w:rPr>
        <w:t>Between</w:t>
      </w:r>
      <w:r w:rsidRPr="00FE7D55">
        <w:rPr>
          <w:rStyle w:val="Emphasis"/>
        </w:rPr>
        <w:t xml:space="preserve"> social </w:t>
      </w:r>
      <w:r w:rsidRPr="00A0024D">
        <w:rPr>
          <w:rStyle w:val="Emphasis"/>
          <w:highlight w:val="green"/>
        </w:rPr>
        <w:t>reforms and revolution there exists</w:t>
      </w:r>
      <w:r w:rsidRPr="00FE7D55">
        <w:rPr>
          <w:rStyle w:val="Emphasis"/>
        </w:rPr>
        <w:t xml:space="preserve"> for [socialism] </w:t>
      </w:r>
      <w:r w:rsidRPr="00A0024D">
        <w:rPr>
          <w:rStyle w:val="Emphasis"/>
          <w:highlight w:val="green"/>
        </w:rPr>
        <w:t>an indissoluble tie</w:t>
      </w:r>
      <w:r>
        <w:t>,” Luxemburg wrote. “</w:t>
      </w:r>
      <w:r w:rsidRPr="00A0024D">
        <w:rPr>
          <w:rStyle w:val="Emphasis"/>
          <w:highlight w:val="green"/>
        </w:rPr>
        <w:t>The struggle for reforms is</w:t>
      </w:r>
      <w:r w:rsidRPr="00FE7D55">
        <w:rPr>
          <w:rStyle w:val="Emphasis"/>
        </w:rPr>
        <w:t xml:space="preserve"> its means; </w:t>
      </w:r>
      <w:r w:rsidRPr="00A0024D">
        <w:rPr>
          <w:rStyle w:val="Emphasis"/>
          <w:highlight w:val="green"/>
        </w:rPr>
        <w:t>the</w:t>
      </w:r>
      <w:r w:rsidRPr="00FE7D55">
        <w:rPr>
          <w:rStyle w:val="Emphasis"/>
        </w:rPr>
        <w:t xml:space="preserve"> social </w:t>
      </w:r>
      <w:r w:rsidRPr="00A0024D">
        <w:rPr>
          <w:rStyle w:val="Emphasis"/>
          <w:highlight w:val="green"/>
        </w:rPr>
        <w:t>revolution</w:t>
      </w:r>
      <w:r w:rsidRPr="00FE7D55">
        <w:rPr>
          <w:rStyle w:val="Emphasis"/>
        </w:rPr>
        <w:t>, its aim</w:t>
      </w:r>
      <w:r>
        <w:t>.”</w:t>
      </w:r>
    </w:p>
    <w:p w14:paraId="1B4B80F4" w14:textId="77777777" w:rsidR="00F000A3" w:rsidRPr="00FE7D55" w:rsidRDefault="00F000A3" w:rsidP="00F000A3">
      <w:pPr>
        <w:rPr>
          <w:rStyle w:val="StyleUnderline"/>
        </w:rPr>
      </w:pPr>
      <w:r>
        <w:t xml:space="preserve">Stemming from their conflation of reforms with reformism, some on </w:t>
      </w:r>
      <w:r w:rsidRPr="00FE7D55">
        <w:rPr>
          <w:rStyle w:val="StyleUnderline"/>
        </w:rPr>
        <w:t>the radical left today conclude that a substantive but non-comprehensive change to the current order like single-payer healthcare</w:t>
      </w:r>
      <w:r>
        <w:t xml:space="preserve">  —  which will provide for and empower millions of working-class people, but won’t actually end capitalism </w:t>
      </w:r>
      <w:r w:rsidRPr="00FE7D55">
        <w:rPr>
          <w:rStyle w:val="StyleUnderline"/>
        </w:rPr>
        <w:t> —  is fundamentally at odds with the idea of a revolution</w:t>
      </w:r>
      <w:r>
        <w:t xml:space="preserve">, which is what we really need. In order to signal their revolutionary commitments, they therefore regard reforms like single-payer with skepticism, if not disdain. </w:t>
      </w:r>
      <w:r w:rsidRPr="00FE7D55">
        <w:rPr>
          <w:rStyle w:val="StyleUnderline"/>
        </w:rPr>
        <w:t>They confront us with an ultimatum: pursue socialized health insurance and forsake the possibility of a radical rupture, or reject it and proceed instead to revolution.</w:t>
      </w:r>
    </w:p>
    <w:p w14:paraId="3A9EC46B" w14:textId="77777777" w:rsidR="00F000A3" w:rsidRPr="00FE7D55" w:rsidRDefault="00F000A3" w:rsidP="00F000A3">
      <w:pPr>
        <w:rPr>
          <w:rStyle w:val="Emphasis"/>
        </w:rPr>
      </w:pPr>
      <w:r>
        <w:t xml:space="preserve">This </w:t>
      </w:r>
      <w:proofErr w:type="spellStart"/>
      <w:r>
        <w:t>counterposition</w:t>
      </w:r>
      <w:proofErr w:type="spellEnd"/>
      <w:r>
        <w:t xml:space="preserve"> overlooks the possibility that some </w:t>
      </w:r>
      <w:r w:rsidRPr="00FE7D55">
        <w:rPr>
          <w:rStyle w:val="Emphasis"/>
        </w:rPr>
        <w:t xml:space="preserve">struggles for </w:t>
      </w:r>
      <w:r w:rsidRPr="00A0024D">
        <w:rPr>
          <w:rStyle w:val="Emphasis"/>
          <w:highlight w:val="green"/>
        </w:rPr>
        <w:t>r</w:t>
      </w:r>
      <w:r w:rsidRPr="00A0024D">
        <w:rPr>
          <w:rStyle w:val="Emphasis"/>
        </w:rPr>
        <w:t>eform might actually bring us closer to revolution</w:t>
      </w:r>
      <w:r w:rsidRPr="00A0024D">
        <w:t xml:space="preserve"> — and that indeed, </w:t>
      </w:r>
      <w:r w:rsidRPr="00A0024D">
        <w:rPr>
          <w:rStyle w:val="Emphasis"/>
        </w:rPr>
        <w:t>they may be a necessary component of that project.</w:t>
      </w:r>
    </w:p>
    <w:p w14:paraId="77E2040D" w14:textId="77777777" w:rsidR="00F000A3" w:rsidRPr="00FE7D55" w:rsidRDefault="00F000A3" w:rsidP="00F000A3">
      <w:pPr>
        <w:rPr>
          <w:rStyle w:val="Emphasis"/>
        </w:rPr>
      </w:pPr>
      <w:r>
        <w:t>“</w:t>
      </w:r>
      <w:r w:rsidRPr="00A0024D">
        <w:rPr>
          <w:rStyle w:val="Emphasis"/>
          <w:highlight w:val="green"/>
        </w:rPr>
        <w:t xml:space="preserve">The </w:t>
      </w:r>
      <w:r w:rsidRPr="00A0024D">
        <w:rPr>
          <w:rStyle w:val="Emphasis"/>
        </w:rPr>
        <w:t xml:space="preserve">daily </w:t>
      </w:r>
      <w:r w:rsidRPr="00A0024D">
        <w:rPr>
          <w:rStyle w:val="Emphasis"/>
          <w:highlight w:val="green"/>
        </w:rPr>
        <w:t>struggle for reforms</w:t>
      </w:r>
      <w:r>
        <w:t>,” Luxemburg wrote, “</w:t>
      </w:r>
      <w:r w:rsidRPr="00A0024D">
        <w:rPr>
          <w:rStyle w:val="StyleUnderline"/>
          <w:highlight w:val="green"/>
        </w:rPr>
        <w:t>for</w:t>
      </w:r>
      <w:r w:rsidRPr="00FE7D55">
        <w:rPr>
          <w:rStyle w:val="StyleUnderline"/>
        </w:rPr>
        <w:t xml:space="preserve"> the amelioration of </w:t>
      </w:r>
      <w:r w:rsidRPr="00A0024D">
        <w:rPr>
          <w:rStyle w:val="StyleUnderline"/>
          <w:highlight w:val="green"/>
        </w:rPr>
        <w:t>the condition of the workers</w:t>
      </w:r>
      <w:r>
        <w:t xml:space="preserve"> within the framework of the existing social order, </w:t>
      </w:r>
      <w:r w:rsidRPr="00A0024D">
        <w:rPr>
          <w:highlight w:val="green"/>
        </w:rPr>
        <w:t>a</w:t>
      </w:r>
      <w:r w:rsidRPr="00A0024D">
        <w:rPr>
          <w:rStyle w:val="StyleUnderline"/>
          <w:highlight w:val="green"/>
        </w:rPr>
        <w:t>nd</w:t>
      </w:r>
      <w:r w:rsidRPr="00FE7D55">
        <w:rPr>
          <w:rStyle w:val="StyleUnderline"/>
        </w:rPr>
        <w:t xml:space="preserve"> for </w:t>
      </w:r>
      <w:r w:rsidRPr="00A0024D">
        <w:rPr>
          <w:rStyle w:val="StyleUnderline"/>
          <w:highlight w:val="green"/>
        </w:rPr>
        <w:t>democratic institutions</w:t>
      </w:r>
      <w:r w:rsidRPr="00A0024D">
        <w:rPr>
          <w:highlight w:val="green"/>
        </w:rPr>
        <w:t xml:space="preserve">, </w:t>
      </w:r>
      <w:r w:rsidRPr="00A0024D">
        <w:rPr>
          <w:rStyle w:val="StyleUnderline"/>
          <w:highlight w:val="green"/>
        </w:rPr>
        <w:t>offers</w:t>
      </w:r>
      <w:r>
        <w:t xml:space="preserve"> to [</w:t>
      </w:r>
      <w:r w:rsidRPr="00A0024D">
        <w:rPr>
          <w:rStyle w:val="StyleUnderline"/>
          <w:highlight w:val="green"/>
        </w:rPr>
        <w:t>socialists</w:t>
      </w:r>
      <w:r>
        <w:t xml:space="preserve">] </w:t>
      </w:r>
      <w:r w:rsidRPr="00A0024D">
        <w:rPr>
          <w:rStyle w:val="Emphasis"/>
        </w:rPr>
        <w:t>the</w:t>
      </w:r>
      <w:r w:rsidRPr="00FE7D55">
        <w:rPr>
          <w:rStyle w:val="Emphasis"/>
        </w:rPr>
        <w:t xml:space="preserve"> only </w:t>
      </w:r>
      <w:r w:rsidRPr="00A0024D">
        <w:rPr>
          <w:rStyle w:val="Emphasis"/>
          <w:highlight w:val="green"/>
        </w:rPr>
        <w:t>means of engaging in the proletarian class war</w:t>
      </w:r>
      <w:r w:rsidRPr="00A0024D">
        <w:rPr>
          <w:highlight w:val="green"/>
        </w:rPr>
        <w:t xml:space="preserve"> </w:t>
      </w:r>
      <w:r w:rsidRPr="00A0024D">
        <w:rPr>
          <w:rStyle w:val="StyleUnderline"/>
          <w:highlight w:val="green"/>
        </w:rPr>
        <w:t>and working in the direction of</w:t>
      </w:r>
      <w:r w:rsidRPr="00FE7D55">
        <w:rPr>
          <w:rStyle w:val="StyleUnderline"/>
        </w:rPr>
        <w:t xml:space="preserve"> the final goal</w:t>
      </w:r>
      <w:r>
        <w:t xml:space="preserve"> — </w:t>
      </w:r>
      <w:r w:rsidRPr="00A0024D">
        <w:rPr>
          <w:rStyle w:val="Emphasis"/>
          <w:highlight w:val="green"/>
        </w:rPr>
        <w:t>the conquest of political power and</w:t>
      </w:r>
      <w:r w:rsidRPr="00FE7D55">
        <w:rPr>
          <w:rStyle w:val="Emphasis"/>
        </w:rPr>
        <w:t xml:space="preserve"> the </w:t>
      </w:r>
      <w:r w:rsidRPr="00A0024D">
        <w:rPr>
          <w:rStyle w:val="Emphasis"/>
          <w:highlight w:val="green"/>
        </w:rPr>
        <w:t>suppression of wage labor.”</w:t>
      </w:r>
    </w:p>
    <w:p w14:paraId="34C255FE" w14:textId="77777777" w:rsidR="00F000A3" w:rsidRDefault="00F000A3" w:rsidP="00F000A3">
      <w:r w:rsidRPr="00FE7D55">
        <w:rPr>
          <w:rStyle w:val="Emphasis"/>
        </w:rPr>
        <w:t>The idea that we should pursue revolution instead of reforms is predicated on the mistaken belief that revolutions are instantaneous</w:t>
      </w:r>
      <w:r>
        <w:t xml:space="preserve"> affairs. As the late socialist organizer Peter </w:t>
      </w:r>
      <w:proofErr w:type="spellStart"/>
      <w:r>
        <w:t>Camejo</w:t>
      </w:r>
      <w:proofErr w:type="spellEnd"/>
      <w:r>
        <w:t xml:space="preserve"> put it:</w:t>
      </w:r>
    </w:p>
    <w:p w14:paraId="1E69C113" w14:textId="77777777" w:rsidR="00F000A3" w:rsidRPr="00FE7D55" w:rsidRDefault="00F000A3" w:rsidP="00F000A3">
      <w:pPr>
        <w:rPr>
          <w:rStyle w:val="StyleUnderline"/>
        </w:rPr>
      </w:pPr>
      <w:r>
        <w:t xml:space="preserve">“First of all, </w:t>
      </w:r>
      <w:r w:rsidRPr="00FE7D55">
        <w:rPr>
          <w:rStyle w:val="StyleUnderline"/>
        </w:rPr>
        <w:t>you have to have clear in your mind the meaning of the word ‘revolution’</w:t>
      </w:r>
      <w:r>
        <w:t xml:space="preserve">. </w:t>
      </w:r>
      <w:r w:rsidRPr="00FE7D55">
        <w:rPr>
          <w:rStyle w:val="Emphasis"/>
        </w:rPr>
        <w:t>Many people have a stereotyped picture of what a revolution is like</w:t>
      </w:r>
      <w:r>
        <w:t xml:space="preserve">. </w:t>
      </w:r>
      <w:r w:rsidRPr="00FE7D55">
        <w:rPr>
          <w:rStyle w:val="StyleUnderline"/>
        </w:rPr>
        <w:t xml:space="preserve">They say a revolution is when people come with guns, when they surround a fortress or take over a city. What they do is they confuse revolution with insurrection. Insurrection is just one stage of revolution. </w:t>
      </w:r>
      <w:r w:rsidRPr="00FE7D55">
        <w:rPr>
          <w:rStyle w:val="Emphasis"/>
        </w:rPr>
        <w:t>Revolution is a lot more. It’s a long process.”</w:t>
      </w:r>
    </w:p>
    <w:p w14:paraId="5A20BA89" w14:textId="77777777" w:rsidR="00F000A3" w:rsidRDefault="00F000A3" w:rsidP="00F000A3">
      <w:r w:rsidRPr="00FE7D55">
        <w:rPr>
          <w:rStyle w:val="StyleUnderline"/>
        </w:rPr>
        <w:t>Have we reached the insurrectionary stage of revolution? Definitely not</w:t>
      </w:r>
      <w:r w:rsidRPr="00FE7D55">
        <w:rPr>
          <w:rStyle w:val="Emphasis"/>
        </w:rPr>
        <w:t xml:space="preserve">. </w:t>
      </w:r>
      <w:r w:rsidRPr="00A0024D">
        <w:rPr>
          <w:rStyle w:val="Emphasis"/>
        </w:rPr>
        <w:t xml:space="preserve">In the U.S. </w:t>
      </w:r>
      <w:r w:rsidRPr="00A0024D">
        <w:rPr>
          <w:rStyle w:val="Emphasis"/>
          <w:highlight w:val="green"/>
        </w:rPr>
        <w:t>we have never come close</w:t>
      </w:r>
      <w:r w:rsidRPr="00A0024D">
        <w:rPr>
          <w:rStyle w:val="Emphasis"/>
        </w:rPr>
        <w:t xml:space="preserve"> to a point where </w:t>
      </w:r>
      <w:r w:rsidRPr="00A0024D">
        <w:rPr>
          <w:rStyle w:val="Emphasis"/>
          <w:highlight w:val="green"/>
        </w:rPr>
        <w:t>workers</w:t>
      </w:r>
      <w:r w:rsidRPr="00A0024D">
        <w:rPr>
          <w:rStyle w:val="Emphasis"/>
        </w:rPr>
        <w:t xml:space="preserve"> were</w:t>
      </w:r>
      <w:r w:rsidRPr="00FE7D55">
        <w:rPr>
          <w:rStyle w:val="Emphasis"/>
        </w:rPr>
        <w:t xml:space="preserve"> </w:t>
      </w:r>
      <w:r w:rsidRPr="00A0024D">
        <w:rPr>
          <w:rStyle w:val="Emphasis"/>
          <w:highlight w:val="green"/>
        </w:rPr>
        <w:t>ready to</w:t>
      </w:r>
      <w:r w:rsidRPr="00FE7D55">
        <w:rPr>
          <w:rStyle w:val="Emphasis"/>
        </w:rPr>
        <w:t xml:space="preserve"> wrest control of the state from capitalists and </w:t>
      </w:r>
      <w:r w:rsidRPr="00A0024D">
        <w:rPr>
          <w:rStyle w:val="Emphasis"/>
          <w:highlight w:val="green"/>
        </w:rPr>
        <w:t>establish socialism.</w:t>
      </w:r>
      <w:r w:rsidRPr="00A0024D">
        <w:rPr>
          <w:highlight w:val="green"/>
        </w:rPr>
        <w:t xml:space="preserve"> </w:t>
      </w:r>
      <w:r w:rsidRPr="00A0024D">
        <w:rPr>
          <w:rStyle w:val="StyleUnderline"/>
          <w:highlight w:val="green"/>
        </w:rPr>
        <w:t>We have no</w:t>
      </w:r>
      <w:r w:rsidRPr="00FE7D55">
        <w:rPr>
          <w:rStyle w:val="StyleUnderline"/>
        </w:rPr>
        <w:t xml:space="preserve"> independent working-class </w:t>
      </w:r>
      <w:r w:rsidRPr="00A0024D">
        <w:rPr>
          <w:rStyle w:val="StyleUnderline"/>
          <w:highlight w:val="green"/>
        </w:rPr>
        <w:t>party</w:t>
      </w:r>
      <w:r w:rsidRPr="00FE7D55">
        <w:rPr>
          <w:rStyle w:val="StyleUnderline"/>
        </w:rPr>
        <w:t>,</w:t>
      </w:r>
      <w:r>
        <w:t xml:space="preserve"> </w:t>
      </w:r>
      <w:r w:rsidRPr="00FE7D55">
        <w:rPr>
          <w:rStyle w:val="StyleUnderline"/>
        </w:rPr>
        <w:t xml:space="preserve">our socialist </w:t>
      </w:r>
      <w:r w:rsidRPr="00A0024D">
        <w:rPr>
          <w:rStyle w:val="StyleUnderline"/>
          <w:highlight w:val="green"/>
        </w:rPr>
        <w:t>organizations</w:t>
      </w:r>
      <w:r>
        <w:t xml:space="preserve"> and press organs </w:t>
      </w:r>
      <w:r w:rsidRPr="00A0024D">
        <w:rPr>
          <w:rStyle w:val="StyleUnderline"/>
          <w:highlight w:val="green"/>
        </w:rPr>
        <w:t>are</w:t>
      </w:r>
      <w:r w:rsidRPr="00FE7D55">
        <w:rPr>
          <w:rStyle w:val="StyleUnderline"/>
        </w:rPr>
        <w:t xml:space="preserve"> relatively </w:t>
      </w:r>
      <w:r w:rsidRPr="00A0024D">
        <w:rPr>
          <w:rStyle w:val="StyleUnderline"/>
          <w:highlight w:val="green"/>
        </w:rPr>
        <w:t>small</w:t>
      </w:r>
      <w:r>
        <w:t xml:space="preserve">, our </w:t>
      </w:r>
      <w:r w:rsidRPr="00A0024D">
        <w:rPr>
          <w:rStyle w:val="StyleUnderline"/>
          <w:highlight w:val="green"/>
        </w:rPr>
        <w:t>unions are on the back foot</w:t>
      </w:r>
      <w:r>
        <w:t xml:space="preserve">, and </w:t>
      </w:r>
      <w:r w:rsidRPr="00A0024D">
        <w:rPr>
          <w:rStyle w:val="StyleUnderline"/>
          <w:highlight w:val="green"/>
        </w:rPr>
        <w:t>millions</w:t>
      </w:r>
      <w:r w:rsidRPr="00FE7D55">
        <w:rPr>
          <w:rStyle w:val="StyleUnderline"/>
        </w:rPr>
        <w:t xml:space="preserve"> of people </w:t>
      </w:r>
      <w:r w:rsidRPr="00A0024D">
        <w:rPr>
          <w:rStyle w:val="StyleUnderline"/>
          <w:highlight w:val="green"/>
        </w:rPr>
        <w:t>have</w:t>
      </w:r>
      <w:r w:rsidRPr="00FE7D55">
        <w:rPr>
          <w:rStyle w:val="StyleUnderline"/>
        </w:rPr>
        <w:t xml:space="preserve"> effectively </w:t>
      </w:r>
      <w:r w:rsidRPr="00A0024D">
        <w:rPr>
          <w:rStyle w:val="StyleUnderline"/>
          <w:highlight w:val="green"/>
        </w:rPr>
        <w:t>given u</w:t>
      </w:r>
      <w:r w:rsidRPr="00FE7D55">
        <w:rPr>
          <w:rStyle w:val="StyleUnderline"/>
        </w:rPr>
        <w:t>p on the possibility of changing the world</w:t>
      </w:r>
      <w:r>
        <w:t xml:space="preserve"> through collective action.</w:t>
      </w:r>
    </w:p>
    <w:p w14:paraId="34A1024C" w14:textId="77777777" w:rsidR="00F000A3" w:rsidRPr="00FE7D55" w:rsidRDefault="00F000A3" w:rsidP="00F000A3">
      <w:pPr>
        <w:rPr>
          <w:rStyle w:val="StyleUnderline"/>
        </w:rPr>
      </w:pPr>
      <w:r>
        <w:t xml:space="preserve">It’s important to acknowledge this, because </w:t>
      </w:r>
      <w:r w:rsidRPr="00FE7D55">
        <w:rPr>
          <w:rStyle w:val="StyleUnderline"/>
        </w:rPr>
        <w:t>if we delude ourselves into thinking that we’re not vastly outmatched by the capitalist class and its political functionaries, we can end up making deeply misguided decisions about how to act.</w:t>
      </w:r>
      <w:r>
        <w:t xml:space="preserve"> </w:t>
      </w:r>
      <w:r w:rsidRPr="00FE7D55">
        <w:rPr>
          <w:rStyle w:val="StyleUnderline"/>
        </w:rPr>
        <w:t>Those</w:t>
      </w:r>
      <w:r>
        <w:t xml:space="preserve"> decisions can </w:t>
      </w:r>
      <w:r w:rsidRPr="00FE7D55">
        <w:rPr>
          <w:rStyle w:val="StyleUnderline"/>
        </w:rPr>
        <w:t>result in the destruction of our movement’s infrastructure</w:t>
      </w:r>
      <w:r>
        <w:t xml:space="preserve">, </w:t>
      </w:r>
      <w:r w:rsidRPr="00FE7D55">
        <w:rPr>
          <w:rStyle w:val="StyleUnderline"/>
        </w:rPr>
        <w:t>while</w:t>
      </w:r>
      <w:r>
        <w:t xml:space="preserve"> also </w:t>
      </w:r>
      <w:r w:rsidRPr="00FE7D55">
        <w:rPr>
          <w:rStyle w:val="StyleUnderline"/>
        </w:rPr>
        <w:t>alienating ourselves from a potential mass audience.</w:t>
      </w:r>
    </w:p>
    <w:p w14:paraId="1FE1E000" w14:textId="77777777" w:rsidR="00F000A3" w:rsidRPr="00FE7D55" w:rsidRDefault="00F000A3" w:rsidP="00F000A3">
      <w:pPr>
        <w:rPr>
          <w:rStyle w:val="StyleUnderline"/>
        </w:rPr>
      </w:pPr>
      <w:r w:rsidRPr="00FE7D55">
        <w:rPr>
          <w:rStyle w:val="Emphasis"/>
        </w:rPr>
        <w:t xml:space="preserve">If we’re serious about transforming the social order as soon as possible, </w:t>
      </w:r>
      <w:r w:rsidRPr="00A0024D">
        <w:rPr>
          <w:rStyle w:val="Emphasis"/>
          <w:highlight w:val="green"/>
        </w:rPr>
        <w:t>we have a responsibility to avoid</w:t>
      </w:r>
      <w:r w:rsidRPr="00FE7D55">
        <w:rPr>
          <w:rStyle w:val="Emphasis"/>
        </w:rPr>
        <w:t xml:space="preserve"> making </w:t>
      </w:r>
      <w:r w:rsidRPr="00A0024D">
        <w:rPr>
          <w:rStyle w:val="Emphasis"/>
          <w:highlight w:val="green"/>
        </w:rPr>
        <w:t>rash errors</w:t>
      </w:r>
      <w:r w:rsidRPr="00FE7D55">
        <w:rPr>
          <w:rStyle w:val="Emphasis"/>
        </w:rPr>
        <w:t xml:space="preserve"> that can lead us down long detours</w:t>
      </w:r>
      <w:r>
        <w:t xml:space="preserve">. </w:t>
      </w:r>
      <w:r w:rsidRPr="00FE7D55">
        <w:rPr>
          <w:rStyle w:val="StyleUnderline"/>
        </w:rPr>
        <w:t>That means understanding</w:t>
      </w:r>
      <w:r>
        <w:t xml:space="preserve"> that right now, despite our recent growth and rising profile, </w:t>
      </w:r>
      <w:r w:rsidRPr="00FE7D55">
        <w:rPr>
          <w:rStyle w:val="StyleUnderline"/>
        </w:rPr>
        <w:t>our resources are relatively limited and our popular influence is low.</w:t>
      </w:r>
      <w:r>
        <w:t xml:space="preserve"> Even so, there also signs of regeneration that we can’t afford to ignore. The mass popularity of Bernie Sanders’ vision for economic redistribution and the growing favorability toward the word “socialism” is one indication. </w:t>
      </w:r>
      <w:r w:rsidRPr="00FE7D55">
        <w:rPr>
          <w:rStyle w:val="StyleUnderline"/>
        </w:rPr>
        <w:t xml:space="preserve">The idea of class has re-entered the national political conversation in an actually meaningful way. </w:t>
      </w:r>
      <w:r>
        <w:t xml:space="preserve">Educators are continuing to engage in deeply politicized forms of strike activity around the country. The membership of socialist organizations, which stagnated at a low level for decades, is suddenly mushrooming. And </w:t>
      </w:r>
      <w:r w:rsidRPr="00FE7D55">
        <w:rPr>
          <w:rStyle w:val="StyleUnderline"/>
        </w:rPr>
        <w:t>candidates calling themselves democratic socialists are winning elections in states and cities all over the country.</w:t>
      </w:r>
    </w:p>
    <w:p w14:paraId="375B10EE" w14:textId="77777777" w:rsidR="00F000A3" w:rsidRPr="00FE7D55" w:rsidRDefault="00F000A3" w:rsidP="00F000A3">
      <w:pPr>
        <w:rPr>
          <w:rStyle w:val="Emphasis"/>
        </w:rPr>
      </w:pPr>
      <w:r>
        <w:t xml:space="preserve">For the first time in a good half-century, </w:t>
      </w:r>
      <w:r w:rsidRPr="00A0024D">
        <w:rPr>
          <w:rStyle w:val="Emphasis"/>
          <w:highlight w:val="green"/>
        </w:rPr>
        <w:t>the</w:t>
      </w:r>
      <w:r w:rsidRPr="00FE7D55">
        <w:rPr>
          <w:rStyle w:val="Emphasis"/>
        </w:rPr>
        <w:t xml:space="preserve"> U.S. </w:t>
      </w:r>
      <w:r w:rsidRPr="00A0024D">
        <w:rPr>
          <w:rStyle w:val="Emphasis"/>
          <w:highlight w:val="green"/>
        </w:rPr>
        <w:t>socialist left has an opportunity to engage in mass politics and make a real impact</w:t>
      </w:r>
      <w:r w:rsidRPr="00FE7D55">
        <w:rPr>
          <w:rStyle w:val="Emphasis"/>
        </w:rPr>
        <w:t xml:space="preserve"> in mainstream political life</w:t>
      </w:r>
      <w:r>
        <w:t xml:space="preserve">. If we didn’t, the White House wouldn’t feel the need to publish 72-page memos propagandizing against us. </w:t>
      </w:r>
      <w:r w:rsidRPr="00A0024D">
        <w:rPr>
          <w:rStyle w:val="Emphasis"/>
          <w:highlight w:val="green"/>
        </w:rPr>
        <w:t>We have to think</w:t>
      </w:r>
      <w:r w:rsidRPr="00FE7D55">
        <w:rPr>
          <w:rStyle w:val="Emphasis"/>
        </w:rPr>
        <w:t xml:space="preserve"> logically and </w:t>
      </w:r>
      <w:r w:rsidRPr="00A0024D">
        <w:rPr>
          <w:rStyle w:val="Emphasis"/>
          <w:highlight w:val="green"/>
        </w:rPr>
        <w:t>systematically</w:t>
      </w:r>
      <w:r w:rsidRPr="00FE7D55">
        <w:rPr>
          <w:rStyle w:val="Emphasis"/>
        </w:rPr>
        <w:t xml:space="preserve"> about how to make the most of that opportunity.</w:t>
      </w:r>
    </w:p>
    <w:p w14:paraId="3BA54564" w14:textId="77777777" w:rsidR="00F000A3" w:rsidRDefault="00F000A3" w:rsidP="00F000A3">
      <w:r>
        <w:t xml:space="preserve">What do we need </w:t>
      </w:r>
      <w:r w:rsidRPr="00FE7D55">
        <w:rPr>
          <w:rStyle w:val="StyleUnderline"/>
        </w:rPr>
        <w:t xml:space="preserve">to </w:t>
      </w:r>
      <w:r w:rsidRPr="00A0024D">
        <w:rPr>
          <w:rStyle w:val="StyleUnderline"/>
          <w:highlight w:val="green"/>
        </w:rPr>
        <w:t>make a socialist revolution</w:t>
      </w:r>
      <w:r>
        <w:t xml:space="preserve">? Many things, obviously, but we can’t dispense with these two. First, </w:t>
      </w:r>
      <w:r w:rsidRPr="00A0024D">
        <w:rPr>
          <w:rStyle w:val="StyleUnderline"/>
          <w:highlight w:val="green"/>
        </w:rPr>
        <w:t>we need the working-class</w:t>
      </w:r>
      <w:r w:rsidRPr="00FE7D55">
        <w:rPr>
          <w:rStyle w:val="StyleUnderline"/>
        </w:rPr>
        <w:t xml:space="preserve"> majority </w:t>
      </w:r>
      <w:r w:rsidRPr="00A0024D">
        <w:rPr>
          <w:rStyle w:val="StyleUnderline"/>
          <w:highlight w:val="green"/>
        </w:rPr>
        <w:t>to understand</w:t>
      </w:r>
      <w:r w:rsidRPr="00FE7D55">
        <w:rPr>
          <w:rStyle w:val="StyleUnderline"/>
        </w:rPr>
        <w:t xml:space="preserve"> </w:t>
      </w:r>
      <w:r w:rsidRPr="00A0024D">
        <w:rPr>
          <w:rStyle w:val="StyleUnderline"/>
          <w:highlight w:val="green"/>
        </w:rPr>
        <w:t>what’s wrong with capitalism</w:t>
      </w:r>
      <w:r w:rsidRPr="00FE7D55">
        <w:rPr>
          <w:rStyle w:val="StyleUnderline"/>
        </w:rPr>
        <w:t xml:space="preserve"> </w:t>
      </w:r>
      <w:r>
        <w:t xml:space="preserve">and see the need for its replacement. Second, </w:t>
      </w:r>
      <w:r w:rsidRPr="00FE7D55">
        <w:rPr>
          <w:rStyle w:val="StyleUnderline"/>
        </w:rPr>
        <w:t xml:space="preserve">we need the working-class majority </w:t>
      </w:r>
      <w:r w:rsidRPr="00A0024D">
        <w:rPr>
          <w:rStyle w:val="StyleUnderline"/>
          <w:highlight w:val="green"/>
        </w:rPr>
        <w:t>to be strong enough to</w:t>
      </w:r>
      <w:r w:rsidRPr="00FE7D55">
        <w:rPr>
          <w:rStyle w:val="StyleUnderline"/>
        </w:rPr>
        <w:t xml:space="preserve"> really </w:t>
      </w:r>
      <w:r w:rsidRPr="00A0024D">
        <w:rPr>
          <w:rStyle w:val="StyleUnderline"/>
          <w:highlight w:val="green"/>
        </w:rPr>
        <w:t>go toe-to-toe</w:t>
      </w:r>
      <w:r w:rsidRPr="00FE7D55">
        <w:rPr>
          <w:rStyle w:val="StyleUnderline"/>
        </w:rPr>
        <w:t xml:space="preserve"> </w:t>
      </w:r>
      <w:r w:rsidRPr="00A0024D">
        <w:rPr>
          <w:rStyle w:val="StyleUnderline"/>
          <w:highlight w:val="green"/>
        </w:rPr>
        <w:t>with the capitalist class</w:t>
      </w:r>
      <w:r w:rsidRPr="00FE7D55">
        <w:rPr>
          <w:rStyle w:val="StyleUnderline"/>
        </w:rPr>
        <w:t xml:space="preserve"> and win</w:t>
      </w:r>
      <w:r>
        <w:t>.</w:t>
      </w:r>
    </w:p>
    <w:p w14:paraId="4E63D961" w14:textId="77777777" w:rsidR="00F000A3" w:rsidRDefault="00F000A3" w:rsidP="00F000A3">
      <w:r>
        <w:t xml:space="preserve">When the socialist left thinks about how to choose the demands we should elevate and the campaigns we should focus our energy on, </w:t>
      </w:r>
      <w:r w:rsidRPr="00A0024D">
        <w:rPr>
          <w:rStyle w:val="StyleUnderline"/>
        </w:rPr>
        <w:t>we should always be asking whether a particular fight serves these two purposes</w:t>
      </w:r>
      <w:r>
        <w:t xml:space="preserve">: </w:t>
      </w:r>
      <w:r w:rsidRPr="00A0024D">
        <w:rPr>
          <w:rStyle w:val="StyleUnderline"/>
        </w:rPr>
        <w:t>building</w:t>
      </w:r>
      <w:r>
        <w:t xml:space="preserve"> working-</w:t>
      </w:r>
      <w:r w:rsidRPr="00A0024D">
        <w:rPr>
          <w:rStyle w:val="StyleUnderline"/>
        </w:rPr>
        <w:t>class consciousness and confidence</w:t>
      </w:r>
      <w:r>
        <w:t xml:space="preserve"> (or ideological empowerment), </w:t>
      </w:r>
      <w:r w:rsidRPr="00A0024D">
        <w:rPr>
          <w:rStyle w:val="StyleUnderline"/>
        </w:rPr>
        <w:t>and strengthening working-class institutions</w:t>
      </w:r>
      <w:r>
        <w:t xml:space="preserve"> and giving working people more leverage over the bosses (material empowerment).</w:t>
      </w:r>
    </w:p>
    <w:p w14:paraId="19B62D40" w14:textId="77777777" w:rsidR="00AA3A21" w:rsidRDefault="00F000A3" w:rsidP="00F000A3">
      <w:pPr>
        <w:rPr>
          <w:rStyle w:val="StyleUnderline"/>
        </w:rPr>
      </w:pPr>
      <w:r>
        <w:t xml:space="preserve">There are some </w:t>
      </w:r>
      <w:r w:rsidRPr="00A0024D">
        <w:rPr>
          <w:rStyle w:val="StyleUnderline"/>
          <w:highlight w:val="green"/>
        </w:rPr>
        <w:t>reforms</w:t>
      </w:r>
      <w:r>
        <w:t xml:space="preserve"> that — if fought for strategically and won on the right terms — </w:t>
      </w:r>
      <w:r w:rsidRPr="00A0024D">
        <w:rPr>
          <w:rStyle w:val="StyleUnderline"/>
          <w:highlight w:val="green"/>
        </w:rPr>
        <w:t>position us better to square off with capitalism</w:t>
      </w:r>
      <w:r w:rsidRPr="00A0024D">
        <w:rPr>
          <w:rStyle w:val="StyleUnderline"/>
        </w:rPr>
        <w:t xml:space="preserve"> down the line and not get obliterated in the process</w:t>
      </w:r>
      <w:r>
        <w:t xml:space="preserve">. The Austrian socialist Andre </w:t>
      </w:r>
      <w:proofErr w:type="spellStart"/>
      <w:r>
        <w:t>Gorz</w:t>
      </w:r>
      <w:proofErr w:type="spellEnd"/>
      <w:r>
        <w:t xml:space="preserve"> called this kind of reform </w:t>
      </w:r>
      <w:r w:rsidRPr="00A0024D">
        <w:rPr>
          <w:rStyle w:val="StyleUnderline"/>
          <w:highlight w:val="green"/>
        </w:rPr>
        <w:t>a “structural reform</w:t>
      </w:r>
      <w:r>
        <w:t xml:space="preserve">.” To be a structural reform, </w:t>
      </w:r>
      <w:r w:rsidRPr="00A0024D">
        <w:rPr>
          <w:rStyle w:val="StyleUnderline"/>
        </w:rPr>
        <w:t xml:space="preserve">a reform cannot simply be an improvement in the immediate state of affairs; it </w:t>
      </w:r>
      <w:r w:rsidRPr="00A0024D">
        <w:rPr>
          <w:rStyle w:val="StyleUnderline"/>
          <w:highlight w:val="green"/>
        </w:rPr>
        <w:t>has to involve a transfer of significant power</w:t>
      </w:r>
      <w:r w:rsidRPr="00A0024D">
        <w:rPr>
          <w:rStyle w:val="StyleUnderline"/>
        </w:rPr>
        <w:t xml:space="preserve"> from capital to labor, constitute “</w:t>
      </w:r>
      <w:r w:rsidRPr="00A0024D">
        <w:rPr>
          <w:rStyle w:val="StyleUnderline"/>
          <w:highlight w:val="green"/>
        </w:rPr>
        <w:t>a victory of</w:t>
      </w:r>
      <w:r w:rsidRPr="00A0024D">
        <w:rPr>
          <w:rStyle w:val="StyleUnderline"/>
        </w:rPr>
        <w:t xml:space="preserve"> </w:t>
      </w:r>
      <w:r w:rsidRPr="00A0024D">
        <w:rPr>
          <w:rStyle w:val="StyleUnderline"/>
          <w:highlight w:val="green"/>
        </w:rPr>
        <w:t>democracy over</w:t>
      </w:r>
      <w:r w:rsidRPr="00A0024D">
        <w:rPr>
          <w:rStyle w:val="StyleUnderline"/>
        </w:rPr>
        <w:t xml:space="preserve"> the dictatorship of </w:t>
      </w:r>
      <w:r w:rsidRPr="00A0024D">
        <w:rPr>
          <w:rStyle w:val="StyleUnderline"/>
          <w:highlight w:val="green"/>
        </w:rPr>
        <w:t>profit</w:t>
      </w:r>
      <w:r w:rsidRPr="00A0024D">
        <w:rPr>
          <w:rStyle w:val="StyleUnderline"/>
        </w:rPr>
        <w:t>,</w:t>
      </w:r>
    </w:p>
    <w:p w14:paraId="0496BBB4" w14:textId="77777777" w:rsidR="00AA3A21" w:rsidRDefault="00AA3A21" w:rsidP="00F000A3">
      <w:pPr>
        <w:rPr>
          <w:rStyle w:val="StyleUnderline"/>
        </w:rPr>
      </w:pPr>
    </w:p>
    <w:p w14:paraId="67974616" w14:textId="7CF2AAFE" w:rsidR="00F000A3" w:rsidRDefault="00F000A3" w:rsidP="00F000A3">
      <w:r w:rsidRPr="00A0024D">
        <w:rPr>
          <w:rStyle w:val="StyleUnderline"/>
        </w:rPr>
        <w:t>” and point to a world beyond capitalism</w:t>
      </w:r>
      <w:r>
        <w:t>.</w:t>
      </w:r>
    </w:p>
    <w:p w14:paraId="3168B0C1" w14:textId="77777777" w:rsidR="00F000A3" w:rsidRDefault="00F000A3" w:rsidP="00F000A3">
      <w:r>
        <w:t>Fighting for structural reforms raises the possibility of broadening the popular political imagination, raising working-class expectations, and strengthening working-class institutions and political formations. Fortunately, we have the possibility of participating in precisely this kind of reform struggle today: the fight for Medicare for All.</w:t>
      </w:r>
    </w:p>
    <w:p w14:paraId="1851B222" w14:textId="77777777" w:rsidR="00F000A3" w:rsidRDefault="00F000A3" w:rsidP="00F000A3">
      <w:r w:rsidRPr="00A0024D">
        <w:rPr>
          <w:rStyle w:val="StyleUnderline"/>
        </w:rPr>
        <w:t>A key concept at play here is “</w:t>
      </w:r>
      <w:r w:rsidRPr="00A0024D">
        <w:rPr>
          <w:rStyle w:val="Emphasis"/>
        </w:rPr>
        <w:t>decommodification</w:t>
      </w:r>
      <w:r w:rsidRPr="00A0024D">
        <w:rPr>
          <w:rStyle w:val="StyleUnderline"/>
        </w:rPr>
        <w:t>.”</w:t>
      </w:r>
      <w:r>
        <w:t xml:space="preserve"> The word means </w:t>
      </w:r>
      <w:r w:rsidRPr="00A0024D">
        <w:rPr>
          <w:rStyle w:val="StyleUnderline"/>
        </w:rPr>
        <w:t>to take something out of the capitalist market, to shield it from the profit motive, to ban the involvement of private corporations and turn it over to the people.</w:t>
      </w:r>
      <w:r>
        <w:t xml:space="preserve"> It’s what socialists want to do with everything, from housing and education to transportation and beyond.</w:t>
      </w:r>
    </w:p>
    <w:p w14:paraId="112B89E9" w14:textId="77777777" w:rsidR="00F000A3" w:rsidRDefault="00F000A3" w:rsidP="00F000A3">
      <w:r>
        <w:t xml:space="preserve">And we’re in luck, because </w:t>
      </w:r>
      <w:r w:rsidRPr="00A0024D">
        <w:rPr>
          <w:rStyle w:val="StyleUnderline"/>
        </w:rPr>
        <w:t>millions of people are demanding that that we do that right now</w:t>
      </w:r>
      <w:r>
        <w:t xml:space="preserve"> with health insurance. In record numbers, we see that ordinary working-class people want health insurance to be provided by the state via taxes, and administered via a universal democratically-run program, to the detriment of insurance CEOs and benefit of everyone else.</w:t>
      </w:r>
    </w:p>
    <w:p w14:paraId="4E567507" w14:textId="77777777" w:rsidR="00F000A3" w:rsidRDefault="00F000A3" w:rsidP="00F000A3">
      <w:r>
        <w:t>Bernie Sanders has led the charge on Medicare for All and has done a remarkably effective job in linking the demand to the need for class struggle on a massive scale. He has popularized the argument that not only does health insurance need to be taken out of the market to ensure decent health care for all, but that the reason it hasn’t happened yet is that our domestic ruling class is standing in the way.</w:t>
      </w:r>
    </w:p>
    <w:p w14:paraId="65D46F06" w14:textId="77777777" w:rsidR="00F000A3" w:rsidRDefault="00F000A3" w:rsidP="00F000A3">
      <w:r>
        <w:t>Seventy percent of Americans now support single-payer healthcare — up from only 21 percent in 2014 — and most accept the need to eliminate profit-hungry insurance companies in order to have a rational and equitable healthcare system that works for everyone. This reform struggle is already doing a lot to raise working-class people’s expectations for how society ought to be governed, as well as consciousness about the obstacles that must be overcome to govern it in their interests.</w:t>
      </w:r>
    </w:p>
    <w:p w14:paraId="21B41F16" w14:textId="77777777" w:rsidR="00F000A3" w:rsidRDefault="00F000A3" w:rsidP="00F000A3">
      <w:r>
        <w:t>Medicare for All will help millions of people survive and thrive. But all progressive reforms do that, from a raise in the minimum wage to increasing food-stamp funding. Medicare for All isn’t smart for socialists just because it’s a “step in the right direction.” It’s smart because it attacks the core logic of capitalism in a serious way, with high material stakes for millions of people. It affirms the principle that we must have zones of life that are off-limits to capitalism, an idea which, when articulated on a mass scale, can change the terms of political debate and the terrain of struggle. Because if it makes sense to protect health insurance from the free market, doesn’t it also make sense to remove a host of other things we need from the market’s clutches, too?</w:t>
      </w:r>
    </w:p>
    <w:p w14:paraId="161943AB" w14:textId="77777777" w:rsidR="00F000A3" w:rsidRPr="00A0024D" w:rsidRDefault="00F000A3" w:rsidP="00F000A3">
      <w:pPr>
        <w:rPr>
          <w:rStyle w:val="Emphasis"/>
        </w:rPr>
      </w:pPr>
      <w:r>
        <w:t xml:space="preserve">If socialists sit out the struggle for Medicare for All, it will still proceed anyway. But </w:t>
      </w:r>
      <w:r w:rsidRPr="00A0024D">
        <w:rPr>
          <w:rStyle w:val="StyleUnderline"/>
          <w:highlight w:val="green"/>
        </w:rPr>
        <w:t>if we</w:t>
      </w:r>
      <w:r w:rsidRPr="00A0024D">
        <w:rPr>
          <w:rStyle w:val="StyleUnderline"/>
        </w:rPr>
        <w:t xml:space="preserve"> jump in, becoming </w:t>
      </w:r>
      <w:r w:rsidRPr="00A0024D">
        <w:rPr>
          <w:rStyle w:val="StyleUnderline"/>
          <w:highlight w:val="green"/>
        </w:rPr>
        <w:t>fight</w:t>
      </w:r>
      <w:r w:rsidRPr="00A0024D">
        <w:rPr>
          <w:rStyle w:val="StyleUnderline"/>
        </w:rPr>
        <w:t xml:space="preserve">ers and, </w:t>
      </w:r>
      <w:r w:rsidRPr="00A0024D">
        <w:rPr>
          <w:rStyle w:val="StyleUnderline"/>
          <w:highlight w:val="green"/>
        </w:rPr>
        <w:t>where possible</w:t>
      </w:r>
      <w:r w:rsidRPr="00A0024D">
        <w:rPr>
          <w:rStyle w:val="StyleUnderline"/>
        </w:rPr>
        <w:t xml:space="preserve">, leaders, </w:t>
      </w:r>
      <w:r w:rsidRPr="00A0024D">
        <w:rPr>
          <w:rStyle w:val="StyleUnderline"/>
          <w:highlight w:val="green"/>
        </w:rPr>
        <w:t>we stand a better</w:t>
      </w:r>
      <w:r w:rsidRPr="00A0024D">
        <w:rPr>
          <w:rStyle w:val="StyleUnderline"/>
        </w:rPr>
        <w:t xml:space="preserve"> </w:t>
      </w:r>
      <w:r w:rsidRPr="00A0024D">
        <w:rPr>
          <w:rStyle w:val="StyleUnderline"/>
          <w:highlight w:val="green"/>
        </w:rPr>
        <w:t>chance of winning</w:t>
      </w:r>
      <w:r w:rsidRPr="00A0024D">
        <w:rPr>
          <w:rStyle w:val="StyleUnderline"/>
        </w:rPr>
        <w:t xml:space="preserve"> and of further articulating and popularizing the socialist logic that undergirds this fight, and connecting it to other anti-austerity, anti-privatization and pro-democracy efforts</w:t>
      </w:r>
      <w:r>
        <w:t xml:space="preserve">. Heavy </w:t>
      </w:r>
      <w:r w:rsidRPr="00A0024D">
        <w:rPr>
          <w:rStyle w:val="Emphasis"/>
          <w:highlight w:val="green"/>
        </w:rPr>
        <w:t>participation in</w:t>
      </w:r>
      <w:r w:rsidRPr="00A0024D">
        <w:rPr>
          <w:rStyle w:val="Emphasis"/>
        </w:rPr>
        <w:t xml:space="preserve"> this </w:t>
      </w:r>
      <w:r w:rsidRPr="00A0024D">
        <w:rPr>
          <w:rStyle w:val="Emphasis"/>
          <w:highlight w:val="green"/>
        </w:rPr>
        <w:t>reform</w:t>
      </w:r>
      <w:r w:rsidRPr="00A0024D">
        <w:rPr>
          <w:rStyle w:val="Emphasis"/>
        </w:rPr>
        <w:t xml:space="preserve"> struggle </w:t>
      </w:r>
      <w:r w:rsidRPr="00A0024D">
        <w:rPr>
          <w:rStyle w:val="Emphasis"/>
          <w:highlight w:val="green"/>
        </w:rPr>
        <w:t>allows us to</w:t>
      </w:r>
      <w:r w:rsidRPr="00A0024D">
        <w:rPr>
          <w:rStyle w:val="Emphasis"/>
        </w:rPr>
        <w:t xml:space="preserve"> agitate, propagandize, clarify battle lines, </w:t>
      </w:r>
      <w:r w:rsidRPr="00A0024D">
        <w:rPr>
          <w:rStyle w:val="Emphasis"/>
          <w:highlight w:val="green"/>
        </w:rPr>
        <w:t>strengthen</w:t>
      </w:r>
      <w:r w:rsidRPr="00A0024D">
        <w:rPr>
          <w:rStyle w:val="Emphasis"/>
        </w:rPr>
        <w:t xml:space="preserve"> our organizations, build coalitions, and develop cadre whose skills are forged in </w:t>
      </w:r>
      <w:r w:rsidRPr="00A0024D">
        <w:rPr>
          <w:rStyle w:val="Emphasis"/>
          <w:highlight w:val="green"/>
        </w:rPr>
        <w:t>the fight against the capitalist class.</w:t>
      </w:r>
    </w:p>
    <w:p w14:paraId="6245C532" w14:textId="77777777" w:rsidR="00F000A3" w:rsidRDefault="00F000A3" w:rsidP="00F000A3">
      <w:r>
        <w:t>As for implementation, Medicare for All doesn’t just offer much-needed and greatly-deserved relief to working people. It also increases our ability to intentionally push back against the ruling class. If unions didn’t have to make major sacrifices to protect health benefits, what else could they fight for? If a worker didn’t have to worry about losing health insurance when they lose their job, how much bolder could they be in standing up to their boss? If healthcare coverage is made independent from employment, how much less power would the bosses have over workers in the economy and in politics?</w:t>
      </w:r>
    </w:p>
    <w:p w14:paraId="29AAF358" w14:textId="77777777" w:rsidR="00F000A3" w:rsidRPr="00A0024D" w:rsidRDefault="00F000A3" w:rsidP="00F000A3">
      <w:pPr>
        <w:rPr>
          <w:rStyle w:val="Emphasis"/>
        </w:rPr>
      </w:pPr>
      <w:r>
        <w:t xml:space="preserve">The liberatory potential of </w:t>
      </w:r>
      <w:r w:rsidRPr="00A0024D">
        <w:rPr>
          <w:rStyle w:val="StyleUnderline"/>
        </w:rPr>
        <w:t>structural reforms is exponential</w:t>
      </w:r>
      <w:r>
        <w:t>, not additive. So</w:t>
      </w:r>
      <w:r w:rsidRPr="00A0024D">
        <w:rPr>
          <w:rStyle w:val="StyleUnderline"/>
        </w:rPr>
        <w:t xml:space="preserve">me reforms are an extra chunk of change here, an extra subsidy there. But a reform like this upsets the balance of forces between the working class and the ruling class. Far from forestalling or distracting from revolution, </w:t>
      </w:r>
      <w:r w:rsidRPr="00A0024D">
        <w:rPr>
          <w:rStyle w:val="Emphasis"/>
        </w:rPr>
        <w:t>it can add new dynamism to class conflict and builds the power workers in relation to capital.</w:t>
      </w:r>
    </w:p>
    <w:p w14:paraId="1E464B31" w14:textId="77777777" w:rsidR="00F000A3" w:rsidRPr="00A0024D" w:rsidRDefault="00F000A3" w:rsidP="00F000A3">
      <w:pPr>
        <w:rPr>
          <w:rStyle w:val="Emphasis"/>
        </w:rPr>
      </w:pPr>
      <w:r>
        <w:t xml:space="preserve">No matter how ambitious, </w:t>
      </w:r>
      <w:r w:rsidRPr="005330D8">
        <w:rPr>
          <w:rStyle w:val="StyleUnderline"/>
          <w:highlight w:val="green"/>
        </w:rPr>
        <w:t>a single reform</w:t>
      </w:r>
      <w:r>
        <w:t xml:space="preserve"> like Medicare for All </w:t>
      </w:r>
      <w:r w:rsidRPr="00A0024D">
        <w:rPr>
          <w:rStyle w:val="StyleUnderline"/>
        </w:rPr>
        <w:t>won’t end capitalism</w:t>
      </w:r>
      <w:r>
        <w:t xml:space="preserve">, not even in the realm of health care. </w:t>
      </w:r>
      <w:r w:rsidRPr="00A0024D">
        <w:rPr>
          <w:rStyle w:val="StyleUnderline"/>
        </w:rPr>
        <w:t xml:space="preserve">But it </w:t>
      </w:r>
      <w:r w:rsidRPr="005330D8">
        <w:rPr>
          <w:rStyle w:val="StyleUnderline"/>
          <w:highlight w:val="green"/>
        </w:rPr>
        <w:t>emboldens</w:t>
      </w:r>
      <w:r w:rsidRPr="00A0024D">
        <w:rPr>
          <w:rStyle w:val="StyleUnderline"/>
        </w:rPr>
        <w:t xml:space="preserve"> ordinary </w:t>
      </w:r>
      <w:r w:rsidRPr="005330D8">
        <w:rPr>
          <w:rStyle w:val="StyleUnderline"/>
          <w:highlight w:val="green"/>
        </w:rPr>
        <w:t>people to imagine</w:t>
      </w:r>
      <w:r w:rsidRPr="00A0024D">
        <w:rPr>
          <w:rStyle w:val="StyleUnderline"/>
        </w:rPr>
        <w:t xml:space="preserve"> </w:t>
      </w:r>
      <w:r w:rsidRPr="005330D8">
        <w:rPr>
          <w:rStyle w:val="StyleUnderline"/>
          <w:highlight w:val="green"/>
        </w:rPr>
        <w:t>new</w:t>
      </w:r>
      <w:r w:rsidRPr="00A0024D">
        <w:rPr>
          <w:rStyle w:val="StyleUnderline"/>
        </w:rPr>
        <w:t xml:space="preserve"> political </w:t>
      </w:r>
      <w:r w:rsidRPr="005330D8">
        <w:rPr>
          <w:rStyle w:val="StyleUnderline"/>
          <w:highlight w:val="green"/>
        </w:rPr>
        <w:t>possibilities</w:t>
      </w:r>
      <w:r w:rsidRPr="00A0024D">
        <w:rPr>
          <w:rStyle w:val="StyleUnderline"/>
        </w:rPr>
        <w:t xml:space="preserve">, make new claims on the future, and trains them for bigger battles to come. At this critical moment, </w:t>
      </w:r>
      <w:r w:rsidRPr="005330D8">
        <w:rPr>
          <w:rStyle w:val="Emphasis"/>
          <w:highlight w:val="green"/>
        </w:rPr>
        <w:t>the socialist left</w:t>
      </w:r>
      <w:r w:rsidRPr="00A0024D">
        <w:rPr>
          <w:rStyle w:val="Emphasis"/>
        </w:rPr>
        <w:t xml:space="preserve"> </w:t>
      </w:r>
      <w:r w:rsidRPr="005330D8">
        <w:rPr>
          <w:rStyle w:val="Emphasis"/>
          <w:highlight w:val="green"/>
        </w:rPr>
        <w:t>must fight to win</w:t>
      </w:r>
      <w:r w:rsidRPr="005330D8">
        <w:rPr>
          <w:rStyle w:val="Emphasis"/>
        </w:rPr>
        <w:t>,</w:t>
      </w:r>
      <w:r w:rsidRPr="00A0024D">
        <w:rPr>
          <w:rStyle w:val="Emphasis"/>
        </w:rPr>
        <w:t xml:space="preserve"> and that means learning to spot a potentially transformative campaign when we see one.</w:t>
      </w:r>
    </w:p>
    <w:p w14:paraId="09BF5093" w14:textId="77777777" w:rsidR="00F000A3" w:rsidRDefault="00F000A3" w:rsidP="00F000A3">
      <w:r>
        <w:t>This is not to say that Medicare for All is the only fight socialists should be involved in right now. Other fights might include demands for abundant and beautiful social housing, for tuition-free public education from pre-K through college or trade school, and for a federal jobs guarantee paired with a pro-environment green jobs program.</w:t>
      </w:r>
    </w:p>
    <w:p w14:paraId="0B82CC9B" w14:textId="77777777" w:rsidR="00F000A3" w:rsidRDefault="00F000A3" w:rsidP="00F000A3">
      <w:r>
        <w:t xml:space="preserve">Socialists can have reasonable disagreements over what exactly constitutes a structural reform struggle. That’s okay, and that’s the exactly the kind of debate the socialist left should be having with itself. </w:t>
      </w:r>
      <w:r w:rsidRPr="00A0024D">
        <w:rPr>
          <w:rStyle w:val="StyleUnderline"/>
        </w:rPr>
        <w:t>We should, however, dispense with conceptions that counterpose reform struggles to the ultimate goal of socialism as a different kind of society.</w:t>
      </w:r>
      <w:r>
        <w:t xml:space="preserve"> The logical conclusion of hostility to reform fights is abstention from working people’s ongoing efforts to improve their quality of life. That kind of perpetual bench-warming leads to a kind of sectarian isolation made sterile by a lack of meaningful contact with the millions of people who currently stand outside the fold.</w:t>
      </w:r>
    </w:p>
    <w:p w14:paraId="4E513816" w14:textId="1A807806" w:rsidR="00F000A3" w:rsidRPr="00F000A3" w:rsidRDefault="00F000A3" w:rsidP="00D26314">
      <w:pPr>
        <w:rPr>
          <w:b/>
          <w:iCs/>
          <w:sz w:val="22"/>
          <w:u w:val="single"/>
          <w:bdr w:val="single" w:sz="8" w:space="0" w:color="auto"/>
        </w:rPr>
      </w:pPr>
      <w:r w:rsidRPr="005330D8">
        <w:rPr>
          <w:rStyle w:val="Emphasis"/>
          <w:highlight w:val="green"/>
        </w:rPr>
        <w:t>Class conflict is always happening</w:t>
      </w:r>
      <w:r w:rsidRPr="00A0024D">
        <w:rPr>
          <w:rStyle w:val="Emphasis"/>
        </w:rPr>
        <w:t xml:space="preserve"> under capitalism</w:t>
      </w:r>
      <w:r>
        <w:t xml:space="preserve">. </w:t>
      </w:r>
      <w:r w:rsidRPr="005330D8">
        <w:rPr>
          <w:rStyle w:val="StyleUnderline"/>
          <w:highlight w:val="green"/>
        </w:rPr>
        <w:t>Our task is to locate the most promising</w:t>
      </w:r>
      <w:r w:rsidRPr="00A0024D">
        <w:rPr>
          <w:rStyle w:val="StyleUnderline"/>
        </w:rPr>
        <w:t xml:space="preserve"> currents of mass working-class </w:t>
      </w:r>
      <w:r w:rsidRPr="005330D8">
        <w:rPr>
          <w:rStyle w:val="StyleUnderline"/>
          <w:highlight w:val="green"/>
        </w:rPr>
        <w:t>resistance</w:t>
      </w:r>
      <w:r w:rsidRPr="00A0024D">
        <w:rPr>
          <w:rStyle w:val="StyleUnderline"/>
        </w:rPr>
        <w:t>, support them, and to win leadership roles in them on the basis of our good work.</w:t>
      </w:r>
      <w:r>
        <w:t xml:space="preserve"> This would imbue them with a socialist perspective and character and draw in as many people into the struggle as possible. If </w:t>
      </w:r>
      <w:r w:rsidRPr="005330D8">
        <w:rPr>
          <w:rStyle w:val="Emphasis"/>
          <w:highlight w:val="green"/>
        </w:rPr>
        <w:t>we abdicate that responsibility, we’ve blocked off our</w:t>
      </w:r>
      <w:r w:rsidRPr="00A0024D">
        <w:rPr>
          <w:rStyle w:val="Emphasis"/>
        </w:rPr>
        <w:t xml:space="preserve"> best avenue for making a </w:t>
      </w:r>
      <w:r w:rsidRPr="005330D8">
        <w:rPr>
          <w:rStyle w:val="Emphasis"/>
          <w:highlight w:val="green"/>
        </w:rPr>
        <w:t>revolution</w:t>
      </w:r>
      <w:r w:rsidRPr="00A0024D">
        <w:rPr>
          <w:rStyle w:val="Emphasis"/>
        </w:rPr>
        <w:t xml:space="preserve"> in our lifetimes.</w:t>
      </w:r>
    </w:p>
    <w:p w14:paraId="1EFDF74F" w14:textId="77777777" w:rsidR="00D26314" w:rsidRPr="00D26314" w:rsidRDefault="00D26314" w:rsidP="00D26314"/>
    <w:p w14:paraId="77B6FD50" w14:textId="77777777" w:rsidR="00D26314" w:rsidRPr="00F72F59" w:rsidRDefault="00D26314" w:rsidP="00D26314">
      <w:pPr>
        <w:pStyle w:val="Heading3"/>
      </w:pPr>
      <w:r w:rsidRPr="00F72F59">
        <w:t xml:space="preserve">1NC </w:t>
      </w:r>
    </w:p>
    <w:p w14:paraId="4220E511" w14:textId="77777777" w:rsidR="00D26314" w:rsidRPr="00F72F59" w:rsidRDefault="00D26314" w:rsidP="00D26314">
      <w:pPr>
        <w:pStyle w:val="Heading4"/>
      </w:pPr>
      <w:r w:rsidRPr="00F72F59">
        <w:t xml:space="preserve">Interpretation: Debaters must disclose </w:t>
      </w:r>
      <w:r>
        <w:t>new affirmatives on the wiki</w:t>
      </w:r>
      <w:r w:rsidRPr="00F72F59">
        <w:t xml:space="preserve"> </w:t>
      </w:r>
      <w:r>
        <w:t xml:space="preserve">30 minutes </w:t>
      </w:r>
      <w:r w:rsidRPr="00F72F59">
        <w:t>before the</w:t>
      </w:r>
      <w:r>
        <w:t xml:space="preserve">y are read in round. </w:t>
      </w:r>
    </w:p>
    <w:p w14:paraId="03009286" w14:textId="77777777" w:rsidR="00D26314" w:rsidRDefault="00D26314" w:rsidP="00D26314">
      <w:pPr>
        <w:pStyle w:val="Heading4"/>
      </w:pPr>
      <w:r w:rsidRPr="00F72F59">
        <w:t xml:space="preserve">Violation: You didn’t </w:t>
      </w:r>
      <w:r>
        <w:t>I’ll insert a screenshot here:</w:t>
      </w:r>
    </w:p>
    <w:p w14:paraId="4801CDE2" w14:textId="77777777" w:rsidR="00D26314" w:rsidRPr="00357258" w:rsidRDefault="00D26314" w:rsidP="00D26314">
      <w:r>
        <w:rPr>
          <w:noProof/>
        </w:rPr>
        <w:drawing>
          <wp:inline distT="0" distB="0" distL="0" distR="0" wp14:anchorId="1030654F" wp14:editId="2BAB35B5">
            <wp:extent cx="4137492" cy="30607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18 at 3.10.59 PM.png"/>
                    <pic:cNvPicPr/>
                  </pic:nvPicPr>
                  <pic:blipFill>
                    <a:blip r:embed="rId18"/>
                    <a:stretch>
                      <a:fillRect/>
                    </a:stretch>
                  </pic:blipFill>
                  <pic:spPr>
                    <a:xfrm>
                      <a:off x="0" y="0"/>
                      <a:ext cx="4148481" cy="3068829"/>
                    </a:xfrm>
                    <a:prstGeom prst="rect">
                      <a:avLst/>
                    </a:prstGeom>
                  </pic:spPr>
                </pic:pic>
              </a:graphicData>
            </a:graphic>
          </wp:inline>
        </w:drawing>
      </w:r>
    </w:p>
    <w:p w14:paraId="08444195" w14:textId="77777777" w:rsidR="00D26314" w:rsidRPr="00F72F59" w:rsidRDefault="00D26314" w:rsidP="00D26314">
      <w:pPr>
        <w:pStyle w:val="Heading4"/>
      </w:pPr>
      <w:r w:rsidRPr="00F72F59">
        <w:t>Net benefits - </w:t>
      </w:r>
    </w:p>
    <w:p w14:paraId="3D949984" w14:textId="77777777" w:rsidR="00D26314" w:rsidRPr="00F72F59" w:rsidRDefault="00D26314" w:rsidP="00D26314">
      <w:pPr>
        <w:pStyle w:val="Heading4"/>
      </w:pPr>
      <w:r w:rsidRPr="00F72F59">
        <w:t xml:space="preserve">1 - Testing: There are </w:t>
      </w:r>
      <w:r>
        <w:t>hundreds</w:t>
      </w:r>
      <w:r w:rsidRPr="00F72F59">
        <w:t xml:space="preserve"> of </w:t>
      </w:r>
      <w:r>
        <w:t xml:space="preserve">potential </w:t>
      </w:r>
      <w:r w:rsidRPr="00F72F59">
        <w:t xml:space="preserve">aff positions, </w:t>
      </w:r>
      <w:r>
        <w:t>disclosure of the aff</w:t>
      </w:r>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in depth debate</w:t>
      </w:r>
      <w:r w:rsidRPr="00F72F59">
        <w:t>.</w:t>
      </w:r>
      <w:r>
        <w:t xml:space="preserve"> Their interpretation forces the negative to read frivolous theory or </w:t>
      </w:r>
      <w:proofErr w:type="spellStart"/>
      <w:r>
        <w:t>kritiks</w:t>
      </w:r>
      <w:proofErr w:type="spellEnd"/>
      <w:r>
        <w:t xml:space="preserve"> with overly broad points of disagreement with the aff.  </w:t>
      </w:r>
    </w:p>
    <w:p w14:paraId="08D23320" w14:textId="77777777" w:rsidR="00D26314" w:rsidRPr="00F72F59" w:rsidRDefault="00D26314" w:rsidP="00D26314"/>
    <w:p w14:paraId="030001C2" w14:textId="77777777" w:rsidR="00D26314" w:rsidRPr="00F72F59" w:rsidRDefault="00D26314" w:rsidP="00D26314">
      <w:pPr>
        <w:pStyle w:val="Heading4"/>
      </w:pPr>
      <w:r w:rsidRPr="00F72F59">
        <w:t xml:space="preserve">2 - New does not mean better: Your interp encourages debaters to try to win rounds with surprise strategies as opposed to well researched positions, which kills </w:t>
      </w:r>
      <w:r>
        <w:t xml:space="preserve">predictability </w:t>
      </w:r>
      <w:r w:rsidRPr="00F72F59">
        <w:t>and iterative content mastery.</w:t>
      </w:r>
    </w:p>
    <w:p w14:paraId="32502C9F" w14:textId="77777777" w:rsidR="00D26314" w:rsidRPr="00F72F59" w:rsidRDefault="00D26314" w:rsidP="00D26314"/>
    <w:p w14:paraId="48CC8BA2" w14:textId="77777777" w:rsidR="00D26314" w:rsidRPr="00F72F59" w:rsidRDefault="00D26314" w:rsidP="00D26314">
      <w:pPr>
        <w:pStyle w:val="Heading4"/>
      </w:pPr>
      <w:r w:rsidRPr="00F72F59">
        <w:t>Vote on fairness because it is axiomatically necessary to determine the better debater over the better cheater</w:t>
      </w:r>
    </w:p>
    <w:p w14:paraId="6A159559" w14:textId="77777777" w:rsidR="00D26314" w:rsidRPr="00F72F59" w:rsidRDefault="00D26314" w:rsidP="00D26314"/>
    <w:p w14:paraId="590F6CD2" w14:textId="77777777" w:rsidR="00D26314" w:rsidRPr="00F72F59" w:rsidRDefault="00D26314" w:rsidP="00D26314">
      <w:pPr>
        <w:pStyle w:val="Heading4"/>
      </w:pPr>
      <w:r w:rsidRPr="00F72F59">
        <w:t xml:space="preserve">Vote on education because it is the reason why schools fund debate </w:t>
      </w:r>
    </w:p>
    <w:p w14:paraId="3FCE86EF" w14:textId="77777777" w:rsidR="00D26314" w:rsidRPr="00F72F59" w:rsidRDefault="00D26314" w:rsidP="00D26314"/>
    <w:p w14:paraId="711B6613" w14:textId="77777777" w:rsidR="00D26314" w:rsidRPr="00F72F59" w:rsidRDefault="00D26314" w:rsidP="00D26314">
      <w:pPr>
        <w:pStyle w:val="Heading4"/>
      </w:pPr>
      <w:r w:rsidRPr="00F72F59">
        <w:t>Use competing interps:</w:t>
      </w:r>
    </w:p>
    <w:p w14:paraId="4327CC48" w14:textId="77777777" w:rsidR="00D26314" w:rsidRPr="00F72F59" w:rsidRDefault="00D26314" w:rsidP="00D26314">
      <w:pPr>
        <w:pStyle w:val="Heading4"/>
        <w:rPr>
          <w:rFonts w:cs="Times New Roman"/>
        </w:rPr>
      </w:pPr>
      <w:r w:rsidRPr="00F72F59">
        <w:rPr>
          <w:rFonts w:cs="Times New Roman"/>
        </w:rPr>
        <w:t xml:space="preserve">Reasonability is arbitrary which invites judge intervention or random unjustified thresholds. </w:t>
      </w:r>
    </w:p>
    <w:p w14:paraId="68D4B6DA" w14:textId="77777777" w:rsidR="00D26314" w:rsidRPr="00F72F59" w:rsidRDefault="00D26314" w:rsidP="00D26314">
      <w:pPr>
        <w:pStyle w:val="Heading4"/>
        <w:rPr>
          <w:rFonts w:cs="Times New Roman"/>
        </w:rPr>
      </w:pPr>
      <w:r w:rsidRPr="00F72F59">
        <w:rPr>
          <w:rFonts w:cs="Times New Roman"/>
        </w:rPr>
        <w:t xml:space="preserve">Competing interpretations deters future abuse by creating consistent norms that debaters can be held to in the future. </w:t>
      </w:r>
    </w:p>
    <w:p w14:paraId="4377BB16" w14:textId="77777777" w:rsidR="00D26314" w:rsidRPr="00F72F59" w:rsidRDefault="00D26314" w:rsidP="00D26314"/>
    <w:p w14:paraId="6351186D" w14:textId="77777777" w:rsidR="00D26314" w:rsidRPr="00F72F59" w:rsidRDefault="00D26314" w:rsidP="00D26314">
      <w:pPr>
        <w:pStyle w:val="Heading4"/>
      </w:pPr>
      <w:r w:rsidRPr="00F72F59">
        <w:t>Drop the debater:</w:t>
      </w:r>
    </w:p>
    <w:p w14:paraId="64E7157E" w14:textId="6D2CBBB0" w:rsidR="00D26314" w:rsidRPr="00F601E6" w:rsidRDefault="00D26314" w:rsidP="00D26314">
      <w:pPr>
        <w:pStyle w:val="Heading4"/>
      </w:pPr>
      <w:r w:rsidRPr="00F72F59">
        <w:rPr>
          <w:rFonts w:cs="Times New Roman"/>
        </w:rPr>
        <w:t>Deters future abuse the greatest incentive in debate is competitive success so debaters won’t read positions if they can’t win on them.</w:t>
      </w:r>
    </w:p>
    <w:p w14:paraId="782C5257" w14:textId="77777777" w:rsidR="007D7E4E" w:rsidRPr="007D7E4E" w:rsidRDefault="007D7E4E" w:rsidP="007D7E4E"/>
    <w:sectPr w:rsidR="007D7E4E" w:rsidRPr="007D7E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6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8A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ED"/>
    <w:rsid w:val="00100B28"/>
    <w:rsid w:val="00117316"/>
    <w:rsid w:val="001209B4"/>
    <w:rsid w:val="00166C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2FE"/>
    <w:rsid w:val="00371B27"/>
    <w:rsid w:val="003726C3"/>
    <w:rsid w:val="00375D2E"/>
    <w:rsid w:val="00383071"/>
    <w:rsid w:val="00383B19"/>
    <w:rsid w:val="00384CBC"/>
    <w:rsid w:val="003933F9"/>
    <w:rsid w:val="00395864"/>
    <w:rsid w:val="00396557"/>
    <w:rsid w:val="00397316"/>
    <w:rsid w:val="003A248F"/>
    <w:rsid w:val="003A4D9C"/>
    <w:rsid w:val="003B1668"/>
    <w:rsid w:val="003C205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057"/>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E4E"/>
    <w:rsid w:val="007E242C"/>
    <w:rsid w:val="007E6631"/>
    <w:rsid w:val="00803A12"/>
    <w:rsid w:val="00805417"/>
    <w:rsid w:val="00815450"/>
    <w:rsid w:val="0082470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231"/>
    <w:rsid w:val="008C77B6"/>
    <w:rsid w:val="008D1B91"/>
    <w:rsid w:val="008D724A"/>
    <w:rsid w:val="008E7A3E"/>
    <w:rsid w:val="008F41FD"/>
    <w:rsid w:val="008F4479"/>
    <w:rsid w:val="008F4BA0"/>
    <w:rsid w:val="00901726"/>
    <w:rsid w:val="00920E6A"/>
    <w:rsid w:val="00931816"/>
    <w:rsid w:val="00932C71"/>
    <w:rsid w:val="009509D5"/>
    <w:rsid w:val="009538F5"/>
    <w:rsid w:val="0095614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0E0"/>
    <w:rsid w:val="009F6FB2"/>
    <w:rsid w:val="00A071C0"/>
    <w:rsid w:val="00A22670"/>
    <w:rsid w:val="00A24B35"/>
    <w:rsid w:val="00A271BA"/>
    <w:rsid w:val="00A27F86"/>
    <w:rsid w:val="00A37E03"/>
    <w:rsid w:val="00A431C6"/>
    <w:rsid w:val="00A54315"/>
    <w:rsid w:val="00A60FBC"/>
    <w:rsid w:val="00A65C0B"/>
    <w:rsid w:val="00A776BA"/>
    <w:rsid w:val="00A81FD2"/>
    <w:rsid w:val="00A8441A"/>
    <w:rsid w:val="00A8674A"/>
    <w:rsid w:val="00A96E24"/>
    <w:rsid w:val="00AA3A2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D70"/>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14"/>
    <w:rsid w:val="00D26929"/>
    <w:rsid w:val="00D30CBD"/>
    <w:rsid w:val="00D30D9E"/>
    <w:rsid w:val="00D33908"/>
    <w:rsid w:val="00D354F2"/>
    <w:rsid w:val="00D36C30"/>
    <w:rsid w:val="00D37C90"/>
    <w:rsid w:val="00D43A8C"/>
    <w:rsid w:val="00D53072"/>
    <w:rsid w:val="00D5673F"/>
    <w:rsid w:val="00D61A4E"/>
    <w:rsid w:val="00D634EA"/>
    <w:rsid w:val="00D713A1"/>
    <w:rsid w:val="00D77956"/>
    <w:rsid w:val="00D80F0C"/>
    <w:rsid w:val="00D8429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0A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1B2"/>
    <w:rsid w:val="00FD451D"/>
    <w:rsid w:val="00FD5B22"/>
    <w:rsid w:val="00FE13C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37EAC"/>
  <w14:defaultImageDpi w14:val="300"/>
  <w15:docId w15:val="{EDACB54B-2ABB-A541-B896-8C32C744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D7E4E"/>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7D7E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E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9"/>
    <w:unhideWhenUsed/>
    <w:qFormat/>
    <w:rsid w:val="007D7E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7D7E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E4E"/>
  </w:style>
  <w:style w:type="character" w:customStyle="1" w:styleId="Heading1Char">
    <w:name w:val="Heading 1 Char"/>
    <w:aliases w:val="Pocket Char"/>
    <w:basedOn w:val="DefaultParagraphFont"/>
    <w:link w:val="Heading1"/>
    <w:uiPriority w:val="9"/>
    <w:rsid w:val="007D7E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E4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7D7E4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D7E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7E4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7D7E4E"/>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D7E4E"/>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7D7E4E"/>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AG "/>
    <w:basedOn w:val="DefaultParagraphFont"/>
    <w:uiPriority w:val="99"/>
    <w:unhideWhenUsed/>
    <w:rsid w:val="007D7E4E"/>
    <w:rPr>
      <w:color w:val="auto"/>
      <w:u w:val="none"/>
    </w:rPr>
  </w:style>
  <w:style w:type="paragraph" w:styleId="DocumentMap">
    <w:name w:val="Document Map"/>
    <w:basedOn w:val="Normal"/>
    <w:link w:val="DocumentMapChar"/>
    <w:uiPriority w:val="99"/>
    <w:semiHidden/>
    <w:unhideWhenUsed/>
    <w:rsid w:val="007D7E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E4E"/>
    <w:rPr>
      <w:rFonts w:ascii="Lucida Grande" w:hAnsi="Lucida Grande" w:cs="Lucida Grande"/>
    </w:rPr>
  </w:style>
  <w:style w:type="paragraph" w:customStyle="1" w:styleId="textbold">
    <w:name w:val="text bold"/>
    <w:basedOn w:val="Normal"/>
    <w:link w:val="Emphasis"/>
    <w:uiPriority w:val="20"/>
    <w:qFormat/>
    <w:rsid w:val="00956140"/>
    <w:pPr>
      <w:spacing w:after="0" w:line="240"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7D7E4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swauthor">
    <w:name w:val="sw_author"/>
    <w:rsid w:val="007D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marketbusinessnews.com/financial-glossary/world-trade-organization-wto-definition-meaning/"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CBE405-B534-C946-8676-7EBEF46C5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6192</Words>
  <Characters>35297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2021-09-18T23:29:00Z</dcterms:created>
  <dcterms:modified xsi:type="dcterms:W3CDTF">2021-09-18T23:29:00Z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