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F1A61" w14:textId="77777777" w:rsidR="006E5C52" w:rsidRDefault="006E5C52" w:rsidP="006E5C52">
      <w:pPr>
        <w:pStyle w:val="Heading2"/>
      </w:pPr>
      <w:r>
        <w:t>1NC – OFF</w:t>
      </w:r>
    </w:p>
    <w:p w14:paraId="54C3C92A" w14:textId="77777777" w:rsidR="006E5C52" w:rsidRDefault="006E5C52" w:rsidP="006E5C52">
      <w:pPr>
        <w:pStyle w:val="Heading4"/>
      </w:pPr>
      <w:r>
        <w:t>CP: A just government should recognize an unconditional right to strike for worker with the exception of law enforcement in the United States.</w:t>
      </w:r>
    </w:p>
    <w:p w14:paraId="7609267F" w14:textId="77777777" w:rsidR="006E5C52" w:rsidRDefault="006E5C52" w:rsidP="006E5C52">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14:paraId="5816D8F6" w14:textId="77777777" w:rsidR="006E5C52" w:rsidRDefault="006E5C52" w:rsidP="006E5C52">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6200D1">
        <w:rPr>
          <w:rStyle w:val="StyleUnderline"/>
        </w:rPr>
        <w:t>POLICE UNIONS ARE LOSING THE WAR ON CRIMINAL JUSTICE REFORM</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14:paraId="7F8E34E6" w14:textId="77777777" w:rsidR="006E5C52" w:rsidRPr="0087343A" w:rsidRDefault="006E5C52" w:rsidP="006E5C52">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0D904C1A" w14:textId="77777777" w:rsidR="006E5C52" w:rsidRDefault="006E5C52" w:rsidP="006E5C52">
      <w:r>
        <w:t>This commentary is part of The Appeal’s collection of opinion and analysis.</w:t>
      </w:r>
    </w:p>
    <w:p w14:paraId="73C42E53" w14:textId="77777777" w:rsidR="006E5C52" w:rsidRDefault="006E5C52" w:rsidP="006E5C52">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48321EC9" w14:textId="77777777" w:rsidR="006E5C52" w:rsidRPr="0087343A" w:rsidRDefault="006E5C52" w:rsidP="006E5C52">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45D3EFF1" w14:textId="77777777" w:rsidR="006E5C52" w:rsidRPr="0087343A" w:rsidRDefault="006E5C52" w:rsidP="006E5C52">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6EA8D21B" w14:textId="77777777" w:rsidR="006E5C52" w:rsidRPr="0087343A" w:rsidRDefault="006E5C52" w:rsidP="006E5C52">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276B4">
        <w:rPr>
          <w:rStyle w:val="StyleUnderline"/>
        </w:rPr>
        <w:t>growing number of elected officials have pledged to refuse the 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5D9142AE" w14:textId="77777777" w:rsidR="006E5C52" w:rsidRDefault="006E5C52" w:rsidP="006E5C52">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28B7E434" w14:textId="77777777" w:rsidR="006E5C52" w:rsidRPr="0087343A" w:rsidRDefault="006E5C52" w:rsidP="006E5C52">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31BA744F" w14:textId="77777777" w:rsidR="006E5C52" w:rsidRPr="0087343A" w:rsidRDefault="006E5C52" w:rsidP="006E5C52">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1,000 line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590CD73C" w14:textId="77777777" w:rsidR="006E5C52" w:rsidRPr="0087343A" w:rsidRDefault="006E5C52" w:rsidP="006E5C52">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5CA9FF26" w14:textId="77777777" w:rsidR="006E5C52" w:rsidRPr="0087343A" w:rsidRDefault="006E5C52" w:rsidP="006E5C52">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00AE334B" w14:textId="77777777" w:rsidR="006E5C52" w:rsidRPr="0087343A" w:rsidRDefault="006E5C52" w:rsidP="006E5C52">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35F27999" w14:textId="77777777" w:rsidR="006E5C52" w:rsidRPr="0087343A" w:rsidRDefault="006E5C52" w:rsidP="006E5C52">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322FA2A6" w14:textId="77777777" w:rsidR="006E5C52" w:rsidRPr="0087343A" w:rsidRDefault="006E5C52" w:rsidP="006E5C52">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687F84DB" w14:textId="77777777" w:rsidR="006E5C52" w:rsidRPr="0087343A" w:rsidRDefault="006E5C52" w:rsidP="006E5C52">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7F18BB7E" w14:textId="77777777" w:rsidR="006E5C52" w:rsidRPr="0087343A" w:rsidRDefault="006E5C52" w:rsidP="006E5C52">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14:paraId="72DDCD3A" w14:textId="77777777" w:rsidR="006E5C52" w:rsidRDefault="006E5C52" w:rsidP="006E5C52">
      <w:pPr>
        <w:pStyle w:val="Heading4"/>
      </w:pPr>
      <w:r>
        <w:t xml:space="preserve">But the plan reverses that— giving them the right to collectively bargain. </w:t>
      </w:r>
    </w:p>
    <w:p w14:paraId="42171F09" w14:textId="77777777" w:rsidR="006E5C52" w:rsidRPr="00D6288F" w:rsidRDefault="006E5C52" w:rsidP="006E5C52">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14:paraId="0C0E6494" w14:textId="77777777" w:rsidR="006E5C52" w:rsidRDefault="006E5C52" w:rsidP="006E5C52">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F276B4">
        <w:rPr>
          <w:rStyle w:val="Emphasis"/>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1F35401C" w14:textId="77777777" w:rsidR="006E5C52" w:rsidRPr="00D6288F" w:rsidRDefault="006E5C52" w:rsidP="006E5C52">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58E92A71" w14:textId="77777777" w:rsidR="006E5C52" w:rsidRPr="00D6288F" w:rsidRDefault="006E5C52" w:rsidP="006E5C52">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040E1AB4" w14:textId="77777777" w:rsidR="006E5C52" w:rsidRDefault="006E5C52" w:rsidP="006E5C52">
      <w:r>
        <w:t>But labor organizations weren’t pleased with the idea of singling out police affiliates by restricting their ability to bargain over disciplinary standards in the bill. Then the coronavirus pandemic exploded, and negotiations stalled.</w:t>
      </w:r>
    </w:p>
    <w:p w14:paraId="2C232337" w14:textId="77777777" w:rsidR="006E5C52" w:rsidRPr="00D6288F" w:rsidRDefault="006E5C52" w:rsidP="006E5C52">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5B0AB4D1" w14:textId="77777777" w:rsidR="006E5C52" w:rsidRPr="00D6288F" w:rsidRDefault="006E5C52" w:rsidP="006E5C52">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44C7ACD6" w14:textId="77777777" w:rsidR="006E5C52" w:rsidRDefault="006E5C52" w:rsidP="006E5C52">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3B3E71B2" w14:textId="77777777" w:rsidR="006E5C52" w:rsidRDefault="006E5C52" w:rsidP="006E5C52">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659C9F57" w14:textId="77777777" w:rsidR="006E5C52" w:rsidRPr="00146C9F" w:rsidRDefault="006E5C52" w:rsidP="006E5C52">
      <w:pPr>
        <w:pStyle w:val="Heading4"/>
      </w:pPr>
      <w:r>
        <w:t xml:space="preserve">Police unions are the </w:t>
      </w:r>
      <w:r w:rsidRPr="006A0A25">
        <w:rPr>
          <w:u w:val="single"/>
        </w:rPr>
        <w:t>root cause</w:t>
      </w:r>
      <w:r>
        <w:t xml:space="preserve"> of police brutality </w:t>
      </w:r>
    </w:p>
    <w:p w14:paraId="4499B91A" w14:textId="77777777" w:rsidR="006E5C52" w:rsidRDefault="006E5C52" w:rsidP="006E5C52">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585EF4E2" w14:textId="77777777" w:rsidR="006E5C52" w:rsidRPr="00146C9F" w:rsidRDefault="006E5C52" w:rsidP="006E5C52">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4DE56528" w14:textId="77777777" w:rsidR="006E5C52" w:rsidRPr="00146C9F" w:rsidRDefault="006E5C52" w:rsidP="006E5C52">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74668E50" w14:textId="77777777" w:rsidR="006E5C52" w:rsidRPr="00146C9F" w:rsidRDefault="006E5C52" w:rsidP="006E5C52">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1D6E8AA7" w14:textId="77777777" w:rsidR="006E5C52" w:rsidRPr="005B79A7" w:rsidRDefault="006E5C52" w:rsidP="006E5C52">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34C9D840" w14:textId="77777777" w:rsidR="006E5C52" w:rsidRPr="00146C9F" w:rsidRDefault="006E5C52" w:rsidP="006E5C52">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3E79CFD7" w14:textId="77777777" w:rsidR="006E5C52" w:rsidRPr="005B79A7" w:rsidRDefault="006E5C52" w:rsidP="006E5C52">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6227349C" w14:textId="77777777" w:rsidR="006E5C52" w:rsidRPr="00146C9F" w:rsidRDefault="006E5C52" w:rsidP="006E5C52">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151A25C8" w14:textId="77777777" w:rsidR="006E5C52" w:rsidRPr="00880F5F" w:rsidRDefault="006E5C52" w:rsidP="006E5C52">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27282CB8" w14:textId="77777777" w:rsidR="006E5C52" w:rsidRPr="00880F5F" w:rsidRDefault="006E5C52" w:rsidP="006E5C52">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4B485820" w14:textId="77777777" w:rsidR="006E5C52" w:rsidRPr="00880F5F" w:rsidRDefault="006E5C52" w:rsidP="006E5C52">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w:t>
      </w:r>
      <w:r w:rsidRPr="00F276B4">
        <w:rPr>
          <w:rStyle w:val="StyleUnderline"/>
        </w:rPr>
        <w:t>in the neighborhoods where they occur</w:t>
      </w:r>
      <w:r w:rsidRPr="00B83933">
        <w:rPr>
          <w:rStyle w:val="StyleUnderline"/>
          <w:highlight w:val="green"/>
        </w:rPr>
        <w:t>.</w:t>
      </w:r>
    </w:p>
    <w:p w14:paraId="31698FD4" w14:textId="77777777" w:rsidR="006E5C52" w:rsidRPr="006A0A25" w:rsidRDefault="006E5C52" w:rsidP="006E5C52">
      <w:r w:rsidRPr="006A0A25">
        <w:t>Negative effects on educational performance are driven by the impact on Black and Hispanic students following the killing of an individual who is also part of a minority group.</w:t>
      </w:r>
    </w:p>
    <w:p w14:paraId="39BF8771" w14:textId="77777777" w:rsidR="006E5C52" w:rsidRPr="006A0A25" w:rsidRDefault="006E5C52" w:rsidP="006E5C52">
      <w:r w:rsidRPr="006A0A25">
        <w:t>The Facts:</w:t>
      </w:r>
    </w:p>
    <w:p w14:paraId="03BBC236" w14:textId="77777777" w:rsidR="006E5C52" w:rsidRPr="006A0A25" w:rsidRDefault="006E5C52" w:rsidP="006E5C52">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F276B4">
        <w:rPr>
          <w:rStyle w:val="Emphasis"/>
        </w:rPr>
        <w:t xml:space="preserve">these </w:t>
      </w:r>
      <w:r w:rsidRPr="00B83933">
        <w:rPr>
          <w:rStyle w:val="Emphasis"/>
          <w:highlight w:val="green"/>
        </w:rPr>
        <w:t>incidents disproportionately involve African-Americans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14:paraId="55164205" w14:textId="77777777" w:rsidR="006E5C52" w:rsidRPr="006A0A25" w:rsidRDefault="006E5C52" w:rsidP="006E5C52">
      <w:r w:rsidRPr="006A0A25">
        <w:t>Officers involved in police killings went unprosecuted in nearly all cases. Judicial precedence grants law enforcement officers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one-percent of all officer-involved killings during that period. </w:t>
      </w:r>
    </w:p>
    <w:p w14:paraId="51EFA0B1" w14:textId="77777777" w:rsidR="006E5C52" w:rsidRPr="006A0A25" w:rsidRDefault="006E5C52" w:rsidP="006E5C52">
      <w:r w:rsidRPr="006A0A25">
        <w:t xml:space="preserve">The impacts of police violence can extend beyond the direct victims to nearby high school students. </w:t>
      </w:r>
      <w:r w:rsidRPr="00B83933">
        <w:rPr>
          <w:rStyle w:val="StyleUnderline"/>
          <w:highlight w:val="green"/>
        </w:rPr>
        <w:t>Students who live close to a police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GPA lasting several semesters. The highly localized effect may be due to the fact that more than 80 percent of incidents went unreported in area newspapers. </w:t>
      </w:r>
      <w:r w:rsidRPr="00F276B4">
        <w:rPr>
          <w:rStyle w:val="StyleUnderline"/>
        </w:rPr>
        <w:t xml:space="preserve">Nearby </w:t>
      </w:r>
      <w:r w:rsidRPr="00B83933">
        <w:rPr>
          <w:rStyle w:val="StyleUnderline"/>
          <w:highlight w:val="green"/>
        </w:rPr>
        <w:t>students are</w:t>
      </w:r>
      <w:r w:rsidRPr="00B83933">
        <w:rPr>
          <w:rStyle w:val="StyleUnderline"/>
        </w:rPr>
        <w:t xml:space="preserve"> estimated to be 15% </w:t>
      </w:r>
      <w:r w:rsidRPr="00F276B4">
        <w:rPr>
          <w:rStyle w:val="StyleUnderline"/>
        </w:rPr>
        <w:t xml:space="preserve">more likely to be </w:t>
      </w:r>
      <w:r w:rsidRPr="00B83933">
        <w:rPr>
          <w:rStyle w:val="StyleUnderline"/>
          <w:highlight w:val="green"/>
        </w:rPr>
        <w:t>diagnosed with</w:t>
      </w:r>
      <w:r w:rsidRPr="006A0A25">
        <w:t xml:space="preserve"> emotional disturbance  -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70F48F33" w14:textId="77777777" w:rsidR="006E5C52" w:rsidRPr="006A0A25" w:rsidRDefault="006E5C52" w:rsidP="006E5C52">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71267CC1" w14:textId="77777777" w:rsidR="006E5C52" w:rsidRPr="006A0A25" w:rsidRDefault="006E5C52" w:rsidP="006E5C52">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6C8CE13C" w14:textId="77777777" w:rsidR="006E5C52" w:rsidRPr="00B83933" w:rsidRDefault="006E5C52" w:rsidP="006E5C52">
      <w:pPr>
        <w:rPr>
          <w:rStyle w:val="StyleUnderline"/>
        </w:rPr>
      </w:pPr>
      <w:r w:rsidRPr="00F276B4">
        <w:rPr>
          <w:rStyle w:val="StyleUnderline"/>
        </w:rPr>
        <w:t>The pattern of effects is consistent with longstanding concerns expressed 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F276B4">
        <w:rPr>
          <w:rStyle w:val="StyleUnderline"/>
        </w:rPr>
        <w:t xml:space="preserve">the costs borne </w:t>
      </w:r>
      <w:r w:rsidRPr="00B83933">
        <w:rPr>
          <w:rStyle w:val="StyleUnderline"/>
          <w:highlight w:val="green"/>
        </w:rPr>
        <w:t>by underrepresented groups.</w:t>
      </w:r>
    </w:p>
    <w:p w14:paraId="5091CB18" w14:textId="77777777" w:rsidR="006E5C52" w:rsidRPr="00A355C6" w:rsidRDefault="006E5C52" w:rsidP="006E5C52">
      <w:pPr>
        <w:pStyle w:val="Heading2"/>
      </w:pPr>
      <w:r>
        <w:t>1NC</w:t>
      </w:r>
    </w:p>
    <w:p w14:paraId="04292892" w14:textId="77777777" w:rsidR="006E5C52" w:rsidRPr="00A355C6" w:rsidRDefault="006E5C52" w:rsidP="006E5C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A061C24" w14:textId="77777777" w:rsidR="006E5C52" w:rsidRPr="00064A5B" w:rsidRDefault="006E5C52" w:rsidP="006E5C52">
      <w:pPr>
        <w:pStyle w:val="ListParagraph"/>
        <w:keepNext/>
        <w:keepLines/>
        <w:numPr>
          <w:ilvl w:val="0"/>
          <w:numId w:val="12"/>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7726646" w14:textId="77777777" w:rsidR="006E5C52" w:rsidRPr="00A355C6" w:rsidRDefault="006E5C52" w:rsidP="006E5C5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ACA5310" w14:textId="77777777" w:rsidR="006E5C52" w:rsidRPr="00A355C6" w:rsidRDefault="006E5C52" w:rsidP="006E5C5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EE1592A" w14:textId="77777777" w:rsidR="006E5C52" w:rsidRPr="00064A5B" w:rsidRDefault="006E5C52" w:rsidP="006E5C52">
      <w:pPr>
        <w:pStyle w:val="ListParagraph"/>
        <w:keepNext/>
        <w:keepLines/>
        <w:numPr>
          <w:ilvl w:val="0"/>
          <w:numId w:val="12"/>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 xml:space="preserve">Moreover, </w:t>
      </w:r>
      <w:r w:rsidRPr="00064A5B">
        <w:rPr>
          <w:rFonts w:eastAsiaTheme="majorEastAsia"/>
          <w:b/>
          <w:bCs/>
          <w:i/>
          <w:color w:val="000000" w:themeColor="text1"/>
          <w:sz w:val="26"/>
          <w:szCs w:val="26"/>
        </w:rPr>
        <w:t>only</w:t>
      </w:r>
      <w:r w:rsidRPr="00064A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6267D9F" w14:textId="77777777" w:rsidR="006E5C52" w:rsidRPr="00A355C6" w:rsidRDefault="006E5C52" w:rsidP="006E5C5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DADFCAE" w14:textId="77777777" w:rsidR="006E5C52" w:rsidRPr="00A355C6" w:rsidRDefault="006E5C52" w:rsidP="006E5C5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6C3505D" w14:textId="77777777" w:rsidR="006E5C52" w:rsidRPr="00064A5B" w:rsidRDefault="006E5C52" w:rsidP="006E5C52">
      <w:pPr>
        <w:pStyle w:val="ListParagraph"/>
        <w:keepNext/>
        <w:keepLines/>
        <w:numPr>
          <w:ilvl w:val="0"/>
          <w:numId w:val="12"/>
        </w:numPr>
        <w:spacing w:before="40"/>
        <w:outlineLvl w:val="3"/>
        <w:rPr>
          <w:rFonts w:eastAsia="Yu Gothic Light"/>
          <w:b/>
          <w:bCs/>
          <w:color w:val="000000" w:themeColor="text1"/>
          <w:sz w:val="24"/>
        </w:rPr>
      </w:pPr>
      <w:r w:rsidRPr="00064A5B">
        <w:rPr>
          <w:rFonts w:eastAsia="Yu Gothic Light"/>
          <w:b/>
          <w:bCs/>
          <w:color w:val="000000" w:themeColor="text1"/>
          <w:sz w:val="26"/>
          <w:szCs w:val="26"/>
        </w:rPr>
        <w:t>Moral uncertainty means preventing extinction should be our highest priority.</w:t>
      </w:r>
      <w:r w:rsidRPr="00064A5B">
        <w:rPr>
          <w:rFonts w:eastAsia="Yu Gothic Light"/>
          <w:b/>
          <w:bCs/>
          <w:color w:val="000000" w:themeColor="text1"/>
          <w:szCs w:val="26"/>
        </w:rPr>
        <w:br/>
      </w:r>
      <w:r w:rsidRPr="00064A5B">
        <w:rPr>
          <w:rFonts w:eastAsia="Yu Mincho"/>
          <w:b/>
          <w:color w:val="000000" w:themeColor="text1"/>
          <w:sz w:val="26"/>
        </w:rPr>
        <w:t>Bostrom 12</w:t>
      </w:r>
      <w:r w:rsidRPr="00064A5B">
        <w:rPr>
          <w:rFonts w:eastAsia="Yu Mincho"/>
          <w:color w:val="000000" w:themeColor="text1"/>
          <w:szCs w:val="22"/>
        </w:rPr>
        <w:t xml:space="preserve"> [Nick Bostrom. Faculty of Philosophy &amp; Oxford Martin School University of Oxford. “Existential Risk Prevention as Global Priority.” Global Policy (2012)]</w:t>
      </w:r>
      <w:r w:rsidRPr="00064A5B">
        <w:rPr>
          <w:rFonts w:eastAsia="Yu Mincho"/>
          <w:color w:val="000000" w:themeColor="text1"/>
          <w:szCs w:val="22"/>
        </w:rPr>
        <w:br/>
      </w:r>
      <w:r w:rsidRPr="00064A5B">
        <w:rPr>
          <w:rFonts w:eastAsia="Yu Mincho"/>
          <w:color w:val="000000" w:themeColor="text1"/>
        </w:rPr>
        <w:t>These reflections 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moral uncertainty suggest </w:t>
      </w:r>
      <w:r w:rsidRPr="00064A5B">
        <w:rPr>
          <w:rFonts w:eastAsia="Yu Mincho"/>
          <w:color w:val="000000" w:themeColor="text1"/>
        </w:rPr>
        <w:t>an alternative, complementary way of looking at existential risk; they also suggest a new way of thinking about the ideal of sustainability. Let me elaborate.¶</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present</w:t>
      </w:r>
      <w:r w:rsidRPr="00064A5B">
        <w:rPr>
          <w:rFonts w:eastAsia="Yu Mincho"/>
          <w:b/>
          <w:color w:val="000000" w:themeColor="text1"/>
          <w:sz w:val="24"/>
          <w:u w:val="single"/>
        </w:rPr>
        <w:t xml:space="preserve"> understanding of </w:t>
      </w:r>
      <w:r w:rsidRPr="00064A5B">
        <w:rPr>
          <w:rFonts w:eastAsia="Yu Mincho"/>
          <w:b/>
          <w:color w:val="000000" w:themeColor="text1"/>
          <w:sz w:val="24"/>
          <w:highlight w:val="green"/>
          <w:u w:val="single"/>
        </w:rPr>
        <w:t xml:space="preserve">axiology might </w:t>
      </w:r>
      <w:r w:rsidRPr="00064A5B">
        <w:rPr>
          <w:rFonts w:eastAsia="Yu Mincho"/>
          <w:color w:val="000000" w:themeColor="text1"/>
        </w:rPr>
        <w:t>well</w:t>
      </w:r>
      <w:r w:rsidRPr="00064A5B">
        <w:rPr>
          <w:rFonts w:eastAsia="Yu Mincho"/>
          <w:b/>
          <w:color w:val="000000" w:themeColor="text1"/>
          <w:sz w:val="24"/>
          <w:highlight w:val="green"/>
          <w:u w:val="single"/>
        </w:rPr>
        <w:t xml:space="preserve"> be confused. </w:t>
      </w:r>
      <w:r w:rsidRPr="00064A5B">
        <w:rPr>
          <w:rFonts w:eastAsia="Yu Mincho"/>
          <w:b/>
          <w:color w:val="000000" w:themeColor="text1"/>
          <w:sz w:val="24"/>
          <w:u w:val="single"/>
        </w:rPr>
        <w:t xml:space="preserve">We may not </w:t>
      </w:r>
      <w:r w:rsidRPr="00064A5B">
        <w:rPr>
          <w:rFonts w:eastAsia="Yu Mincho"/>
          <w:color w:val="000000" w:themeColor="text1"/>
        </w:rPr>
        <w:t>now</w:t>
      </w:r>
      <w:r w:rsidRPr="00064A5B">
        <w:rPr>
          <w:rFonts w:eastAsia="Yu Mincho"/>
          <w:b/>
          <w:color w:val="000000" w:themeColor="text1"/>
          <w:sz w:val="24"/>
          <w:u w:val="single"/>
        </w:rPr>
        <w:t xml:space="preserve"> </w:t>
      </w:r>
      <w:r w:rsidRPr="00064A5B">
        <w:rPr>
          <w:rFonts w:eastAsia="Yu Mincho"/>
          <w:color w:val="000000" w:themeColor="text1"/>
        </w:rPr>
        <w:t>know — at least not in concrete detail — what outcomes would count as a big win for humanity; we might not even yet</w:t>
      </w:r>
      <w:r w:rsidRPr="00064A5B">
        <w:rPr>
          <w:rFonts w:eastAsia="Yu Mincho"/>
          <w:b/>
          <w:color w:val="000000" w:themeColor="text1"/>
          <w:sz w:val="24"/>
          <w:u w:val="single"/>
        </w:rPr>
        <w:t xml:space="preserve"> be able to imagine the best ends </w:t>
      </w:r>
      <w:r w:rsidRPr="00064A5B">
        <w:rPr>
          <w:rFonts w:eastAsia="Yu Mincho"/>
          <w:color w:val="000000" w:themeColor="text1"/>
        </w:rPr>
        <w:t>of our journey.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If we are </w:t>
      </w:r>
      <w:r w:rsidRPr="00064A5B">
        <w:rPr>
          <w:rFonts w:eastAsia="Yu Mincho"/>
          <w:color w:val="000000" w:themeColor="text1"/>
        </w:rPr>
        <w:t>indeed</w:t>
      </w:r>
      <w:r w:rsidRPr="00064A5B">
        <w:rPr>
          <w:rFonts w:eastAsia="Yu Mincho"/>
          <w:b/>
          <w:color w:val="000000" w:themeColor="text1"/>
          <w:sz w:val="24"/>
          <w:u w:val="single"/>
        </w:rPr>
        <w:t xml:space="preserve"> </w:t>
      </w:r>
      <w:r w:rsidRPr="00064A5B">
        <w:rPr>
          <w:rFonts w:eastAsia="Yu Mincho"/>
          <w:color w:val="000000" w:themeColor="text1"/>
        </w:rPr>
        <w:t>profoundly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uncertain </w:t>
      </w:r>
      <w:r w:rsidRPr="00064A5B">
        <w:rPr>
          <w:rFonts w:eastAsia="Yu Mincho"/>
          <w:color w:val="000000" w:themeColor="text1"/>
        </w:rPr>
        <w:t>about our ultimate aims,</w:t>
      </w:r>
      <w:r w:rsidRPr="00064A5B">
        <w:rPr>
          <w:rFonts w:eastAsia="Yu Mincho"/>
          <w:b/>
          <w:color w:val="000000" w:themeColor="text1"/>
          <w:sz w:val="24"/>
          <w:u w:val="single"/>
        </w:rPr>
        <w:t xml:space="preserve"> </w:t>
      </w:r>
      <w:r w:rsidRPr="00064A5B">
        <w:rPr>
          <w:rFonts w:eastAsia="Yu Mincho"/>
          <w:color w:val="000000" w:themeColor="text1"/>
        </w:rPr>
        <w:t>then we should recognize 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there is a great</w:t>
      </w:r>
      <w:r w:rsidRPr="00064A5B">
        <w:rPr>
          <w:rFonts w:eastAsia="Yu Mincho"/>
          <w:b/>
          <w:color w:val="000000" w:themeColor="text1"/>
          <w:sz w:val="24"/>
          <w:u w:val="single"/>
        </w:rPr>
        <w:t xml:space="preserve"> </w:t>
      </w:r>
      <w:r w:rsidRPr="00064A5B">
        <w:rPr>
          <w:rFonts w:eastAsia="Yu Mincho"/>
          <w:color w:val="000000" w:themeColor="text1"/>
        </w:rPr>
        <w:t>option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in preserving </w:t>
      </w:r>
      <w:r w:rsidRPr="00064A5B">
        <w:rPr>
          <w:rFonts w:eastAsia="Yu Mincho"/>
          <w:color w:val="000000" w:themeColor="text1"/>
        </w:rPr>
        <w:t>— and ideally improving —</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ability to recognize value and</w:t>
      </w:r>
      <w:r w:rsidRPr="00064A5B">
        <w:rPr>
          <w:rFonts w:eastAsia="Yu Mincho"/>
          <w:color w:val="000000" w:themeColor="text1"/>
          <w:highlight w:val="green"/>
        </w:rPr>
        <w:t xml:space="preserve"> </w:t>
      </w:r>
      <w:r w:rsidRPr="00064A5B">
        <w:rPr>
          <w:rFonts w:eastAsia="Yu Mincho"/>
          <w:color w:val="000000" w:themeColor="text1"/>
        </w:rPr>
        <w:t xml:space="preserve">to </w:t>
      </w:r>
      <w:r w:rsidRPr="00064A5B">
        <w:rPr>
          <w:rFonts w:eastAsia="Yu Mincho"/>
          <w:b/>
          <w:color w:val="000000" w:themeColor="text1"/>
          <w:sz w:val="24"/>
          <w:highlight w:val="green"/>
          <w:u w:val="single"/>
        </w:rPr>
        <w:t xml:space="preserve">steer the future accordingly. Ensuring </w:t>
      </w:r>
      <w:r w:rsidRPr="00064A5B">
        <w:rPr>
          <w:rFonts w:eastAsia="Yu Mincho"/>
          <w:color w:val="000000" w:themeColor="text1"/>
        </w:rPr>
        <w:t>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there will be a future </w:t>
      </w:r>
      <w:r w:rsidRPr="00064A5B">
        <w:rPr>
          <w:rFonts w:eastAsia="Yu Mincho"/>
          <w:color w:val="000000" w:themeColor="text1"/>
        </w:rPr>
        <w:t>version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humanity </w:t>
      </w:r>
      <w:r w:rsidRPr="00064A5B">
        <w:rPr>
          <w:rFonts w:eastAsia="Yu Mincho"/>
          <w:color w:val="000000" w:themeColor="text1"/>
        </w:rPr>
        <w:t>with great powers and a propensity to use them wisely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is </w:t>
      </w:r>
      <w:r w:rsidRPr="00064A5B">
        <w:rPr>
          <w:rFonts w:eastAsia="Yu Mincho"/>
          <w:color w:val="000000" w:themeColor="text1"/>
        </w:rPr>
        <w:t>plausibly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 best way </w:t>
      </w:r>
      <w:r w:rsidRPr="00064A5B">
        <w:rPr>
          <w:rFonts w:eastAsia="Yu Mincho"/>
          <w:color w:val="000000" w:themeColor="text1"/>
        </w:rPr>
        <w:t>available to us</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to increase </w:t>
      </w:r>
      <w:r w:rsidRPr="00064A5B">
        <w:rPr>
          <w:rFonts w:eastAsia="Yu Mincho"/>
          <w:b/>
          <w:color w:val="000000" w:themeColor="text1"/>
          <w:sz w:val="24"/>
          <w:u w:val="single"/>
        </w:rPr>
        <w:t xml:space="preserve">the probability that the </w:t>
      </w:r>
      <w:r w:rsidRPr="00064A5B">
        <w:rPr>
          <w:rFonts w:eastAsia="Yu Mincho"/>
          <w:b/>
          <w:color w:val="000000" w:themeColor="text1"/>
          <w:sz w:val="24"/>
          <w:highlight w:val="green"/>
          <w:u w:val="single"/>
        </w:rPr>
        <w:t xml:space="preserve">future </w:t>
      </w:r>
      <w:r w:rsidRPr="00064A5B">
        <w:rPr>
          <w:rFonts w:eastAsia="Yu Mincho"/>
          <w:b/>
          <w:color w:val="000000" w:themeColor="text1"/>
          <w:sz w:val="24"/>
          <w:u w:val="single"/>
        </w:rPr>
        <w:t xml:space="preserve">will contain </w:t>
      </w:r>
      <w:r w:rsidRPr="00064A5B">
        <w:rPr>
          <w:rFonts w:eastAsia="Yu Mincho"/>
          <w:color w:val="000000" w:themeColor="text1"/>
        </w:rPr>
        <w:t>a lot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w:t>
      </w:r>
      <w:r w:rsidRPr="00064A5B">
        <w:rPr>
          <w:rFonts w:eastAsia="Yu Mincho"/>
          <w:color w:val="000000" w:themeColor="text1"/>
        </w:rPr>
        <w:t>To do this, we must prevent any existential catastrophe</w:t>
      </w:r>
      <w:r w:rsidRPr="00064A5B">
        <w:rPr>
          <w:rFonts w:eastAsia="Yu Mincho"/>
          <w:color w:val="000000" w:themeColor="text1"/>
          <w:sz w:val="24"/>
        </w:rPr>
        <w:t>.</w:t>
      </w:r>
    </w:p>
    <w:p w14:paraId="6DEEDF9E" w14:textId="77777777" w:rsidR="006E5C52" w:rsidRPr="00064A5B" w:rsidRDefault="006E5C52" w:rsidP="006E5C52">
      <w:pPr>
        <w:pStyle w:val="ListParagraph"/>
        <w:keepNext/>
        <w:keepLines/>
        <w:numPr>
          <w:ilvl w:val="0"/>
          <w:numId w:val="12"/>
        </w:numPr>
        <w:spacing w:before="40"/>
        <w:outlineLvl w:val="3"/>
        <w:rPr>
          <w:color w:val="000000" w:themeColor="text1"/>
          <w:sz w:val="26"/>
          <w:szCs w:val="26"/>
          <w:u w:color="1E1E1E"/>
        </w:rPr>
      </w:pPr>
      <w:r w:rsidRPr="00064A5B">
        <w:rPr>
          <w:rFonts w:eastAsiaTheme="majorEastAsia"/>
          <w:b/>
          <w:bCs/>
          <w:color w:val="000000" w:themeColor="text1"/>
          <w:sz w:val="26"/>
          <w:szCs w:val="26"/>
        </w:rPr>
        <w:t>Reducing the risk of extinction is always priority number one. </w:t>
      </w:r>
      <w:r w:rsidRPr="00064A5B">
        <w:rPr>
          <w:rFonts w:eastAsiaTheme="majorEastAsia"/>
          <w:b/>
          <w:bCs/>
          <w:color w:val="000000" w:themeColor="text1"/>
          <w:sz w:val="26"/>
          <w:szCs w:val="26"/>
        </w:rPr>
        <w:br/>
      </w:r>
      <w:r w:rsidRPr="00064A5B">
        <w:rPr>
          <w:b/>
          <w:color w:val="000000" w:themeColor="text1"/>
          <w:sz w:val="26"/>
          <w:szCs w:val="26"/>
        </w:rPr>
        <w:t>Bostrom 12</w:t>
      </w:r>
      <w:r w:rsidRPr="00064A5B">
        <w:rPr>
          <w:color w:val="000000" w:themeColor="text1"/>
        </w:rPr>
        <w:t xml:space="preserve"> [Faculty of Philosophy and Oxford Martin School, University of Oxford.], Existential Risk Prevention as Global Priority.  Forthcoming book (Global Policy). MP. http://www.existenti...org/concept.pdf</w:t>
      </w:r>
      <w:r w:rsidRPr="00064A5B">
        <w:rPr>
          <w:rFonts w:eastAsiaTheme="majorEastAsia"/>
          <w:b/>
          <w:bCs/>
          <w:color w:val="000000" w:themeColor="text1"/>
          <w:sz w:val="26"/>
          <w:szCs w:val="26"/>
        </w:rPr>
        <w:br/>
      </w:r>
      <w:r w:rsidRPr="00064A5B">
        <w:rPr>
          <w:color w:val="000000" w:themeColor="text1"/>
        </w:rPr>
        <w:t>Even if we use the most conservative of these estimates, which entirely ignores the   possibility of space colonization and software minds,</w:t>
      </w:r>
      <w:r w:rsidRPr="00064A5B">
        <w:rPr>
          <w:color w:val="000000" w:themeColor="text1"/>
          <w:sz w:val="26"/>
          <w:szCs w:val="26"/>
        </w:rPr>
        <w:t xml:space="preserve"> </w:t>
      </w:r>
      <w:r w:rsidRPr="00064A5B">
        <w:rPr>
          <w:b/>
          <w:bCs/>
          <w:color w:val="000000" w:themeColor="text1"/>
          <w:sz w:val="24"/>
          <w:u w:val="single"/>
        </w:rPr>
        <w:t xml:space="preserve">we find that the expected loss of an </w:t>
      </w:r>
      <w:r w:rsidRPr="00064A5B">
        <w:rPr>
          <w:b/>
          <w:bCs/>
          <w:color w:val="000000" w:themeColor="text1"/>
          <w:sz w:val="24"/>
          <w:highlight w:val="green"/>
          <w:u w:val="single"/>
        </w:rPr>
        <w:t>existential   catastrophe is greater than</w:t>
      </w:r>
      <w:r w:rsidRPr="00064A5B">
        <w:rPr>
          <w:b/>
          <w:bCs/>
          <w:color w:val="000000" w:themeColor="text1"/>
          <w:sz w:val="24"/>
          <w:u w:val="single"/>
        </w:rPr>
        <w:t xml:space="preserve"> the value of </w:t>
      </w:r>
      <w:r w:rsidRPr="00064A5B">
        <w:rPr>
          <w:b/>
          <w:bCs/>
          <w:color w:val="000000" w:themeColor="text1"/>
          <w:sz w:val="24"/>
          <w:highlight w:val="green"/>
          <w:u w:val="single"/>
        </w:rPr>
        <w:t>10^16 human lives</w:t>
      </w:r>
      <w:r w:rsidRPr="00064A5B">
        <w:rPr>
          <w:color w:val="000000" w:themeColor="text1"/>
          <w:sz w:val="24"/>
          <w:highlight w:val="green"/>
        </w:rPr>
        <w:t>.</w:t>
      </w:r>
      <w:r w:rsidRPr="00064A5B">
        <w:rPr>
          <w:color w:val="000000" w:themeColor="text1"/>
          <w:sz w:val="24"/>
        </w:rPr>
        <w:t xml:space="preserve">  </w:t>
      </w:r>
      <w:r w:rsidRPr="00064A5B">
        <w:rPr>
          <w:b/>
          <w:bCs/>
          <w:color w:val="000000" w:themeColor="text1"/>
          <w:sz w:val="24"/>
          <w:u w:val="single"/>
        </w:rPr>
        <w:t xml:space="preserve">This implies that </w:t>
      </w:r>
      <w:r w:rsidRPr="00064A5B">
        <w:rPr>
          <w:b/>
          <w:bCs/>
          <w:color w:val="000000" w:themeColor="text1"/>
          <w:sz w:val="24"/>
          <w:highlight w:val="green"/>
          <w:u w:val="single"/>
        </w:rPr>
        <w:t xml:space="preserve">the </w:t>
      </w:r>
      <w:r w:rsidRPr="00064A5B">
        <w:rPr>
          <w:b/>
          <w:bCs/>
          <w:color w:val="000000" w:themeColor="text1"/>
          <w:sz w:val="24"/>
          <w:u w:val="single"/>
        </w:rPr>
        <w:t xml:space="preserve">expected </w:t>
      </w:r>
      <w:r w:rsidRPr="00064A5B">
        <w:rPr>
          <w:b/>
          <w:bCs/>
          <w:color w:val="000000" w:themeColor="text1"/>
          <w:sz w:val="24"/>
          <w:highlight w:val="green"/>
          <w:u w:val="single"/>
        </w:rPr>
        <w:t xml:space="preserve">value of   reducing existential risk by </w:t>
      </w:r>
      <w:r w:rsidRPr="00064A5B">
        <w:rPr>
          <w:b/>
          <w:bCs/>
          <w:color w:val="000000" w:themeColor="text1"/>
          <w:sz w:val="24"/>
          <w:u w:val="single"/>
        </w:rPr>
        <w:t xml:space="preserve">a mere </w:t>
      </w:r>
      <w:r w:rsidRPr="00064A5B">
        <w:rPr>
          <w:b/>
          <w:bCs/>
          <w:color w:val="000000" w:themeColor="text1"/>
          <w:sz w:val="24"/>
          <w:highlight w:val="green"/>
          <w:u w:val="single"/>
        </w:rPr>
        <w:t>one millionth of one percentage point is</w:t>
      </w:r>
      <w:r w:rsidRPr="00064A5B">
        <w:rPr>
          <w:b/>
          <w:bCs/>
          <w:color w:val="000000" w:themeColor="text1"/>
          <w:sz w:val="24"/>
          <w:u w:val="single"/>
        </w:rPr>
        <w:t xml:space="preserve"> at least </w:t>
      </w:r>
      <w:r w:rsidRPr="00064A5B">
        <w:rPr>
          <w:b/>
          <w:bCs/>
          <w:color w:val="000000" w:themeColor="text1"/>
          <w:sz w:val="24"/>
          <w:highlight w:val="green"/>
          <w:u w:val="single"/>
        </w:rPr>
        <w:t>a hundred times the   value of a million human lives</w:t>
      </w:r>
      <w:r w:rsidRPr="00064A5B">
        <w:rPr>
          <w:b/>
          <w:bCs/>
          <w:color w:val="000000" w:themeColor="text1"/>
          <w:sz w:val="24"/>
          <w:u w:val="single"/>
        </w:rPr>
        <w:t>.</w:t>
      </w:r>
      <w:r w:rsidRPr="00064A5B">
        <w:rPr>
          <w:color w:val="000000" w:themeColor="text1"/>
          <w:sz w:val="24"/>
        </w:rPr>
        <w:t> </w:t>
      </w:r>
      <w:r w:rsidRPr="00064A5B">
        <w:rPr>
          <w:color w:val="000000" w:themeColor="text1"/>
          <w:sz w:val="26"/>
          <w:szCs w:val="26"/>
        </w:rPr>
        <w:t xml:space="preserve"> </w:t>
      </w:r>
      <w:r w:rsidRPr="00064A5B">
        <w:rPr>
          <w:color w:val="000000" w:themeColor="text1"/>
        </w:rPr>
        <w:t xml:space="preserve">The more technologically comprehensive estimate of 10  54 </w:t>
      </w:r>
      <w:proofErr w:type="spellStart"/>
      <w:r w:rsidRPr="00064A5B">
        <w:rPr>
          <w:color w:val="000000" w:themeColor="text1"/>
        </w:rPr>
        <w:t>humanbrain</w:t>
      </w:r>
      <w:proofErr w:type="spellEnd"/>
      <w:r w:rsidRPr="00064A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64A5B">
        <w:rPr>
          <w:b/>
          <w:bCs/>
          <w:color w:val="000000" w:themeColor="text1"/>
          <w:sz w:val="24"/>
          <w:u w:val="single" w:color="1E1E1E"/>
        </w:rPr>
        <w:t xml:space="preserve">One might consequently argue that </w:t>
      </w:r>
      <w:r w:rsidRPr="00064A5B">
        <w:rPr>
          <w:b/>
          <w:bCs/>
          <w:color w:val="000000" w:themeColor="text1"/>
          <w:sz w:val="24"/>
          <w:highlight w:val="green"/>
          <w:u w:val="single" w:color="1E1E1E"/>
        </w:rPr>
        <w:t>even the tiniest reduction of existential risk has a</w:t>
      </w:r>
      <w:r w:rsidRPr="00064A5B">
        <w:rPr>
          <w:b/>
          <w:bCs/>
          <w:color w:val="000000" w:themeColor="text1"/>
          <w:sz w:val="24"/>
          <w:u w:val="single" w:color="1E1E1E"/>
        </w:rPr>
        <w:t xml:space="preserve">n   expected </w:t>
      </w:r>
      <w:r w:rsidRPr="00064A5B">
        <w:rPr>
          <w:b/>
          <w:bCs/>
          <w:color w:val="000000" w:themeColor="text1"/>
          <w:sz w:val="24"/>
          <w:highlight w:val="green"/>
          <w:u w:val="single" w:color="1E1E1E"/>
        </w:rPr>
        <w:t>value greater than</w:t>
      </w:r>
      <w:r w:rsidRPr="00064A5B">
        <w:rPr>
          <w:b/>
          <w:bCs/>
          <w:color w:val="000000" w:themeColor="text1"/>
          <w:sz w:val="24"/>
          <w:u w:val="single" w:color="1E1E1E"/>
        </w:rPr>
        <w:t xml:space="preserve"> that of</w:t>
      </w:r>
      <w:r w:rsidRPr="00064A5B">
        <w:rPr>
          <w:b/>
          <w:bCs/>
          <w:color w:val="000000" w:themeColor="text1"/>
          <w:sz w:val="24"/>
          <w:highlight w:val="green"/>
          <w:u w:val="single" w:color="1E1E1E"/>
        </w:rPr>
        <w:t xml:space="preserve"> the definite provision of </w:t>
      </w:r>
      <w:r w:rsidRPr="00064A5B">
        <w:rPr>
          <w:b/>
          <w:bCs/>
          <w:color w:val="000000" w:themeColor="text1"/>
          <w:sz w:val="24"/>
          <w:u w:val="single" w:color="1E1E1E"/>
        </w:rPr>
        <w:t xml:space="preserve">any ordinary good, such as the direct   benefit of </w:t>
      </w:r>
      <w:r w:rsidRPr="00064A5B">
        <w:rPr>
          <w:b/>
          <w:bCs/>
          <w:color w:val="000000" w:themeColor="text1"/>
          <w:sz w:val="24"/>
          <w:highlight w:val="green"/>
          <w:u w:val="single" w:color="1E1E1E"/>
        </w:rPr>
        <w:t>saving 1 billion lives</w:t>
      </w:r>
      <w:r w:rsidRPr="00064A5B">
        <w:rPr>
          <w:b/>
          <w:bCs/>
          <w:color w:val="000000" w:themeColor="text1"/>
          <w:sz w:val="26"/>
          <w:szCs w:val="26"/>
          <w:highlight w:val="green"/>
          <w:u w:val="single" w:color="1E1E1E"/>
        </w:rPr>
        <w:t>.</w:t>
      </w:r>
      <w:r w:rsidRPr="00064A5B">
        <w:rPr>
          <w:color w:val="000000" w:themeColor="text1"/>
          <w:sz w:val="26"/>
          <w:szCs w:val="26"/>
          <w:u w:color="1E1E1E"/>
        </w:rPr>
        <w:t xml:space="preserve">  </w:t>
      </w:r>
      <w:r w:rsidRPr="00064A5B">
        <w:rPr>
          <w:color w:val="000000" w:themeColor="text1"/>
        </w:rPr>
        <w:t xml:space="preserve">And, further, that the absolute value of the indirect effect of saving 1  billion lives on the total cumulative amount of existential </w:t>
      </w:r>
      <w:proofErr w:type="spellStart"/>
      <w:r w:rsidRPr="00064A5B">
        <w:rPr>
          <w:color w:val="000000" w:themeColor="text1"/>
        </w:rPr>
        <w:t>riskâ</w:t>
      </w:r>
      <w:proofErr w:type="spellEnd"/>
      <w:r w:rsidRPr="00064A5B">
        <w:rPr>
          <w:color w:val="000000" w:themeColor="text1"/>
        </w:rPr>
        <w:t xml:space="preserve">€”positive or </w:t>
      </w:r>
      <w:proofErr w:type="spellStart"/>
      <w:r w:rsidRPr="00064A5B">
        <w:rPr>
          <w:color w:val="000000" w:themeColor="text1"/>
        </w:rPr>
        <w:t>negativeâ</w:t>
      </w:r>
      <w:proofErr w:type="spellEnd"/>
      <w:r w:rsidRPr="00064A5B">
        <w:rPr>
          <w:color w:val="000000" w:themeColor="text1"/>
        </w:rPr>
        <w:t>€”is almost   certainly larger than the positive value of the direct benefit of such an action.</w:t>
      </w:r>
      <w:r w:rsidRPr="00064A5B">
        <w:rPr>
          <w:color w:val="000000" w:themeColor="text1"/>
          <w:sz w:val="26"/>
          <w:szCs w:val="26"/>
          <w:u w:color="1E1E1E"/>
        </w:rPr>
        <w:t xml:space="preserve">  </w:t>
      </w:r>
    </w:p>
    <w:p w14:paraId="6CAE6ABD" w14:textId="4AD7465A" w:rsidR="00304C9C" w:rsidRPr="00304C9C" w:rsidRDefault="00304C9C" w:rsidP="00304C9C">
      <w:pPr>
        <w:pStyle w:val="Heading3"/>
      </w:pPr>
      <w:r>
        <w:t>1NC</w:t>
      </w:r>
    </w:p>
    <w:p w14:paraId="49051DD1" w14:textId="77777777" w:rsidR="00304C9C" w:rsidRDefault="00304C9C" w:rsidP="00304C9C">
      <w:pPr>
        <w:pStyle w:val="Heading4"/>
      </w:pPr>
      <w:r>
        <w:t>Use a comparative worlds paradigm where the Affirmative must prove the plan is better than the status quo or a competitive policy option.</w:t>
      </w:r>
    </w:p>
    <w:p w14:paraId="6455A52E" w14:textId="77777777" w:rsidR="00304C9C" w:rsidRDefault="00304C9C" w:rsidP="00304C9C"/>
    <w:p w14:paraId="44AEAFC6" w14:textId="77777777" w:rsidR="00304C9C" w:rsidRPr="0009531B" w:rsidRDefault="00304C9C" w:rsidP="00304C9C">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7C9A2581" w14:textId="77777777" w:rsidR="00304C9C" w:rsidRPr="0009531B" w:rsidRDefault="00304C9C" w:rsidP="00304C9C">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09DB941" w14:textId="77777777" w:rsidR="00304C9C" w:rsidRPr="00B554F6" w:rsidRDefault="00304C9C" w:rsidP="00304C9C">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DD8C1F5" w14:textId="77777777" w:rsidR="00304C9C" w:rsidRDefault="00304C9C" w:rsidP="00304C9C">
      <w:pPr>
        <w:pStyle w:val="Heading4"/>
      </w:pPr>
      <w:r>
        <w:t xml:space="preserve">Ought means should </w:t>
      </w:r>
    </w:p>
    <w:p w14:paraId="7F95E1EA" w14:textId="77777777" w:rsidR="00304C9C" w:rsidRPr="00C40336" w:rsidRDefault="00304C9C" w:rsidP="00304C9C">
      <w:r w:rsidRPr="00C40336">
        <w:rPr>
          <w:rStyle w:val="Style13ptBold"/>
        </w:rPr>
        <w:t>Merriam Webster, No Date</w:t>
      </w:r>
      <w:r>
        <w:t xml:space="preserve"> – Merriam Webster’s Learner’s Dictionary, “ought”, </w:t>
      </w:r>
      <w:hyperlink r:id="rId12"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3408CF69" w14:textId="77777777" w:rsidR="00304C9C" w:rsidRDefault="00304C9C" w:rsidP="00304C9C">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5109BD4B" w14:textId="77777777" w:rsidR="00304C9C" w:rsidRPr="00793092" w:rsidRDefault="00304C9C" w:rsidP="00304C9C">
      <w:pPr>
        <w:pStyle w:val="Heading4"/>
      </w:pPr>
      <w:r>
        <w:t>Net benefits:</w:t>
      </w:r>
    </w:p>
    <w:p w14:paraId="7DAFD164" w14:textId="77777777" w:rsidR="00304C9C" w:rsidRDefault="00304C9C" w:rsidP="00304C9C">
      <w:pPr>
        <w:pStyle w:val="Heading4"/>
        <w:numPr>
          <w:ilvl w:val="0"/>
          <w:numId w:val="14"/>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5D00DFCA" w14:textId="77777777" w:rsidR="00304C9C" w:rsidRDefault="00304C9C" w:rsidP="00304C9C">
      <w:pPr>
        <w:pStyle w:val="Heading4"/>
        <w:numPr>
          <w:ilvl w:val="0"/>
          <w:numId w:val="14"/>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04C9B3D8" w14:textId="77777777" w:rsidR="00304C9C" w:rsidRPr="00304C9C" w:rsidRDefault="00304C9C" w:rsidP="00304C9C"/>
    <w:p w14:paraId="19963643" w14:textId="063C4BAE" w:rsidR="00C95485" w:rsidRDefault="00C95485" w:rsidP="00C95485">
      <w:pPr>
        <w:pStyle w:val="Heading2"/>
      </w:pPr>
      <w:r>
        <w:t>Case</w:t>
      </w:r>
    </w:p>
    <w:p w14:paraId="79942F4E" w14:textId="77777777" w:rsidR="00304C9C" w:rsidRPr="00304C9C" w:rsidRDefault="00304C9C" w:rsidP="00304C9C">
      <w:bookmarkStart w:id="0" w:name="_GoBack"/>
      <w:bookmarkEnd w:id="0"/>
    </w:p>
    <w:sectPr w:rsidR="00304C9C" w:rsidRPr="00304C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C422E3"/>
    <w:multiLevelType w:val="hybridMultilevel"/>
    <w:tmpl w:val="ADFE7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5C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D2B"/>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5B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9D2"/>
    <w:rsid w:val="002E6BBC"/>
    <w:rsid w:val="002F1BA9"/>
    <w:rsid w:val="002F6E74"/>
    <w:rsid w:val="00304C9C"/>
    <w:rsid w:val="003106B3"/>
    <w:rsid w:val="0031385D"/>
    <w:rsid w:val="003171AB"/>
    <w:rsid w:val="003223B2"/>
    <w:rsid w:val="00322A67"/>
    <w:rsid w:val="00330E13"/>
    <w:rsid w:val="00335A23"/>
    <w:rsid w:val="00340707"/>
    <w:rsid w:val="00341C61"/>
    <w:rsid w:val="00351841"/>
    <w:rsid w:val="00361F5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C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5C52"/>
    <w:rsid w:val="006E6B88"/>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95485"/>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F5B"/>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44D37"/>
  <w14:defaultImageDpi w14:val="300"/>
  <w15:docId w15:val="{EFB4E538-CCAB-6F4C-B022-1A5BCC68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6E5C52"/>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6E5C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5C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E5C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6E5C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5C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C52"/>
  </w:style>
  <w:style w:type="character" w:customStyle="1" w:styleId="Heading1Char">
    <w:name w:val="Heading 1 Char"/>
    <w:aliases w:val="Pocket Char"/>
    <w:basedOn w:val="DefaultParagraphFont"/>
    <w:link w:val="Heading1"/>
    <w:uiPriority w:val="9"/>
    <w:rsid w:val="006E5C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5C5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E5C5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E5C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5C5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E5C52"/>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E5C52"/>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6E5C5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6E5C52"/>
    <w:rPr>
      <w:color w:val="auto"/>
      <w:u w:val="none"/>
    </w:rPr>
  </w:style>
  <w:style w:type="paragraph" w:styleId="DocumentMap">
    <w:name w:val="Document Map"/>
    <w:basedOn w:val="Normal"/>
    <w:link w:val="DocumentMapChar"/>
    <w:uiPriority w:val="99"/>
    <w:semiHidden/>
    <w:unhideWhenUsed/>
    <w:rsid w:val="006E5C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5C52"/>
    <w:rPr>
      <w:rFonts w:ascii="Lucida Grande" w:hAnsi="Lucida Grande" w:cs="Lucida Grande"/>
    </w:rPr>
  </w:style>
  <w:style w:type="paragraph" w:customStyle="1" w:styleId="Emphasis1">
    <w:name w:val="Emphasis1"/>
    <w:basedOn w:val="Normal"/>
    <w:link w:val="Emphasis"/>
    <w:autoRedefine/>
    <w:uiPriority w:val="7"/>
    <w:qFormat/>
    <w:rsid w:val="006E5C5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6E5C52"/>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No Spacing6"/>
    <w:basedOn w:val="Heading1"/>
    <w:link w:val="Hyperlink"/>
    <w:autoRedefine/>
    <w:uiPriority w:val="99"/>
    <w:qFormat/>
    <w:rsid w:val="006E5C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95485"/>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1"/>
    <w:qFormat/>
    <w:rsid w:val="00C95485"/>
    <w:pPr>
      <w:widowControl w:val="0"/>
      <w:suppressAutoHyphens/>
      <w:spacing w:after="200"/>
      <w:contextualSpacing/>
    </w:pPr>
    <w:rPr>
      <w:rFonts w:asciiTheme="minorHAnsi" w:hAnsiTheme="minorHAnsi"/>
      <w:b/>
      <w:sz w:val="22"/>
      <w:u w:val="single"/>
    </w:rPr>
  </w:style>
  <w:style w:type="paragraph" w:customStyle="1" w:styleId="textbold">
    <w:name w:val="text bold"/>
    <w:basedOn w:val="Normal"/>
    <w:uiPriority w:val="20"/>
    <w:qFormat/>
    <w:rsid w:val="00304C9C"/>
    <w:pPr>
      <w:spacing w:after="0" w:line="240"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arnersdictionary.com/definition/ou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0" Type="http://schemas.openxmlformats.org/officeDocument/2006/relationships/hyperlink" Target="https://www.politico.com/news/magazine/2020/10/14/police-reform-police-unions-qualified-immunity-democratic-party-420122"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2B9BC2-9447-C845-9EE3-4CB891915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5926</Words>
  <Characters>33783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2021-11-21T19:57:00Z</dcterms:created>
  <dcterms:modified xsi:type="dcterms:W3CDTF">2021-11-21T19:57:00Z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