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D180A" w14:textId="57179C50" w:rsidR="00E42E4C" w:rsidRDefault="004F6CBD" w:rsidP="004F6CBD">
      <w:pPr>
        <w:pStyle w:val="Heading1"/>
      </w:pPr>
      <w:r>
        <w:t>1NC v Westwood PM</w:t>
      </w:r>
    </w:p>
    <w:p w14:paraId="56D407E8" w14:textId="77777777" w:rsidR="00CB40B2" w:rsidRDefault="00CB40B2" w:rsidP="00CB40B2">
      <w:pPr>
        <w:pStyle w:val="Heading3"/>
      </w:pPr>
      <w:r>
        <w:t>1</w:t>
      </w:r>
    </w:p>
    <w:p w14:paraId="1F403FD3" w14:textId="77777777" w:rsidR="00CB40B2" w:rsidRDefault="00CB40B2" w:rsidP="00CB40B2">
      <w:pPr>
        <w:pStyle w:val="Heading4"/>
      </w:pPr>
      <w:r>
        <w:t>Commercial</w:t>
      </w:r>
      <w:r w:rsidRPr="007F1455">
        <w:t xml:space="preserve"> space stations</w:t>
      </w:r>
      <w:r>
        <w:t xml:space="preserve"> </w:t>
      </w:r>
      <w:r w:rsidRPr="007F1455">
        <w:t xml:space="preserve">are the future of </w:t>
      </w:r>
      <w:r>
        <w:t>tourism and commerce</w:t>
      </w:r>
      <w:r w:rsidRPr="007F1455">
        <w:t xml:space="preserve">---NASA and </w:t>
      </w:r>
      <w:r>
        <w:t>countries</w:t>
      </w:r>
      <w:r w:rsidRPr="007F1455">
        <w:t xml:space="preserve"> is </w:t>
      </w:r>
      <w:r>
        <w:t>transitioning</w:t>
      </w:r>
      <w:r w:rsidRPr="007F1455">
        <w:t xml:space="preserve"> to private stations. </w:t>
      </w:r>
    </w:p>
    <w:p w14:paraId="7EDD54BF" w14:textId="77777777" w:rsidR="00CB40B2" w:rsidRPr="00F34BEF" w:rsidRDefault="00CB40B2" w:rsidP="00CB40B2">
      <w:r w:rsidRPr="00F34BEF">
        <w:rPr>
          <w:rStyle w:val="Style13ptBold"/>
        </w:rPr>
        <w:t>Frey</w:t>
      </w:r>
      <w:r>
        <w:rPr>
          <w:rStyle w:val="Style13ptBold"/>
        </w:rPr>
        <w:t xml:space="preserve"> 1-6 </w:t>
      </w:r>
      <w:r w:rsidRPr="00F34BEF">
        <w:rPr>
          <w:rStyle w:val="Style13ptBold"/>
          <w:b w:val="0"/>
          <w:sz w:val="20"/>
          <w:szCs w:val="16"/>
        </w:rPr>
        <w:t>(</w:t>
      </w:r>
      <w:r w:rsidRPr="00F34BEF">
        <w:rPr>
          <w:sz w:val="20"/>
          <w:szCs w:val="20"/>
        </w:rPr>
        <w:t>, T., 2022. Private Space Stations: The Future Portals for Private Space Commerce and Tourism. [online] Futurist Speaker. Available at: &lt;https://futuristspeaker.com/future-trends/private-space-stations-the-future-portals-for-private-space-commerce-and-tourism/&gt; [Accessed 30 January 2022].)-rahulpenu</w:t>
      </w:r>
    </w:p>
    <w:p w14:paraId="0C090E17" w14:textId="77777777" w:rsidR="00CB40B2" w:rsidRDefault="00CB40B2" w:rsidP="00CB40B2">
      <w:r w:rsidRPr="00C96AA9">
        <w:rPr>
          <w:highlight w:val="green"/>
          <w:u w:val="single"/>
        </w:rPr>
        <w:t>Private Space Stations</w:t>
      </w:r>
      <w:r w:rsidRPr="001C5AB0">
        <w:t xml:space="preserve">: The </w:t>
      </w:r>
      <w:r w:rsidRPr="00C96AA9">
        <w:rPr>
          <w:highlight w:val="green"/>
          <w:u w:val="single"/>
        </w:rPr>
        <w:t>Future</w:t>
      </w:r>
      <w:r w:rsidRPr="001C5AB0">
        <w:rPr>
          <w:u w:val="single"/>
        </w:rPr>
        <w:t xml:space="preserve"> Portals </w:t>
      </w:r>
      <w:r w:rsidRPr="00C96AA9">
        <w:rPr>
          <w:highlight w:val="green"/>
          <w:u w:val="single"/>
        </w:rPr>
        <w:t>for</w:t>
      </w:r>
      <w:r w:rsidRPr="001C5AB0">
        <w:rPr>
          <w:u w:val="single"/>
        </w:rPr>
        <w:t xml:space="preserve"> Private Space </w:t>
      </w:r>
      <w:r w:rsidRPr="00C96AA9">
        <w:rPr>
          <w:highlight w:val="green"/>
          <w:u w:val="single"/>
        </w:rPr>
        <w:t>Commerce</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Tourism</w:t>
      </w:r>
    </w:p>
    <w:p w14:paraId="526E2EA5" w14:textId="77777777" w:rsidR="00CB40B2" w:rsidRDefault="00CB40B2" w:rsidP="00CB40B2">
      <w:r>
        <w:t xml:space="preserve">The </w:t>
      </w:r>
      <w:r w:rsidRPr="00C96AA9">
        <w:rPr>
          <w:highlight w:val="green"/>
          <w:u w:val="single"/>
        </w:rPr>
        <w:t>future of</w:t>
      </w:r>
      <w:r w:rsidRPr="001C5AB0">
        <w:rPr>
          <w:u w:val="single"/>
        </w:rPr>
        <w:t xml:space="preserve"> space </w:t>
      </w:r>
      <w:r w:rsidRPr="00C96AA9">
        <w:rPr>
          <w:highlight w:val="green"/>
          <w:u w:val="single"/>
        </w:rPr>
        <w:t>r</w:t>
      </w:r>
      <w:r w:rsidRPr="007F1455">
        <w:rPr>
          <w:u w:val="single"/>
        </w:rPr>
        <w:t>esearch</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d</w:t>
      </w:r>
      <w:r w:rsidRPr="001C5AB0">
        <w:rPr>
          <w:u w:val="single"/>
        </w:rPr>
        <w:t xml:space="preserve">evelopment is </w:t>
      </w:r>
      <w:r w:rsidRPr="00C96AA9">
        <w:rPr>
          <w:highlight w:val="green"/>
          <w:u w:val="single"/>
        </w:rPr>
        <w:t>tied to private enterprise</w:t>
      </w:r>
      <w:r>
        <w:t xml:space="preserve"> – </w:t>
      </w:r>
      <w:r w:rsidRPr="00C96AA9">
        <w:rPr>
          <w:highlight w:val="green"/>
          <w:u w:val="single"/>
        </w:rPr>
        <w:t>specifically</w:t>
      </w:r>
      <w:r w:rsidRPr="001C5AB0">
        <w:rPr>
          <w:u w:val="single"/>
        </w:rPr>
        <w:t xml:space="preserve"> private </w:t>
      </w:r>
      <w:r w:rsidRPr="00C96AA9">
        <w:rPr>
          <w:highlight w:val="green"/>
          <w:u w:val="single"/>
        </w:rPr>
        <w:t>space stations</w:t>
      </w:r>
      <w:r>
        <w:t>. Now that government-funded programs have proven basic concepts about getting to and living/working in space, NASA and agencies from other countries will continue to turn many aspects of space station work over to private companies.</w:t>
      </w:r>
    </w:p>
    <w:p w14:paraId="680042CF" w14:textId="77777777" w:rsidR="00CB40B2" w:rsidRPr="001C5AB0" w:rsidRDefault="00CB40B2" w:rsidP="00CB40B2">
      <w:pPr>
        <w:rPr>
          <w:u w:val="single"/>
        </w:rPr>
      </w:pPr>
      <w:r>
        <w:t>The International Space Station (</w:t>
      </w:r>
      <w:r w:rsidRPr="00C96AA9">
        <w:rPr>
          <w:highlight w:val="green"/>
          <w:u w:val="single"/>
        </w:rPr>
        <w:t>ISS</w:t>
      </w:r>
      <w:r>
        <w:t xml:space="preserve">) </w:t>
      </w:r>
      <w:r w:rsidRPr="00C96AA9">
        <w:rPr>
          <w:highlight w:val="green"/>
          <w:u w:val="single"/>
        </w:rPr>
        <w:t>will be unusable</w:t>
      </w:r>
      <w:r w:rsidRPr="001C5AB0">
        <w:rPr>
          <w:u w:val="single"/>
        </w:rPr>
        <w:t xml:space="preserve"> by the end of this decade</w:t>
      </w:r>
      <w:r>
        <w:t xml:space="preserve"> and at that point </w:t>
      </w:r>
      <w:r w:rsidRPr="00C96AA9">
        <w:rPr>
          <w:highlight w:val="green"/>
          <w:u w:val="single"/>
        </w:rPr>
        <w:t>NASA</w:t>
      </w:r>
      <w:r w:rsidRPr="001C5AB0">
        <w:rPr>
          <w:u w:val="single"/>
        </w:rPr>
        <w:t xml:space="preserve"> </w:t>
      </w:r>
      <w:r w:rsidRPr="00C96AA9">
        <w:rPr>
          <w:highlight w:val="green"/>
          <w:u w:val="single"/>
        </w:rPr>
        <w:t>and other countries</w:t>
      </w:r>
      <w:r w:rsidRPr="001C5AB0">
        <w:rPr>
          <w:u w:val="single"/>
        </w:rPr>
        <w:t xml:space="preserve"> </w:t>
      </w:r>
      <w:r w:rsidRPr="00C96AA9">
        <w:rPr>
          <w:highlight w:val="green"/>
          <w:u w:val="single"/>
        </w:rPr>
        <w:t>will resort</w:t>
      </w:r>
      <w:r w:rsidRPr="001C5AB0">
        <w:rPr>
          <w:u w:val="single"/>
        </w:rPr>
        <w:t xml:space="preserve"> </w:t>
      </w:r>
      <w:r w:rsidRPr="00C96AA9">
        <w:rPr>
          <w:highlight w:val="green"/>
          <w:u w:val="single"/>
        </w:rPr>
        <w:t>to</w:t>
      </w:r>
      <w:r w:rsidRPr="001C5AB0">
        <w:rPr>
          <w:u w:val="single"/>
        </w:rPr>
        <w:t xml:space="preserve"> </w:t>
      </w:r>
      <w:r w:rsidRPr="00C96AA9">
        <w:rPr>
          <w:highlight w:val="green"/>
          <w:u w:val="single"/>
        </w:rPr>
        <w:t>renting</w:t>
      </w:r>
      <w:r w:rsidRPr="001C5AB0">
        <w:rPr>
          <w:u w:val="single"/>
        </w:rPr>
        <w:t xml:space="preserve"> </w:t>
      </w:r>
      <w:r w:rsidRPr="00C96AA9">
        <w:rPr>
          <w:highlight w:val="green"/>
          <w:u w:val="single"/>
        </w:rPr>
        <w:t>space on privately</w:t>
      </w:r>
      <w:r w:rsidRPr="001C5AB0">
        <w:rPr>
          <w:u w:val="single"/>
        </w:rPr>
        <w:t xml:space="preserve"> </w:t>
      </w:r>
      <w:r w:rsidRPr="00C96AA9">
        <w:rPr>
          <w:highlight w:val="green"/>
          <w:u w:val="single"/>
        </w:rPr>
        <w:t>owned</w:t>
      </w:r>
      <w:r w:rsidRPr="001C5AB0">
        <w:rPr>
          <w:u w:val="single"/>
        </w:rPr>
        <w:t xml:space="preserve">, </w:t>
      </w:r>
      <w:r w:rsidRPr="00C96AA9">
        <w:rPr>
          <w:highlight w:val="green"/>
          <w:u w:val="single"/>
        </w:rPr>
        <w:t>earth orbiting</w:t>
      </w:r>
      <w:r w:rsidRPr="001C5AB0">
        <w:rPr>
          <w:u w:val="single"/>
        </w:rPr>
        <w:t xml:space="preserve"> </w:t>
      </w:r>
      <w:r w:rsidRPr="00C96AA9">
        <w:rPr>
          <w:highlight w:val="green"/>
          <w:u w:val="single"/>
        </w:rPr>
        <w:t>stations</w:t>
      </w:r>
      <w:r w:rsidRPr="001C5AB0">
        <w:rPr>
          <w:u w:val="single"/>
        </w:rPr>
        <w:t>.</w:t>
      </w:r>
    </w:p>
    <w:p w14:paraId="6D0FFB5A" w14:textId="77777777" w:rsidR="00CB40B2" w:rsidRPr="001C5AB0" w:rsidRDefault="00CB40B2" w:rsidP="00CB40B2">
      <w:pPr>
        <w:rPr>
          <w:u w:val="single"/>
        </w:rPr>
      </w:pPr>
      <w:r w:rsidRPr="00C96AA9">
        <w:rPr>
          <w:highlight w:val="green"/>
          <w:u w:val="single"/>
        </w:rPr>
        <w:t>NASA</w:t>
      </w:r>
      <w:r w:rsidRPr="001C5AB0">
        <w:rPr>
          <w:u w:val="single"/>
        </w:rPr>
        <w:t xml:space="preserve"> is </w:t>
      </w:r>
      <w:r w:rsidRPr="00C96AA9">
        <w:rPr>
          <w:highlight w:val="green"/>
          <w:u w:val="single"/>
        </w:rPr>
        <w:t>hedging its bets</w:t>
      </w:r>
      <w:r w:rsidRPr="001C5AB0">
        <w:rPr>
          <w:u w:val="single"/>
        </w:rPr>
        <w:t xml:space="preserve"> and </w:t>
      </w:r>
      <w:r w:rsidRPr="00C96AA9">
        <w:rPr>
          <w:highlight w:val="green"/>
          <w:u w:val="single"/>
        </w:rPr>
        <w:t>providing</w:t>
      </w:r>
      <w:r w:rsidRPr="001C5AB0">
        <w:rPr>
          <w:u w:val="single"/>
        </w:rPr>
        <w:t xml:space="preserve"> </w:t>
      </w:r>
      <w:r w:rsidRPr="00C96AA9">
        <w:rPr>
          <w:highlight w:val="green"/>
          <w:u w:val="single"/>
        </w:rPr>
        <w:t>grants</w:t>
      </w:r>
      <w:r w:rsidRPr="001C5AB0">
        <w:rPr>
          <w:u w:val="single"/>
        </w:rPr>
        <w:t xml:space="preserve"> </w:t>
      </w:r>
      <w:r w:rsidRPr="00C96AA9">
        <w:rPr>
          <w:highlight w:val="green"/>
          <w:u w:val="single"/>
        </w:rPr>
        <w:t>to</w:t>
      </w:r>
      <w:r w:rsidRPr="001C5AB0">
        <w:rPr>
          <w:u w:val="single"/>
        </w:rPr>
        <w:t xml:space="preserve"> several </w:t>
      </w:r>
      <w:r w:rsidRPr="00C96AA9">
        <w:rPr>
          <w:highlight w:val="green"/>
          <w:u w:val="single"/>
        </w:rPr>
        <w:t>private companies</w:t>
      </w:r>
      <w:r w:rsidRPr="001C5AB0">
        <w:rPr>
          <w:u w:val="single"/>
        </w:rPr>
        <w:t xml:space="preserve"> in hopes of </w:t>
      </w:r>
      <w:r w:rsidRPr="00C96AA9">
        <w:rPr>
          <w:highlight w:val="green"/>
          <w:u w:val="single"/>
        </w:rPr>
        <w:t>jump starting</w:t>
      </w:r>
      <w:r w:rsidRPr="001C5AB0">
        <w:rPr>
          <w:u w:val="single"/>
        </w:rPr>
        <w:t xml:space="preserve"> and </w:t>
      </w:r>
      <w:r w:rsidRPr="00C96AA9">
        <w:rPr>
          <w:highlight w:val="green"/>
          <w:u w:val="single"/>
        </w:rPr>
        <w:t>accelerating</w:t>
      </w:r>
      <w:r w:rsidRPr="001C5AB0">
        <w:rPr>
          <w:u w:val="single"/>
        </w:rPr>
        <w:t xml:space="preserve"> their </w:t>
      </w:r>
      <w:r w:rsidRPr="00C96AA9">
        <w:rPr>
          <w:highlight w:val="green"/>
          <w:u w:val="single"/>
        </w:rPr>
        <w:t>development of private space</w:t>
      </w:r>
      <w:r w:rsidRPr="001C5AB0">
        <w:rPr>
          <w:u w:val="single"/>
        </w:rPr>
        <w:t xml:space="preserve"> </w:t>
      </w:r>
      <w:r w:rsidRPr="00C96AA9">
        <w:rPr>
          <w:highlight w:val="green"/>
          <w:u w:val="single"/>
        </w:rPr>
        <w:t>stations</w:t>
      </w:r>
      <w:r>
        <w:t xml:space="preserve">. </w:t>
      </w:r>
      <w:r w:rsidRPr="007F1455">
        <w:rPr>
          <w:u w:val="single"/>
        </w:rPr>
        <w:t>No</w:t>
      </w:r>
      <w:r w:rsidRPr="001C5AB0">
        <w:rPr>
          <w:u w:val="single"/>
        </w:rPr>
        <w:t xml:space="preserve"> </w:t>
      </w:r>
      <w:r w:rsidRPr="007F1455">
        <w:rPr>
          <w:u w:val="single"/>
        </w:rPr>
        <w:t>doubt</w:t>
      </w:r>
      <w:r w:rsidRPr="001C5AB0">
        <w:rPr>
          <w:u w:val="single"/>
        </w:rPr>
        <w:t xml:space="preserve"> any of </w:t>
      </w:r>
      <w:r w:rsidRPr="007F1455">
        <w:rPr>
          <w:u w:val="single"/>
        </w:rPr>
        <w:t>these companies will be honored</w:t>
      </w:r>
      <w:r w:rsidRPr="001C5AB0">
        <w:rPr>
          <w:u w:val="single"/>
        </w:rPr>
        <w:t xml:space="preserve"> to have NASA as a primary tenant, </w:t>
      </w:r>
      <w:r w:rsidRPr="00C96AA9">
        <w:rPr>
          <w:highlight w:val="green"/>
          <w:u w:val="single"/>
        </w:rPr>
        <w:t>but they’re</w:t>
      </w:r>
      <w:r w:rsidRPr="001C5AB0">
        <w:rPr>
          <w:u w:val="single"/>
        </w:rPr>
        <w:t xml:space="preserve"> </w:t>
      </w:r>
      <w:r w:rsidRPr="00C96AA9">
        <w:rPr>
          <w:highlight w:val="green"/>
          <w:u w:val="single"/>
        </w:rPr>
        <w:t>setting</w:t>
      </w:r>
      <w:r w:rsidRPr="001C5AB0">
        <w:rPr>
          <w:u w:val="single"/>
        </w:rPr>
        <w:t xml:space="preserve"> </w:t>
      </w:r>
      <w:r w:rsidRPr="00C96AA9">
        <w:rPr>
          <w:highlight w:val="green"/>
          <w:u w:val="single"/>
        </w:rPr>
        <w:t>their sights even higher</w:t>
      </w:r>
      <w:r w:rsidRPr="001C5AB0">
        <w:rPr>
          <w:u w:val="single"/>
        </w:rPr>
        <w:t xml:space="preserve"> – literally.</w:t>
      </w:r>
    </w:p>
    <w:p w14:paraId="192AAB13" w14:textId="77777777" w:rsidR="00CB40B2" w:rsidRPr="001C5AB0" w:rsidRDefault="00CB40B2" w:rsidP="00CB40B2">
      <w:pPr>
        <w:rPr>
          <w:u w:val="single"/>
        </w:rPr>
      </w:pPr>
      <w:r w:rsidRPr="001C5AB0">
        <w:rPr>
          <w:u w:val="single"/>
        </w:rPr>
        <w:t xml:space="preserve">Space Flight </w:t>
      </w:r>
      <w:r w:rsidRPr="00C96AA9">
        <w:rPr>
          <w:highlight w:val="green"/>
          <w:u w:val="single"/>
        </w:rPr>
        <w:t>Tourism</w:t>
      </w:r>
      <w:r w:rsidRPr="001C5AB0">
        <w:rPr>
          <w:u w:val="single"/>
        </w:rPr>
        <w:t xml:space="preserve"> Has </w:t>
      </w:r>
      <w:r w:rsidRPr="00C96AA9">
        <w:rPr>
          <w:highlight w:val="green"/>
          <w:u w:val="single"/>
        </w:rPr>
        <w:t>Begun</w:t>
      </w:r>
    </w:p>
    <w:p w14:paraId="14F1C9A7" w14:textId="77777777" w:rsidR="00CB40B2" w:rsidRDefault="00CB40B2" w:rsidP="00CB40B2">
      <w:r>
        <w:t>We’ve already broken the public-private barrier with tourist excursions for low-earth, brief or multi-day orbital flights. The Russians have been making their Soyuz vehicle available for ferrying private citizens to the ISS for more than a decade.</w:t>
      </w:r>
    </w:p>
    <w:p w14:paraId="1AD1C5AA" w14:textId="77777777" w:rsidR="00CB40B2" w:rsidRDefault="00CB40B2" w:rsidP="00CB40B2">
      <w:r>
        <w:t xml:space="preserve">Now, in addition to ferrying crews to the ISS for NASA, </w:t>
      </w:r>
      <w:r w:rsidRPr="00C96AA9">
        <w:rPr>
          <w:highlight w:val="green"/>
          <w:u w:val="single"/>
        </w:rPr>
        <w:t>SpaceX</w:t>
      </w:r>
      <w:r w:rsidRPr="001C5AB0">
        <w:rPr>
          <w:u w:val="single"/>
        </w:rPr>
        <w:t xml:space="preserve"> also is </w:t>
      </w:r>
      <w:r w:rsidRPr="00C96AA9">
        <w:rPr>
          <w:highlight w:val="green"/>
          <w:u w:val="single"/>
        </w:rPr>
        <w:t>using</w:t>
      </w:r>
      <w:r w:rsidRPr="001C5AB0">
        <w:rPr>
          <w:u w:val="single"/>
        </w:rPr>
        <w:t xml:space="preserve"> its </w:t>
      </w:r>
      <w:r w:rsidRPr="00C96AA9">
        <w:rPr>
          <w:highlight w:val="green"/>
          <w:u w:val="single"/>
        </w:rPr>
        <w:t>equipment</w:t>
      </w:r>
      <w:r w:rsidRPr="001C5AB0">
        <w:rPr>
          <w:u w:val="single"/>
        </w:rPr>
        <w:t xml:space="preserve"> to </w:t>
      </w:r>
      <w:r w:rsidRPr="00C96AA9">
        <w:rPr>
          <w:highlight w:val="green"/>
          <w:u w:val="single"/>
        </w:rPr>
        <w:t>provide</w:t>
      </w:r>
      <w:r w:rsidRPr="001C5AB0">
        <w:rPr>
          <w:u w:val="single"/>
        </w:rPr>
        <w:t xml:space="preserve"> </w:t>
      </w:r>
      <w:r w:rsidRPr="00C96AA9">
        <w:rPr>
          <w:highlight w:val="green"/>
          <w:u w:val="single"/>
        </w:rPr>
        <w:t>multi-day</w:t>
      </w:r>
      <w:r w:rsidRPr="001C5AB0">
        <w:rPr>
          <w:u w:val="single"/>
        </w:rPr>
        <w:t xml:space="preserve"> orbital </w:t>
      </w:r>
      <w:r w:rsidRPr="00C96AA9">
        <w:rPr>
          <w:highlight w:val="green"/>
          <w:u w:val="single"/>
        </w:rPr>
        <w:t>flights</w:t>
      </w:r>
      <w:r w:rsidRPr="001C5AB0">
        <w:rPr>
          <w:u w:val="single"/>
        </w:rPr>
        <w:t xml:space="preserve"> for private citizens</w:t>
      </w:r>
      <w:r>
        <w:t>. Late last year, SpaceX hosted four space tourists for a three-day orbiting tour.</w:t>
      </w:r>
    </w:p>
    <w:p w14:paraId="7C98D4DC" w14:textId="77777777" w:rsidR="00CB40B2" w:rsidRPr="001C5AB0" w:rsidRDefault="00CB40B2" w:rsidP="00CB40B2">
      <w:pPr>
        <w:rPr>
          <w:u w:val="single"/>
        </w:rPr>
      </w:pPr>
      <w:r w:rsidRPr="001C5AB0">
        <w:rPr>
          <w:u w:val="single"/>
        </w:rPr>
        <w:t xml:space="preserve">Space </w:t>
      </w:r>
      <w:r w:rsidRPr="00C96AA9">
        <w:rPr>
          <w:highlight w:val="green"/>
          <w:u w:val="single"/>
        </w:rPr>
        <w:t>Destination</w:t>
      </w:r>
      <w:r w:rsidRPr="001C5AB0">
        <w:rPr>
          <w:u w:val="single"/>
        </w:rPr>
        <w:t xml:space="preserve"> </w:t>
      </w:r>
      <w:r w:rsidRPr="00C96AA9">
        <w:rPr>
          <w:highlight w:val="green"/>
          <w:u w:val="single"/>
        </w:rPr>
        <w:t>Tourism</w:t>
      </w:r>
    </w:p>
    <w:p w14:paraId="0E2AEE6A" w14:textId="77777777" w:rsidR="00CB40B2" w:rsidRDefault="00CB40B2" w:rsidP="00CB40B2">
      <w:r>
        <w:t>Axiom Space, one of the companies supported by NASA, is planning to rent out the SpaceX vehicle from Elon Musk’s team to transport company clients to an eight-day literal “around the world” orbital flight cruise aboard the ISS. This represents the second phase of the space tourism industry – to deliver space tourists to orbiting modules and stations. We’re there already of course, but these programs are in their infancy.</w:t>
      </w:r>
    </w:p>
    <w:p w14:paraId="200920F7" w14:textId="77777777" w:rsidR="00CB40B2" w:rsidRPr="001C5AB0" w:rsidRDefault="00CB40B2" w:rsidP="00CB40B2">
      <w:pPr>
        <w:rPr>
          <w:u w:val="single"/>
        </w:rPr>
      </w:pPr>
      <w:r w:rsidRPr="00C96AA9">
        <w:rPr>
          <w:highlight w:val="green"/>
          <w:u w:val="single"/>
        </w:rPr>
        <w:t>When</w:t>
      </w:r>
      <w:r w:rsidRPr="001C5AB0">
        <w:rPr>
          <w:u w:val="single"/>
        </w:rPr>
        <w:t xml:space="preserve"> the </w:t>
      </w:r>
      <w:r w:rsidRPr="00C96AA9">
        <w:rPr>
          <w:highlight w:val="green"/>
          <w:u w:val="single"/>
        </w:rPr>
        <w:t>ISS</w:t>
      </w:r>
      <w:r w:rsidRPr="001C5AB0">
        <w:rPr>
          <w:u w:val="single"/>
        </w:rPr>
        <w:t xml:space="preserve"> </w:t>
      </w:r>
      <w:r w:rsidRPr="00C96AA9">
        <w:rPr>
          <w:highlight w:val="green"/>
          <w:u w:val="single"/>
        </w:rPr>
        <w:t>goes out of commission</w:t>
      </w:r>
      <w:r w:rsidRPr="001C5AB0">
        <w:rPr>
          <w:u w:val="single"/>
        </w:rPr>
        <w:t xml:space="preserve">, </w:t>
      </w:r>
      <w:r w:rsidRPr="00C96AA9">
        <w:rPr>
          <w:highlight w:val="green"/>
          <w:u w:val="single"/>
        </w:rPr>
        <w:t>we’ll</w:t>
      </w:r>
      <w:r w:rsidRPr="001C5AB0">
        <w:rPr>
          <w:u w:val="single"/>
        </w:rPr>
        <w:t xml:space="preserve"> </w:t>
      </w:r>
      <w:r w:rsidRPr="00C96AA9">
        <w:rPr>
          <w:highlight w:val="green"/>
          <w:u w:val="single"/>
        </w:rPr>
        <w:t>see</w:t>
      </w:r>
      <w:r w:rsidRPr="001C5AB0">
        <w:rPr>
          <w:u w:val="single"/>
        </w:rPr>
        <w:t xml:space="preserve"> </w:t>
      </w:r>
      <w:r w:rsidRPr="00C96AA9">
        <w:rPr>
          <w:highlight w:val="green"/>
          <w:u w:val="single"/>
        </w:rPr>
        <w:t>private space stations</w:t>
      </w:r>
      <w:r w:rsidRPr="001C5AB0">
        <w:rPr>
          <w:u w:val="single"/>
        </w:rPr>
        <w:t xml:space="preserve"> </w:t>
      </w:r>
      <w:r w:rsidRPr="00C96AA9">
        <w:rPr>
          <w:highlight w:val="green"/>
          <w:u w:val="single"/>
        </w:rPr>
        <w:t>take</w:t>
      </w:r>
      <w:r w:rsidRPr="001C5AB0">
        <w:rPr>
          <w:u w:val="single"/>
        </w:rPr>
        <w:t xml:space="preserve"> </w:t>
      </w:r>
      <w:r w:rsidRPr="00C96AA9">
        <w:rPr>
          <w:highlight w:val="green"/>
          <w:u w:val="single"/>
        </w:rPr>
        <w:t>up</w:t>
      </w:r>
      <w:r w:rsidRPr="001C5AB0">
        <w:rPr>
          <w:u w:val="single"/>
        </w:rPr>
        <w:t xml:space="preserve"> the </w:t>
      </w:r>
      <w:r w:rsidRPr="00C96AA9">
        <w:rPr>
          <w:highlight w:val="green"/>
          <w:u w:val="single"/>
        </w:rPr>
        <w:t>slack</w:t>
      </w:r>
      <w:r w:rsidRPr="001C5AB0">
        <w:rPr>
          <w:u w:val="single"/>
        </w:rPr>
        <w:t xml:space="preserve"> </w:t>
      </w:r>
      <w:r>
        <w:t xml:space="preserve">– both for NASA’s important work and for wealthy space tourists’ once-in-a-lifetime experiences. </w:t>
      </w:r>
      <w:r w:rsidRPr="00C96AA9">
        <w:rPr>
          <w:highlight w:val="green"/>
          <w:u w:val="single"/>
        </w:rPr>
        <w:t>Axiom</w:t>
      </w:r>
      <w:r w:rsidRPr="001C5AB0">
        <w:rPr>
          <w:u w:val="single"/>
        </w:rPr>
        <w:t xml:space="preserve"> has a </w:t>
      </w:r>
      <w:r w:rsidRPr="00C96AA9">
        <w:rPr>
          <w:highlight w:val="green"/>
          <w:u w:val="single"/>
        </w:rPr>
        <w:t>leg up</w:t>
      </w:r>
      <w:r>
        <w:t xml:space="preserve"> on this venture, as it’s </w:t>
      </w:r>
      <w:r w:rsidRPr="001C5AB0">
        <w:rPr>
          <w:u w:val="single"/>
        </w:rPr>
        <w:t xml:space="preserve">planning to </w:t>
      </w:r>
      <w:r w:rsidRPr="00C96AA9">
        <w:rPr>
          <w:highlight w:val="green"/>
          <w:u w:val="single"/>
        </w:rPr>
        <w:t>attach</w:t>
      </w:r>
      <w:r w:rsidRPr="001C5AB0">
        <w:rPr>
          <w:u w:val="single"/>
        </w:rPr>
        <w:t xml:space="preserve"> a </w:t>
      </w:r>
      <w:r w:rsidRPr="00C96AA9">
        <w:rPr>
          <w:highlight w:val="green"/>
          <w:u w:val="single"/>
        </w:rPr>
        <w:t>module</w:t>
      </w:r>
      <w:r w:rsidRPr="001C5AB0">
        <w:rPr>
          <w:u w:val="single"/>
        </w:rPr>
        <w:t xml:space="preserve"> </w:t>
      </w:r>
      <w:r w:rsidRPr="00C96AA9">
        <w:rPr>
          <w:highlight w:val="green"/>
          <w:u w:val="single"/>
        </w:rPr>
        <w:t>to</w:t>
      </w:r>
      <w:r w:rsidRPr="001C5AB0">
        <w:rPr>
          <w:u w:val="single"/>
        </w:rPr>
        <w:t xml:space="preserve"> the </w:t>
      </w:r>
      <w:r w:rsidRPr="00C96AA9">
        <w:rPr>
          <w:highlight w:val="green"/>
          <w:u w:val="single"/>
        </w:rPr>
        <w:t>ISS</w:t>
      </w:r>
      <w:r w:rsidRPr="001C5AB0">
        <w:rPr>
          <w:u w:val="single"/>
        </w:rPr>
        <w:t xml:space="preserve"> for several </w:t>
      </w:r>
      <w:r w:rsidRPr="00C96AA9">
        <w:rPr>
          <w:highlight w:val="green"/>
          <w:u w:val="single"/>
        </w:rPr>
        <w:t>years</w:t>
      </w:r>
      <w:r w:rsidRPr="001C5AB0">
        <w:rPr>
          <w:u w:val="single"/>
        </w:rPr>
        <w:t xml:space="preserve"> </w:t>
      </w:r>
      <w:r w:rsidRPr="00C96AA9">
        <w:rPr>
          <w:highlight w:val="green"/>
          <w:u w:val="single"/>
        </w:rPr>
        <w:t>before</w:t>
      </w:r>
      <w:r w:rsidRPr="001C5AB0">
        <w:rPr>
          <w:u w:val="single"/>
        </w:rPr>
        <w:t xml:space="preserve"> </w:t>
      </w:r>
      <w:r w:rsidRPr="00C96AA9">
        <w:rPr>
          <w:highlight w:val="green"/>
          <w:u w:val="single"/>
        </w:rPr>
        <w:t>detaching</w:t>
      </w:r>
      <w:r w:rsidRPr="001C5AB0">
        <w:rPr>
          <w:u w:val="single"/>
        </w:rPr>
        <w:t xml:space="preserve"> it </w:t>
      </w:r>
      <w:r w:rsidRPr="00C96AA9">
        <w:rPr>
          <w:highlight w:val="green"/>
          <w:u w:val="single"/>
        </w:rPr>
        <w:t>to form</w:t>
      </w:r>
      <w:r w:rsidRPr="001C5AB0">
        <w:rPr>
          <w:u w:val="single"/>
        </w:rPr>
        <w:t xml:space="preserve"> the basis of </w:t>
      </w:r>
      <w:r w:rsidRPr="00C96AA9">
        <w:rPr>
          <w:highlight w:val="green"/>
          <w:u w:val="single"/>
        </w:rPr>
        <w:t>its own</w:t>
      </w:r>
      <w:r w:rsidRPr="001C5AB0">
        <w:rPr>
          <w:u w:val="single"/>
        </w:rPr>
        <w:t xml:space="preserve"> </w:t>
      </w:r>
      <w:r w:rsidRPr="007F1455">
        <w:rPr>
          <w:u w:val="single"/>
        </w:rPr>
        <w:t>private</w:t>
      </w:r>
      <w:r w:rsidRPr="001C5AB0">
        <w:rPr>
          <w:u w:val="single"/>
        </w:rPr>
        <w:t xml:space="preserve"> </w:t>
      </w:r>
      <w:r w:rsidRPr="00C96AA9">
        <w:rPr>
          <w:highlight w:val="green"/>
          <w:u w:val="single"/>
        </w:rPr>
        <w:t>space</w:t>
      </w:r>
      <w:r w:rsidRPr="001C5AB0">
        <w:rPr>
          <w:u w:val="single"/>
        </w:rPr>
        <w:t xml:space="preserve"> </w:t>
      </w:r>
      <w:r w:rsidRPr="00C96AA9">
        <w:rPr>
          <w:highlight w:val="green"/>
          <w:u w:val="single"/>
        </w:rPr>
        <w:t>station</w:t>
      </w:r>
      <w:r w:rsidRPr="001C5AB0">
        <w:rPr>
          <w:u w:val="single"/>
        </w:rPr>
        <w:t>.</w:t>
      </w:r>
    </w:p>
    <w:p w14:paraId="19427003" w14:textId="77777777" w:rsidR="00CB40B2" w:rsidRDefault="00CB40B2" w:rsidP="00CB40B2">
      <w:r>
        <w:t>Orbital Vacations</w:t>
      </w:r>
    </w:p>
    <w:p w14:paraId="24CFD31F" w14:textId="77777777" w:rsidR="00CB40B2" w:rsidRDefault="00CB40B2" w:rsidP="00CB40B2">
      <w:r>
        <w:t>Over time, space station tourists won’t be content to live even for a few days in a lab-like environment – the kind we’re used to seeing on videos from the ISS.</w:t>
      </w:r>
    </w:p>
    <w:p w14:paraId="53E3104C" w14:textId="77777777" w:rsidR="00CB40B2" w:rsidRDefault="00CB40B2" w:rsidP="00CB40B2">
      <w:r w:rsidRPr="00C96AA9">
        <w:rPr>
          <w:highlight w:val="green"/>
          <w:u w:val="single"/>
        </w:rPr>
        <w:t>Private</w:t>
      </w:r>
      <w:r w:rsidRPr="001C5AB0">
        <w:rPr>
          <w:u w:val="single"/>
        </w:rPr>
        <w:t xml:space="preserve">, </w:t>
      </w:r>
      <w:r w:rsidRPr="00C96AA9">
        <w:rPr>
          <w:highlight w:val="green"/>
          <w:u w:val="single"/>
        </w:rPr>
        <w:t>orbiting space stations will be upgraded</w:t>
      </w:r>
      <w:r>
        <w:t>. They won’t be luxurious at first, but they’ll have slightly upgraded sleeping pods and small common areas for lounging instead of working.</w:t>
      </w:r>
    </w:p>
    <w:p w14:paraId="48F50AC0" w14:textId="77777777" w:rsidR="00CB40B2" w:rsidRPr="007F1455" w:rsidRDefault="00CB40B2" w:rsidP="00CB40B2">
      <w:pPr>
        <w:rPr>
          <w:sz w:val="6"/>
          <w:szCs w:val="6"/>
        </w:rPr>
      </w:pPr>
      <w:r w:rsidRPr="007F1455">
        <w:rPr>
          <w:sz w:val="6"/>
          <w:szCs w:val="6"/>
        </w:rPr>
        <w:t>NASA will still have its labs and astronaut quarters on board. The tourists will need to stay in their own area, although some will want to do more than look out the window for days at a time and will volunteer to participate in research after receiving some on-the-ground training before liftoff.</w:t>
      </w:r>
    </w:p>
    <w:p w14:paraId="7BAA4B1A" w14:textId="77777777" w:rsidR="00CB40B2" w:rsidRPr="007F1455" w:rsidRDefault="00CB40B2" w:rsidP="00CB40B2">
      <w:pPr>
        <w:rPr>
          <w:sz w:val="6"/>
          <w:szCs w:val="6"/>
        </w:rPr>
      </w:pPr>
      <w:r w:rsidRPr="007F1455">
        <w:rPr>
          <w:sz w:val="6"/>
          <w:szCs w:val="6"/>
        </w:rPr>
        <w:t>The Next Frontier</w:t>
      </w:r>
    </w:p>
    <w:p w14:paraId="4F101F1A" w14:textId="77777777" w:rsidR="00CB40B2" w:rsidRPr="007F1455" w:rsidRDefault="00CB40B2" w:rsidP="00CB40B2">
      <w:pPr>
        <w:rPr>
          <w:sz w:val="6"/>
          <w:szCs w:val="6"/>
        </w:rPr>
      </w:pPr>
      <w:r w:rsidRPr="007F1455">
        <w:rPr>
          <w:sz w:val="6"/>
          <w:szCs w:val="6"/>
        </w:rPr>
        <w:t>The next step in the space tourism progression is to break beyond the Earth orbit and place space facilities in other locations – orbiting the Earth’s moon or on the moon itself.</w:t>
      </w:r>
    </w:p>
    <w:p w14:paraId="38860F9F" w14:textId="77777777" w:rsidR="00CB40B2" w:rsidRPr="007F1455" w:rsidRDefault="00CB40B2" w:rsidP="00CB40B2">
      <w:pPr>
        <w:rPr>
          <w:sz w:val="6"/>
          <w:szCs w:val="6"/>
        </w:rPr>
      </w:pPr>
      <w:r w:rsidRPr="007F1455">
        <w:rPr>
          <w:sz w:val="6"/>
          <w:szCs w:val="6"/>
        </w:rPr>
        <w:t>We’ll also see space vacations and research destinations in non-planet orbiting space.</w:t>
      </w:r>
    </w:p>
    <w:p w14:paraId="0A12252D" w14:textId="77777777" w:rsidR="00CB40B2" w:rsidRPr="007F1455" w:rsidRDefault="00CB40B2" w:rsidP="00CB40B2">
      <w:pPr>
        <w:rPr>
          <w:sz w:val="6"/>
          <w:szCs w:val="6"/>
        </w:rPr>
      </w:pPr>
      <w:r w:rsidRPr="007F1455">
        <w:rPr>
          <w:sz w:val="6"/>
          <w:szCs w:val="6"/>
        </w:rPr>
        <w:t>Supporting Space Commerce</w:t>
      </w:r>
    </w:p>
    <w:p w14:paraId="7528DDBA" w14:textId="77777777" w:rsidR="00CB40B2" w:rsidRPr="007F1455" w:rsidRDefault="00CB40B2" w:rsidP="00CB40B2">
      <w:pPr>
        <w:rPr>
          <w:sz w:val="6"/>
          <w:szCs w:val="6"/>
        </w:rPr>
      </w:pPr>
      <w:r w:rsidRPr="007F1455">
        <w:rPr>
          <w:sz w:val="6"/>
          <w:szCs w:val="6"/>
        </w:rPr>
        <w:t>Down the road even further, space workers for commercial ventures will become another category of private citizen astronauts. These workers will be hopping from one private space station to the next as space station entrepreneurs place facilities at ever-more distant waypoints in space. Tasks like asteroid mining will be done by robots, of course, but in some cases, human intervention at the mining location may be needed to keep things progressing. These private space stations will serve as staging areas, regional offices, and warehouses.</w:t>
      </w:r>
    </w:p>
    <w:p w14:paraId="3BCF131E" w14:textId="77777777" w:rsidR="00CB40B2" w:rsidRPr="007F1455" w:rsidRDefault="00CB40B2" w:rsidP="00CB40B2">
      <w:pPr>
        <w:rPr>
          <w:sz w:val="6"/>
          <w:szCs w:val="6"/>
        </w:rPr>
      </w:pPr>
      <w:r w:rsidRPr="007F1455">
        <w:rPr>
          <w:sz w:val="6"/>
          <w:szCs w:val="6"/>
        </w:rPr>
        <w:t>Space Highways</w:t>
      </w:r>
    </w:p>
    <w:p w14:paraId="121D4B21" w14:textId="77777777" w:rsidR="00CB40B2" w:rsidRPr="007F1455" w:rsidRDefault="00CB40B2" w:rsidP="00CB40B2">
      <w:pPr>
        <w:rPr>
          <w:sz w:val="6"/>
          <w:szCs w:val="6"/>
        </w:rPr>
      </w:pPr>
      <w:r w:rsidRPr="007F1455">
        <w:rPr>
          <w:sz w:val="6"/>
          <w:szCs w:val="6"/>
        </w:rPr>
        <w:t>It’s not too hard to imagine that eventually, along well-established routes to commercial areas in space and to other planets, we’ll see the emergence of additional space structures – hardly space “stations” anymore – with specific functions. Passing vehicles will dock to resupply, make deliveries, make repairs, refresh crews and passengers, and provide almost the same variety of services you’d expect to see along a U.S. interstate highway.</w:t>
      </w:r>
    </w:p>
    <w:p w14:paraId="08D7F3AE" w14:textId="77777777" w:rsidR="00CB40B2" w:rsidRPr="007F1455" w:rsidRDefault="00CB40B2" w:rsidP="00CB40B2">
      <w:pPr>
        <w:rPr>
          <w:sz w:val="6"/>
          <w:szCs w:val="6"/>
        </w:rPr>
      </w:pPr>
      <w:r w:rsidRPr="007F1455">
        <w:rPr>
          <w:sz w:val="6"/>
          <w:szCs w:val="6"/>
        </w:rPr>
        <w:t>Even further into the future, we’ll see scheduled flights from earth to the larger space communities and then between those locations, similar to the familiar hub and spoke arrangements used by the world’s airlines today. As we scale these operations, space recreation and tourism will be open to far more of Earth’s citizens.</w:t>
      </w:r>
    </w:p>
    <w:p w14:paraId="5FAC00A6" w14:textId="77777777" w:rsidR="00CB40B2" w:rsidRPr="007F1455" w:rsidRDefault="00CB40B2" w:rsidP="00CB40B2">
      <w:pPr>
        <w:rPr>
          <w:sz w:val="6"/>
          <w:szCs w:val="6"/>
        </w:rPr>
      </w:pPr>
      <w:r w:rsidRPr="007F1455">
        <w:rPr>
          <w:sz w:val="6"/>
          <w:szCs w:val="6"/>
        </w:rPr>
        <w:t>These flights will be even more necessary when people (originally workers on those remote outposts) choose to remain in space-based facilities indefinitely, purchasing or renting accommodations – maybe as retirement destinations.</w:t>
      </w:r>
    </w:p>
    <w:p w14:paraId="64A1C11C" w14:textId="77777777" w:rsidR="00CB40B2" w:rsidRPr="007F1455" w:rsidRDefault="00CB40B2" w:rsidP="00CB40B2">
      <w:pPr>
        <w:rPr>
          <w:sz w:val="6"/>
          <w:szCs w:val="6"/>
        </w:rPr>
      </w:pPr>
      <w:r w:rsidRPr="007F1455">
        <w:rPr>
          <w:sz w:val="6"/>
          <w:szCs w:val="6"/>
        </w:rPr>
        <w:t>Will Space Remain International?</w:t>
      </w:r>
    </w:p>
    <w:p w14:paraId="2C7A4316" w14:textId="77777777" w:rsidR="00CB40B2" w:rsidRPr="007F1455" w:rsidRDefault="00CB40B2" w:rsidP="00CB40B2">
      <w:pPr>
        <w:rPr>
          <w:sz w:val="6"/>
          <w:szCs w:val="6"/>
        </w:rPr>
      </w:pPr>
      <w:r w:rsidRPr="007F1455">
        <w:rPr>
          <w:sz w:val="6"/>
          <w:szCs w:val="6"/>
        </w:rPr>
        <w:t>At this time, the U.S., China, India, Russia, the UK, Japan, the UAE and maybe a few other nations have or conceivably could develop the capability to push into space for tourism or commerce.</w:t>
      </w:r>
    </w:p>
    <w:p w14:paraId="696C7CC1" w14:textId="77777777" w:rsidR="00CB40B2" w:rsidRPr="007F1455" w:rsidRDefault="00CB40B2" w:rsidP="00CB40B2">
      <w:pPr>
        <w:rPr>
          <w:sz w:val="6"/>
          <w:szCs w:val="6"/>
        </w:rPr>
      </w:pPr>
      <w:r w:rsidRPr="007F1455">
        <w:rPr>
          <w:sz w:val="6"/>
          <w:szCs w:val="6"/>
        </w:rPr>
        <w:t>But who owns space? Will we see any borders or territorial claims? Back in 1960, the United Nations determined that space was truly wide open. No country could lay claim to any areas or create any borders.</w:t>
      </w:r>
    </w:p>
    <w:p w14:paraId="01FAE92F" w14:textId="77777777" w:rsidR="00CB40B2" w:rsidRPr="007F1455" w:rsidRDefault="00CB40B2" w:rsidP="00CB40B2">
      <w:pPr>
        <w:rPr>
          <w:sz w:val="6"/>
          <w:szCs w:val="6"/>
        </w:rPr>
      </w:pPr>
      <w:r w:rsidRPr="007F1455">
        <w:rPr>
          <w:sz w:val="6"/>
          <w:szCs w:val="6"/>
        </w:rPr>
        <w:t>Will today and tomorrow’s nations abide by that? This neutrality principle might be tested as structures emerge on the moon and Mars and as we’re able to easily reach areas of space with valuable resource-laden asteroids. We may also come across some entities that come from other parts of the universe who would beg to differ about that jurisdiction of the UN!</w:t>
      </w:r>
    </w:p>
    <w:p w14:paraId="11D06739" w14:textId="77777777" w:rsidR="00CB40B2" w:rsidRPr="007F1455" w:rsidRDefault="00CB40B2" w:rsidP="00CB40B2">
      <w:pPr>
        <w:rPr>
          <w:sz w:val="6"/>
          <w:szCs w:val="6"/>
        </w:rPr>
      </w:pPr>
      <w:r w:rsidRPr="007F1455">
        <w:rPr>
          <w:sz w:val="6"/>
          <w:szCs w:val="6"/>
        </w:rPr>
        <w:t>Baby Steps So Far Are an Exciting Promise of What’s to Come</w:t>
      </w:r>
    </w:p>
    <w:p w14:paraId="0314C390" w14:textId="77777777" w:rsidR="00CB40B2" w:rsidRPr="007F1455" w:rsidRDefault="00CB40B2" w:rsidP="00CB40B2">
      <w:pPr>
        <w:rPr>
          <w:sz w:val="6"/>
          <w:szCs w:val="6"/>
        </w:rPr>
      </w:pPr>
      <w:r w:rsidRPr="007F1455">
        <w:rPr>
          <w:sz w:val="6"/>
          <w:szCs w:val="6"/>
        </w:rPr>
        <w:t>With these kinds of futuristic images in mind, it’s easy to see that what’s happened in the past decade and what will take place in the next few years are important steps, but they’re still just baby steps.</w:t>
      </w:r>
    </w:p>
    <w:p w14:paraId="4E9F2B3A" w14:textId="77777777" w:rsidR="00CB40B2" w:rsidRPr="007F1455" w:rsidRDefault="00CB40B2" w:rsidP="00CB40B2">
      <w:pPr>
        <w:rPr>
          <w:sz w:val="6"/>
          <w:szCs w:val="6"/>
        </w:rPr>
      </w:pPr>
      <w:r w:rsidRPr="007F1455">
        <w:rPr>
          <w:sz w:val="6"/>
          <w:szCs w:val="6"/>
        </w:rPr>
        <w:t>What needs to and will happen, though, is that as more and more tourist space flights occur on private vehicles and more and more private residents spend a few days at a time on the ISS and later the private space stations, people and investors will be convinced that futuristic, recreational space travel and residency is no longer science fiction but a legitimate, future personal and business opportunity. The Jetsons won’t seem as far fetched as they did 60 years ago.</w:t>
      </w:r>
    </w:p>
    <w:p w14:paraId="4B4A2797" w14:textId="77777777" w:rsidR="00CB40B2" w:rsidRPr="007F1455" w:rsidRDefault="00CB40B2" w:rsidP="00CB40B2">
      <w:pPr>
        <w:rPr>
          <w:sz w:val="6"/>
          <w:szCs w:val="6"/>
        </w:rPr>
      </w:pPr>
      <w:r w:rsidRPr="007F1455">
        <w:rPr>
          <w:sz w:val="6"/>
          <w:szCs w:val="6"/>
        </w:rPr>
        <w:t>In 2022, we’ll see a remarkable surge in this direction with more visitors going to space and to the ISS, along with breakthroughs in how to build and integrate structures in space. As long as we don’t see any major catastrophes (unfortunately, they’re almost inevitable and it’s important we keep them in perspective and learn from them when they happen), we’ll see growing confidence in the viability of recreational space travel.</w:t>
      </w:r>
    </w:p>
    <w:p w14:paraId="76DD9C53" w14:textId="77777777" w:rsidR="00CB40B2" w:rsidRDefault="00CB40B2" w:rsidP="00CB40B2">
      <w:pPr>
        <w:rPr>
          <w:sz w:val="6"/>
          <w:szCs w:val="6"/>
        </w:rPr>
      </w:pPr>
      <w:r w:rsidRPr="007F1455">
        <w:rPr>
          <w:sz w:val="6"/>
          <w:szCs w:val="6"/>
        </w:rPr>
        <w:t>Ten years from now, even if you’re not ready to book a hotel stay near Mars, you should buy a ticket for an Earth orbit trip or make reservations for a once-in-a-lifetime space station vacation. That’s where you’re going to see the greatest shows off Earth.</w:t>
      </w:r>
    </w:p>
    <w:p w14:paraId="2EC31F81" w14:textId="77777777" w:rsidR="00CB40B2" w:rsidRDefault="00CB40B2" w:rsidP="00CB40B2">
      <w:pPr>
        <w:rPr>
          <w:sz w:val="6"/>
          <w:szCs w:val="6"/>
        </w:rPr>
      </w:pPr>
    </w:p>
    <w:p w14:paraId="0E9C5B61" w14:textId="77777777" w:rsidR="00CB40B2" w:rsidRDefault="00CB40B2" w:rsidP="00CB40B2">
      <w:pPr>
        <w:pStyle w:val="Heading4"/>
      </w:pPr>
      <w:r>
        <w:t xml:space="preserve">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1F6A3E9B" w14:textId="77777777" w:rsidR="00CB40B2" w:rsidRPr="00541D90" w:rsidRDefault="00CB40B2" w:rsidP="00CB40B2">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9"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49F073C9" w14:textId="77777777" w:rsidR="00CB40B2" w:rsidRPr="00102502" w:rsidRDefault="00CB40B2" w:rsidP="00CB40B2">
      <w:pPr>
        <w:rPr>
          <w:rStyle w:val="StyleUnderline"/>
        </w:rPr>
      </w:pPr>
      <w:r w:rsidRPr="00102502">
        <w:rPr>
          <w:rStyle w:val="StyleUnderline"/>
        </w:rPr>
        <w:t xml:space="preserve">Perhaps </w:t>
      </w:r>
      <w:r w:rsidRPr="009A5833">
        <w:rPr>
          <w:rStyle w:val="Emphasis"/>
        </w:rPr>
        <w:t xml:space="preserve">one day we will see </w:t>
      </w:r>
      <w:r w:rsidRPr="00C96AA9">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C96AA9">
        <w:rPr>
          <w:rStyle w:val="Emphasis"/>
          <w:highlight w:val="green"/>
        </w:rPr>
        <w:t>spend</w:t>
      </w:r>
      <w:r w:rsidRPr="009A5833">
        <w:rPr>
          <w:rStyle w:val="StyleUnderline"/>
        </w:rPr>
        <w:t xml:space="preserve"> a</w:t>
      </w:r>
      <w:r w:rsidRPr="00102502">
        <w:rPr>
          <w:rStyle w:val="StyleUnderline"/>
        </w:rPr>
        <w:t xml:space="preserve"> few weeks or </w:t>
      </w:r>
      <w:r w:rsidRPr="00C96AA9">
        <w:rPr>
          <w:rStyle w:val="Emphasis"/>
          <w:highlight w:val="green"/>
        </w:rPr>
        <w:t>months aboard a space hotel</w:t>
      </w:r>
      <w:r w:rsidRPr="00C96AA9">
        <w:rPr>
          <w:rStyle w:val="StyleUnderline"/>
          <w:highlight w:val="green"/>
        </w:rPr>
        <w:t xml:space="preserve"> </w:t>
      </w:r>
      <w:r w:rsidRPr="00102502">
        <w:rPr>
          <w:rStyle w:val="StyleUnderline"/>
        </w:rPr>
        <w:t xml:space="preserve">in order </w:t>
      </w:r>
      <w:r w:rsidRPr="00C96AA9">
        <w:rPr>
          <w:rStyle w:val="Emphasis"/>
          <w:highlight w:val="green"/>
        </w:rPr>
        <w:t>to study medical interventions</w:t>
      </w:r>
      <w:r w:rsidRPr="00C96AA9">
        <w:rPr>
          <w:rStyle w:val="StyleUnderline"/>
          <w:highlight w:val="green"/>
        </w:rPr>
        <w:t xml:space="preserve"> </w:t>
      </w:r>
      <w:r w:rsidRPr="00102502">
        <w:rPr>
          <w:rStyle w:val="StyleUnderline"/>
        </w:rPr>
        <w:t>that would slow the ageing process on Earth, and to help the human species colonise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C96AA9">
        <w:rPr>
          <w:rStyle w:val="Emphasis"/>
          <w:highlight w:val="green"/>
          <w:bdr w:val="single" w:sz="18" w:space="0" w:color="auto"/>
        </w:rPr>
        <w:t>tech</w:t>
      </w:r>
      <w:r w:rsidRPr="009A5833">
        <w:rPr>
          <w:rStyle w:val="Emphasis"/>
          <w:bdr w:val="single" w:sz="18" w:space="0" w:color="auto"/>
        </w:rPr>
        <w:t xml:space="preserve">nologies that </w:t>
      </w:r>
      <w:r w:rsidRPr="00C96AA9">
        <w:rPr>
          <w:rStyle w:val="Emphasis"/>
          <w:highlight w:val="green"/>
          <w:bdr w:val="single" w:sz="18" w:space="0" w:color="auto"/>
        </w:rPr>
        <w:t>benefit us all.</w:t>
      </w:r>
      <w:r w:rsidRPr="00C96AA9">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C96AA9">
        <w:rPr>
          <w:rStyle w:val="Emphasis"/>
          <w:highlight w:val="green"/>
        </w:rPr>
        <w:t>inhabitable space stations</w:t>
      </w:r>
      <w:r w:rsidRPr="00C96AA9">
        <w:rPr>
          <w:highlight w:val="green"/>
        </w:rPr>
        <w:t xml:space="preserve"> </w:t>
      </w:r>
      <w:r w:rsidRPr="009A5833">
        <w:rPr>
          <w:rStyle w:val="Emphasis"/>
          <w:bdr w:val="single" w:sz="18" w:space="0" w:color="auto"/>
        </w:rPr>
        <w:t xml:space="preserve">that </w:t>
      </w:r>
      <w:r w:rsidRPr="00C96AA9">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C96AA9">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C96AA9">
        <w:rPr>
          <w:rStyle w:val="StyleUnderline"/>
          <w:highlight w:val="green"/>
        </w:rPr>
        <w:t>on</w:t>
      </w:r>
      <w:r w:rsidRPr="00102502">
        <w:rPr>
          <w:rStyle w:val="StyleUnderline"/>
        </w:rPr>
        <w:t xml:space="preserve"> the </w:t>
      </w:r>
      <w:r w:rsidRPr="00C96AA9">
        <w:rPr>
          <w:rStyle w:val="StyleUnderline"/>
          <w:highlight w:val="green"/>
        </w:rPr>
        <w:t>ISS</w:t>
      </w:r>
      <w:r w:rsidRPr="00102502">
        <w:rPr>
          <w:rStyle w:val="StyleUnderline"/>
        </w:rPr>
        <w:t xml:space="preserve"> since the year 2000 </w:t>
      </w:r>
      <w:r w:rsidRPr="00C96AA9">
        <w:rPr>
          <w:rStyle w:val="Emphasis"/>
          <w:highlight w:val="green"/>
        </w:rPr>
        <w:t>in</w:t>
      </w:r>
      <w:r w:rsidRPr="00C96AA9">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C96AA9">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C96AA9">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C96AA9">
        <w:rPr>
          <w:rStyle w:val="Emphasis"/>
          <w:highlight w:val="green"/>
          <w:bdr w:val="single" w:sz="18" w:space="0" w:color="auto"/>
        </w:rPr>
        <w:t>physical science</w:t>
      </w:r>
      <w:r w:rsidRPr="00C96AA9">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C96AA9">
        <w:rPr>
          <w:rStyle w:val="Emphasis"/>
          <w:highlight w:val="green"/>
        </w:rPr>
        <w:t>protein</w:t>
      </w:r>
      <w:r w:rsidRPr="00C96AA9">
        <w:rPr>
          <w:rStyle w:val="StyleUnderline"/>
          <w:highlight w:val="green"/>
        </w:rPr>
        <w:t xml:space="preserve"> </w:t>
      </w:r>
      <w:r w:rsidRPr="00102502">
        <w:rPr>
          <w:rStyle w:val="StyleUnderline"/>
        </w:rPr>
        <w:t xml:space="preserve">crystal </w:t>
      </w:r>
      <w:r w:rsidRPr="00C96AA9">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on the human body, revealing that spaceflight has effects similar to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C96AA9">
        <w:rPr>
          <w:rStyle w:val="Emphasis"/>
          <w:highlight w:val="green"/>
        </w:rPr>
        <w:t>not</w:t>
      </w:r>
      <w:r w:rsidRPr="00C96AA9">
        <w:rPr>
          <w:highlight w:val="green"/>
        </w:rPr>
        <w:t xml:space="preserve"> </w:t>
      </w:r>
      <w:r w:rsidRPr="00C96AA9">
        <w:rPr>
          <w:rStyle w:val="Emphasis"/>
          <w:highlight w:val="green"/>
          <w:bdr w:val="single" w:sz="18" w:space="0" w:color="auto"/>
        </w:rPr>
        <w:t xml:space="preserve">enough humans </w:t>
      </w:r>
      <w:r w:rsidRPr="000E1CCB">
        <w:rPr>
          <w:rStyle w:val="Emphasis"/>
          <w:bdr w:val="single" w:sz="18" w:space="0" w:color="auto"/>
        </w:rPr>
        <w:t xml:space="preserve">currently </w:t>
      </w:r>
      <w:r w:rsidRPr="00C96AA9">
        <w:rPr>
          <w:rStyle w:val="Emphasis"/>
          <w:highlight w:val="green"/>
          <w:bdr w:val="single" w:sz="18" w:space="0" w:color="auto"/>
        </w:rPr>
        <w:t>going to space</w:t>
      </w:r>
      <w:r w:rsidRPr="00C96AA9">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C96AA9">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twins study) or they have to take place over many years. Could </w:t>
      </w:r>
      <w:r w:rsidRPr="000E1CCB">
        <w:rPr>
          <w:rStyle w:val="Emphasis"/>
        </w:rPr>
        <w:t xml:space="preserve">the </w:t>
      </w:r>
      <w:r w:rsidRPr="00C96AA9">
        <w:rPr>
          <w:rStyle w:val="Emphasis"/>
          <w:highlight w:val="green"/>
        </w:rPr>
        <w:t xml:space="preserve">boom in commercial </w:t>
      </w:r>
      <w:r w:rsidRPr="000E1CCB">
        <w:rPr>
          <w:rStyle w:val="Emphasis"/>
        </w:rPr>
        <w:t xml:space="preserve">human </w:t>
      </w:r>
      <w:r w:rsidRPr="00C96AA9">
        <w:rPr>
          <w:rStyle w:val="Emphasis"/>
          <w:highlight w:val="green"/>
        </w:rPr>
        <w:t>spaceflight</w:t>
      </w:r>
      <w:r w:rsidRPr="00C96AA9">
        <w:rPr>
          <w:rStyle w:val="StyleUnderline"/>
          <w:highlight w:val="green"/>
        </w:rPr>
        <w:t xml:space="preserve"> </w:t>
      </w:r>
      <w:r w:rsidRPr="00C96AA9">
        <w:rPr>
          <w:rStyle w:val="Emphasis"/>
          <w:highlight w:val="green"/>
        </w:rPr>
        <w:t>accelerate</w:t>
      </w:r>
      <w:r w:rsidRPr="00C96AA9">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C96AA9">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2896B7B1" w14:textId="77777777" w:rsidR="00CB40B2" w:rsidRDefault="00CB40B2" w:rsidP="00CB40B2">
      <w:pPr>
        <w:pStyle w:val="Heading4"/>
      </w:pPr>
      <w:r>
        <w:t>Physiology key to manage new Diseases.</w:t>
      </w:r>
    </w:p>
    <w:p w14:paraId="3911DAB1" w14:textId="77777777" w:rsidR="00CB40B2" w:rsidRPr="00102502" w:rsidRDefault="00CB40B2" w:rsidP="00CB40B2">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10" w:history="1">
        <w:r w:rsidRPr="00473E10">
          <w:rPr>
            <w:rStyle w:val="Hyperlink"/>
          </w:rPr>
          <w:t>https://ispyphysiology.com/2020/05/21/how-physiologists-are-helping-patients-recover-from-covid-19/</w:t>
        </w:r>
      </w:hyperlink>
      <w:r>
        <w:t xml:space="preserve"> (American Physiology Society)//Elmer </w:t>
      </w:r>
    </w:p>
    <w:p w14:paraId="7CFF8686" w14:textId="77777777" w:rsidR="00CB40B2" w:rsidRPr="000E1CCB" w:rsidRDefault="00CB40B2" w:rsidP="00CB40B2">
      <w:pPr>
        <w:rPr>
          <w:szCs w:val="26"/>
        </w:rPr>
      </w:pPr>
      <w:r w:rsidRPr="000E1CCB">
        <w:rPr>
          <w:rStyle w:val="Emphasis"/>
          <w:szCs w:val="26"/>
        </w:rPr>
        <w:t xml:space="preserve">Understanding </w:t>
      </w:r>
      <w:r w:rsidRPr="00C96AA9">
        <w:rPr>
          <w:rStyle w:val="Emphasis"/>
          <w:szCs w:val="26"/>
          <w:highlight w:val="green"/>
        </w:rPr>
        <w:t xml:space="preserve">Physiology </w:t>
      </w:r>
      <w:r w:rsidRPr="000E1CCB">
        <w:rPr>
          <w:rStyle w:val="Emphasis"/>
          <w:szCs w:val="26"/>
        </w:rPr>
        <w:t xml:space="preserve">Is </w:t>
      </w:r>
      <w:r w:rsidRPr="00C96AA9">
        <w:rPr>
          <w:rStyle w:val="Emphasis"/>
          <w:szCs w:val="26"/>
          <w:highlight w:val="green"/>
        </w:rPr>
        <w:t>Critical to Fighting COVID</w:t>
      </w:r>
      <w:r w:rsidRPr="000E1CCB">
        <w:rPr>
          <w:rStyle w:val="StyleUnderline"/>
          <w:szCs w:val="26"/>
        </w:rPr>
        <w:t xml:space="preserve">-19 For each of the </w:t>
      </w:r>
      <w:r w:rsidRPr="00C96AA9">
        <w:rPr>
          <w:rStyle w:val="Emphasis"/>
          <w:szCs w:val="26"/>
          <w:highlight w:val="green"/>
        </w:rPr>
        <w:t>new treatments and devices</w:t>
      </w:r>
      <w:r w:rsidRPr="00C96AA9">
        <w:rPr>
          <w:rStyle w:val="StyleUnderline"/>
          <w:szCs w:val="26"/>
          <w:highlight w:val="green"/>
        </w:rPr>
        <w:t xml:space="preserve"> </w:t>
      </w:r>
      <w:r w:rsidRPr="000E1CCB">
        <w:rPr>
          <w:rStyle w:val="StyleUnderline"/>
          <w:szCs w:val="26"/>
        </w:rPr>
        <w:t xml:space="preserve">created to combat COVID-19, it is </w:t>
      </w:r>
      <w:r w:rsidRPr="00C96AA9">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C96AA9">
        <w:rPr>
          <w:rStyle w:val="StyleUnderline"/>
          <w:szCs w:val="26"/>
          <w:highlight w:val="green"/>
        </w:rPr>
        <w:t xml:space="preserve">understanding of human physiology is </w:t>
      </w:r>
      <w:r w:rsidRPr="000E1CCB">
        <w:rPr>
          <w:rStyle w:val="StyleUnderline"/>
          <w:szCs w:val="26"/>
        </w:rPr>
        <w:t xml:space="preserve">very </w:t>
      </w:r>
      <w:r w:rsidRPr="00C96AA9">
        <w:rPr>
          <w:rStyle w:val="StyleUnderline"/>
          <w:szCs w:val="26"/>
          <w:highlight w:val="green"/>
        </w:rPr>
        <w:t>important</w:t>
      </w:r>
      <w:r w:rsidRPr="000E1CCB">
        <w:rPr>
          <w:rStyle w:val="StyleUnderline"/>
          <w:szCs w:val="26"/>
        </w:rPr>
        <w:t xml:space="preserve">. For instance, treatment with </w:t>
      </w:r>
      <w:r w:rsidRPr="00C96AA9">
        <w:rPr>
          <w:rStyle w:val="StyleUnderline"/>
          <w:szCs w:val="26"/>
          <w:highlight w:val="green"/>
        </w:rPr>
        <w:t xml:space="preserve">remdesivir can reduce </w:t>
      </w:r>
      <w:r w:rsidRPr="000E1CCB">
        <w:rPr>
          <w:rStyle w:val="StyleUnderline"/>
          <w:szCs w:val="26"/>
        </w:rPr>
        <w:t xml:space="preserve">the amount of the </w:t>
      </w:r>
      <w:r w:rsidRPr="00C96AA9">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C96AA9">
        <w:rPr>
          <w:rStyle w:val="StyleUnderline"/>
          <w:szCs w:val="26"/>
          <w:highlight w:val="green"/>
        </w:rPr>
        <w:t xml:space="preserve">known to damage </w:t>
      </w:r>
      <w:r w:rsidRPr="000E1CCB">
        <w:rPr>
          <w:rStyle w:val="StyleUnderline"/>
          <w:szCs w:val="26"/>
        </w:rPr>
        <w:t xml:space="preserve">the </w:t>
      </w:r>
      <w:r w:rsidRPr="00C96AA9">
        <w:rPr>
          <w:rStyle w:val="StyleUnderline"/>
          <w:szCs w:val="26"/>
          <w:highlight w:val="green"/>
        </w:rPr>
        <w:t>liver and</w:t>
      </w:r>
      <w:r w:rsidRPr="000E1CCB">
        <w:rPr>
          <w:rStyle w:val="StyleUnderline"/>
          <w:szCs w:val="26"/>
        </w:rPr>
        <w:t xml:space="preserve"> the </w:t>
      </w:r>
      <w:r w:rsidRPr="00C96AA9">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C96AA9">
        <w:rPr>
          <w:rStyle w:val="Emphasis"/>
          <w:szCs w:val="26"/>
          <w:highlight w:val="green"/>
        </w:rPr>
        <w:t>new findings</w:t>
      </w:r>
      <w:r w:rsidRPr="00C96AA9">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C96AA9">
        <w:rPr>
          <w:rStyle w:val="Emphasis"/>
          <w:szCs w:val="26"/>
          <w:highlight w:val="green"/>
        </w:rPr>
        <w:t>affects</w:t>
      </w:r>
      <w:r w:rsidRPr="00C96AA9">
        <w:rPr>
          <w:sz w:val="26"/>
          <w:szCs w:val="26"/>
          <w:highlight w:val="green"/>
          <w:u w:val="single"/>
        </w:rPr>
        <w:t xml:space="preserve"> </w:t>
      </w:r>
      <w:r w:rsidRPr="000E1CCB">
        <w:rPr>
          <w:sz w:val="26"/>
          <w:szCs w:val="26"/>
          <w:u w:val="single"/>
        </w:rPr>
        <w:t xml:space="preserve">not only the lungs but also the </w:t>
      </w:r>
      <w:r w:rsidRPr="00C96AA9">
        <w:rPr>
          <w:rStyle w:val="Emphasis"/>
          <w:szCs w:val="26"/>
          <w:highlight w:val="green"/>
        </w:rPr>
        <w:t>brain</w:t>
      </w:r>
      <w:r w:rsidRPr="00C96AA9">
        <w:rPr>
          <w:sz w:val="26"/>
          <w:szCs w:val="26"/>
          <w:highlight w:val="green"/>
          <w:u w:val="single"/>
        </w:rPr>
        <w:t xml:space="preserve">, </w:t>
      </w:r>
      <w:r w:rsidRPr="00C96AA9">
        <w:rPr>
          <w:rStyle w:val="Emphasis"/>
          <w:szCs w:val="26"/>
          <w:highlight w:val="green"/>
        </w:rPr>
        <w:t>kidneys</w:t>
      </w:r>
      <w:r w:rsidRPr="00C96AA9">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C96AA9">
        <w:rPr>
          <w:rStyle w:val="Emphasis"/>
          <w:szCs w:val="26"/>
          <w:highlight w:val="green"/>
        </w:rPr>
        <w:t>consider</w:t>
      </w:r>
      <w:r w:rsidRPr="000E1CCB">
        <w:rPr>
          <w:rStyle w:val="Emphasis"/>
          <w:szCs w:val="26"/>
        </w:rPr>
        <w:t>ation</w:t>
      </w:r>
      <w:r w:rsidRPr="000E1CCB">
        <w:rPr>
          <w:sz w:val="26"/>
          <w:szCs w:val="26"/>
          <w:u w:val="single"/>
        </w:rPr>
        <w:t xml:space="preserve"> </w:t>
      </w:r>
      <w:r w:rsidRPr="00C96AA9">
        <w:rPr>
          <w:rStyle w:val="Emphasis"/>
          <w:szCs w:val="26"/>
          <w:highlight w:val="green"/>
        </w:rPr>
        <w:t>how</w:t>
      </w:r>
      <w:r w:rsidRPr="000E1CCB">
        <w:rPr>
          <w:sz w:val="26"/>
          <w:szCs w:val="26"/>
          <w:u w:val="single"/>
        </w:rPr>
        <w:t xml:space="preserve"> the </w:t>
      </w:r>
      <w:r w:rsidRPr="00C96AA9">
        <w:rPr>
          <w:rStyle w:val="Emphasis"/>
          <w:szCs w:val="26"/>
          <w:highlight w:val="green"/>
        </w:rPr>
        <w:t>different organs</w:t>
      </w:r>
      <w:r w:rsidRPr="00C96AA9">
        <w:rPr>
          <w:sz w:val="26"/>
          <w:szCs w:val="26"/>
          <w:highlight w:val="green"/>
          <w:u w:val="single"/>
        </w:rPr>
        <w:t xml:space="preserve"> </w:t>
      </w:r>
      <w:r w:rsidRPr="000E1CCB">
        <w:rPr>
          <w:sz w:val="26"/>
          <w:szCs w:val="26"/>
          <w:u w:val="single"/>
        </w:rPr>
        <w:t xml:space="preserve">of the body coordinate to </w:t>
      </w:r>
      <w:r w:rsidRPr="00C96AA9">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tissues and cell work together in health and disease is the basis of physiological study</w:t>
      </w:r>
      <w:r w:rsidRPr="000E1CCB">
        <w:rPr>
          <w:szCs w:val="26"/>
        </w:rPr>
        <w:t>. The trouble with finding the best treatment for COVID-19 is that the symptoms are so different from one person to the next. Children seem to be less vulnerable to COVID-19, older people are more vulnerable and some young adults are dying from strokes caused by the coronavirus rather than respiratory issues. As we find out more about how COVID-19 affects the body,</w:t>
      </w:r>
      <w:r w:rsidRPr="000E1CCB">
        <w:rPr>
          <w:sz w:val="26"/>
          <w:szCs w:val="26"/>
          <w:u w:val="single"/>
        </w:rPr>
        <w:t xml:space="preserve"> it is clear that there will be more than one best way to fight it. In my eyes, the </w:t>
      </w:r>
      <w:r w:rsidRPr="00C96AA9">
        <w:rPr>
          <w:rStyle w:val="Emphasis"/>
          <w:szCs w:val="26"/>
          <w:highlight w:val="green"/>
        </w:rPr>
        <w:t>COVID</w:t>
      </w:r>
      <w:r w:rsidRPr="000E1CCB">
        <w:rPr>
          <w:sz w:val="26"/>
          <w:szCs w:val="26"/>
          <w:u w:val="single"/>
        </w:rPr>
        <w:t xml:space="preserve">-19 pandemic has </w:t>
      </w:r>
      <w:r w:rsidRPr="00C96AA9">
        <w:rPr>
          <w:rStyle w:val="Emphasis"/>
          <w:szCs w:val="26"/>
          <w:highlight w:val="green"/>
        </w:rPr>
        <w:t xml:space="preserve">highlighted </w:t>
      </w:r>
      <w:r w:rsidRPr="000E1CCB">
        <w:rPr>
          <w:rStyle w:val="Emphasis"/>
          <w:szCs w:val="26"/>
        </w:rPr>
        <w:t xml:space="preserve">the </w:t>
      </w:r>
      <w:r w:rsidRPr="00C96AA9">
        <w:rPr>
          <w:rStyle w:val="Emphasis"/>
          <w:szCs w:val="26"/>
          <w:highlight w:val="green"/>
        </w:rPr>
        <w:t>value of scientific research</w:t>
      </w:r>
      <w:r w:rsidRPr="00C96AA9">
        <w:rPr>
          <w:sz w:val="26"/>
          <w:szCs w:val="26"/>
          <w:highlight w:val="green"/>
          <w:u w:val="single"/>
        </w:rPr>
        <w:t xml:space="preserve">, </w:t>
      </w:r>
      <w:r w:rsidRPr="00C96AA9">
        <w:rPr>
          <w:rStyle w:val="Emphasis"/>
          <w:szCs w:val="26"/>
          <w:highlight w:val="green"/>
        </w:rPr>
        <w:t>especially</w:t>
      </w:r>
      <w:r w:rsidRPr="00C96AA9">
        <w:rPr>
          <w:sz w:val="26"/>
          <w:szCs w:val="26"/>
          <w:highlight w:val="green"/>
          <w:u w:val="single"/>
        </w:rPr>
        <w:t xml:space="preserve"> </w:t>
      </w:r>
      <w:r w:rsidRPr="00C96AA9">
        <w:rPr>
          <w:rStyle w:val="Emphasis"/>
          <w:szCs w:val="26"/>
          <w:highlight w:val="green"/>
        </w:rPr>
        <w:t>research that helps</w:t>
      </w:r>
      <w:r w:rsidRPr="00C96AA9">
        <w:rPr>
          <w:sz w:val="26"/>
          <w:szCs w:val="26"/>
          <w:highlight w:val="green"/>
          <w:u w:val="single"/>
        </w:rPr>
        <w:t xml:space="preserve"> </w:t>
      </w:r>
      <w:r w:rsidRPr="000E1CCB">
        <w:rPr>
          <w:sz w:val="26"/>
          <w:szCs w:val="26"/>
          <w:u w:val="single"/>
        </w:rPr>
        <w:t xml:space="preserve">us </w:t>
      </w:r>
      <w:r w:rsidRPr="00C96AA9">
        <w:rPr>
          <w:rStyle w:val="Emphasis"/>
          <w:szCs w:val="26"/>
          <w:highlight w:val="green"/>
          <w:bdr w:val="single" w:sz="18" w:space="0" w:color="auto"/>
        </w:rPr>
        <w:t>understand human physiology.</w:t>
      </w:r>
      <w:r w:rsidRPr="00C96AA9">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71D8B4CB" w14:textId="77777777" w:rsidR="00CB40B2" w:rsidRDefault="00CB40B2" w:rsidP="00CB40B2">
      <w:pPr>
        <w:pStyle w:val="Heading4"/>
      </w:pPr>
      <w:r>
        <w:t>Disease causes Extinction.</w:t>
      </w:r>
    </w:p>
    <w:p w14:paraId="219CC22A" w14:textId="77777777" w:rsidR="00CB40B2" w:rsidRDefault="00CB40B2" w:rsidP="00CB40B2">
      <w:r w:rsidRPr="00CD3030">
        <w:rPr>
          <w:rStyle w:val="Style13ptBold"/>
        </w:rPr>
        <w:t>Bar-Yam 16</w:t>
      </w:r>
      <w:r>
        <w:t xml:space="preserve"> </w:t>
      </w:r>
      <w:r w:rsidRPr="00CD3030">
        <w:t xml:space="preserve">Yaneer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MIT)//Elmer</w:t>
      </w:r>
    </w:p>
    <w:p w14:paraId="15D186D3" w14:textId="77777777" w:rsidR="00CB40B2" w:rsidRDefault="00CB40B2" w:rsidP="00CB40B2">
      <w:r w:rsidRPr="003F3175">
        <w:t>Watch as one of the more aggressive—brighter red</w:t>
      </w:r>
      <w:r w:rsidRPr="003F3175">
        <w:rPr>
          <w:rFonts w:ascii="Times New Roman" w:hAnsi="Times New Roman" w:cs="Times New Roman"/>
        </w:rPr>
        <w:t> </w:t>
      </w:r>
      <w:r w:rsidRPr="003F3175">
        <w:rPr>
          <w:rFonts w:cs="Georgia"/>
        </w:rPr>
        <w:t>—</w:t>
      </w:r>
      <w:r w:rsidRPr="003F3175">
        <w:rPr>
          <w:rFonts w:ascii="Times New Roman" w:hAnsi="Times New Roman" w:cs="Times New Roman"/>
        </w:rPr>
        <w:t> </w:t>
      </w:r>
      <w:r w:rsidRPr="003F3175">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3F3175">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3F3175">
        <w:t xml:space="preserve">, </w:t>
      </w:r>
      <w:r w:rsidRPr="0010555D">
        <w:rPr>
          <w:rStyle w:val="StyleUnderline"/>
          <w:sz w:val="24"/>
        </w:rPr>
        <w:t>like adding airplane routes</w:t>
      </w:r>
      <w:r w:rsidRPr="003F3175">
        <w:t xml:space="preserve">, which is being done by real world airlines (Figure 2). </w:t>
      </w:r>
      <w:r w:rsidRPr="0010555D">
        <w:rPr>
          <w:rStyle w:val="StyleUnderline"/>
          <w:sz w:val="24"/>
        </w:rPr>
        <w:t xml:space="preserve">When we introduce long range transportation into the model, the success of more </w:t>
      </w:r>
      <w:r w:rsidRPr="00C96AA9">
        <w:rPr>
          <w:rStyle w:val="StyleUnderline"/>
          <w:sz w:val="24"/>
          <w:highlight w:val="green"/>
        </w:rPr>
        <w:t>aggressive strains</w:t>
      </w:r>
      <w:r w:rsidRPr="0010555D">
        <w:rPr>
          <w:rStyle w:val="StyleUnderline"/>
          <w:sz w:val="24"/>
        </w:rPr>
        <w:t xml:space="preserve"> changes. They can </w:t>
      </w:r>
      <w:r w:rsidRPr="00C96AA9">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C96AA9">
        <w:rPr>
          <w:rStyle w:val="Emphasis"/>
          <w:sz w:val="24"/>
          <w:highlight w:val="green"/>
        </w:rPr>
        <w:t>transportation</w:t>
      </w:r>
      <w:r w:rsidRPr="00C96AA9">
        <w:rPr>
          <w:rStyle w:val="StyleUnderline"/>
          <w:sz w:val="24"/>
          <w:highlight w:val="green"/>
        </w:rPr>
        <w:t xml:space="preserve"> to find new hosts and </w:t>
      </w:r>
      <w:r w:rsidRPr="00C96AA9">
        <w:rPr>
          <w:rStyle w:val="Emphasis"/>
          <w:sz w:val="24"/>
          <w:highlight w:val="green"/>
        </w:rPr>
        <w:t>escape local extinction</w:t>
      </w:r>
      <w:r w:rsidRPr="003F3175">
        <w:t xml:space="preserve">. Figure 3 shows that </w:t>
      </w:r>
      <w:r w:rsidRPr="00C96AA9">
        <w:rPr>
          <w:rStyle w:val="StyleUnderline"/>
          <w:sz w:val="24"/>
          <w:highlight w:val="green"/>
        </w:rPr>
        <w:t>the more</w:t>
      </w:r>
      <w:r w:rsidRPr="0010555D">
        <w:rPr>
          <w:rStyle w:val="StyleUnderline"/>
          <w:sz w:val="24"/>
        </w:rPr>
        <w:t xml:space="preserve"> transportation </w:t>
      </w:r>
      <w:r w:rsidRPr="00C96AA9">
        <w:rPr>
          <w:rStyle w:val="StyleUnderline"/>
          <w:sz w:val="24"/>
          <w:highlight w:val="green"/>
        </w:rPr>
        <w:t>routes</w:t>
      </w:r>
      <w:r w:rsidRPr="0010555D">
        <w:rPr>
          <w:rStyle w:val="StyleUnderline"/>
          <w:sz w:val="24"/>
        </w:rPr>
        <w:t xml:space="preserve"> introduced into the model, </w:t>
      </w:r>
      <w:r w:rsidRPr="00C96AA9">
        <w:rPr>
          <w:rStyle w:val="StyleUnderline"/>
          <w:sz w:val="24"/>
          <w:highlight w:val="green"/>
        </w:rPr>
        <w:t xml:space="preserve">the </w:t>
      </w:r>
      <w:r w:rsidRPr="00C96AA9">
        <w:rPr>
          <w:rStyle w:val="Emphasis"/>
          <w:sz w:val="24"/>
          <w:highlight w:val="green"/>
        </w:rPr>
        <w:t>more</w:t>
      </w:r>
      <w:r w:rsidRPr="0010555D">
        <w:rPr>
          <w:rStyle w:val="Emphasis"/>
          <w:sz w:val="24"/>
        </w:rPr>
        <w:t xml:space="preserve"> higher aggressive </w:t>
      </w:r>
      <w:r w:rsidRPr="00C96AA9">
        <w:rPr>
          <w:rStyle w:val="Emphasis"/>
          <w:sz w:val="24"/>
          <w:highlight w:val="green"/>
        </w:rPr>
        <w:t>pathogens</w:t>
      </w:r>
      <w:r w:rsidRPr="0010555D">
        <w:rPr>
          <w:rStyle w:val="Emphasis"/>
          <w:sz w:val="24"/>
        </w:rPr>
        <w:t xml:space="preserve"> are able to </w:t>
      </w:r>
      <w:r w:rsidRPr="00C96AA9">
        <w:rPr>
          <w:rStyle w:val="Emphasis"/>
          <w:sz w:val="24"/>
          <w:highlight w:val="green"/>
        </w:rPr>
        <w:t>survive and spread</w:t>
      </w:r>
      <w:r w:rsidRPr="003F3175">
        <w:t xml:space="preserve">. </w:t>
      </w:r>
      <w:r w:rsidRPr="0010555D">
        <w:rPr>
          <w:rStyle w:val="StyleUnderline"/>
          <w:sz w:val="24"/>
        </w:rPr>
        <w:t xml:space="preserve">As we add more long range transportation, </w:t>
      </w:r>
      <w:r w:rsidRPr="00C96AA9">
        <w:rPr>
          <w:rStyle w:val="StyleUnderline"/>
          <w:sz w:val="24"/>
          <w:highlight w:val="green"/>
        </w:rPr>
        <w:t>there is a</w:t>
      </w:r>
      <w:r w:rsidRPr="0010555D">
        <w:rPr>
          <w:rStyle w:val="StyleUnderline"/>
          <w:sz w:val="24"/>
        </w:rPr>
        <w:t xml:space="preserve"> critical </w:t>
      </w:r>
      <w:r w:rsidRPr="00C96AA9">
        <w:rPr>
          <w:rStyle w:val="StyleUnderline"/>
          <w:sz w:val="24"/>
          <w:highlight w:val="green"/>
        </w:rPr>
        <w:t>point at which</w:t>
      </w:r>
      <w:r w:rsidRPr="0010555D">
        <w:rPr>
          <w:rStyle w:val="StyleUnderline"/>
          <w:sz w:val="24"/>
        </w:rPr>
        <w:t xml:space="preserve"> pathogens become so aggressive that </w:t>
      </w:r>
      <w:r w:rsidRPr="00C96AA9">
        <w:rPr>
          <w:rStyle w:val="Emphasis"/>
          <w:sz w:val="24"/>
          <w:highlight w:val="green"/>
          <w:bdr w:val="single" w:sz="4" w:space="0" w:color="auto"/>
        </w:rPr>
        <w:t>the entire</w:t>
      </w:r>
      <w:r w:rsidRPr="0010555D">
        <w:rPr>
          <w:rStyle w:val="Emphasis"/>
          <w:sz w:val="24"/>
          <w:bdr w:val="single" w:sz="4" w:space="0" w:color="auto"/>
        </w:rPr>
        <w:t xml:space="preserve"> host </w:t>
      </w:r>
      <w:r w:rsidRPr="00C96AA9">
        <w:rPr>
          <w:rStyle w:val="Emphasis"/>
          <w:sz w:val="24"/>
          <w:highlight w:val="green"/>
          <w:bdr w:val="single" w:sz="4" w:space="0" w:color="auto"/>
        </w:rPr>
        <w:t>population dies</w:t>
      </w:r>
      <w:r w:rsidRPr="003F3175">
        <w:t xml:space="preserve">. </w:t>
      </w:r>
      <w:r w:rsidRPr="0010555D">
        <w:rPr>
          <w:rStyle w:val="StyleUnderline"/>
          <w:sz w:val="24"/>
        </w:rPr>
        <w:t>The pathogens die at the same time, but that is not exactly a consolation to the hosts. We call this</w:t>
      </w:r>
      <w:r w:rsidRPr="003F3175">
        <w:t xml:space="preserve"> the phase </w:t>
      </w:r>
      <w:r w:rsidRPr="0010555D">
        <w:rPr>
          <w:rStyle w:val="StyleUnderline"/>
          <w:sz w:val="24"/>
        </w:rPr>
        <w:t xml:space="preserve">transition to </w:t>
      </w:r>
      <w:r w:rsidRPr="0010555D">
        <w:rPr>
          <w:rStyle w:val="Emphasis"/>
          <w:sz w:val="24"/>
        </w:rPr>
        <w:t>extinction</w:t>
      </w:r>
      <w:r w:rsidRPr="003F3175">
        <w:t xml:space="preserve"> (Figure 4). </w:t>
      </w:r>
      <w:r w:rsidRPr="00C96AA9">
        <w:rPr>
          <w:rStyle w:val="StyleUnderline"/>
          <w:sz w:val="24"/>
          <w:highlight w:val="green"/>
        </w:rPr>
        <w:t>With increasing</w:t>
      </w:r>
      <w:r w:rsidRPr="0010555D">
        <w:rPr>
          <w:rStyle w:val="StyleUnderline"/>
          <w:sz w:val="24"/>
        </w:rPr>
        <w:t xml:space="preserve"> levels of </w:t>
      </w:r>
      <w:r w:rsidRPr="00C96AA9">
        <w:rPr>
          <w:rStyle w:val="StyleUnderline"/>
          <w:sz w:val="24"/>
          <w:highlight w:val="green"/>
        </w:rPr>
        <w:t xml:space="preserve">global transportation, </w:t>
      </w:r>
      <w:r w:rsidRPr="00C96AA9">
        <w:rPr>
          <w:rStyle w:val="Emphasis"/>
          <w:sz w:val="24"/>
          <w:highlight w:val="green"/>
        </w:rPr>
        <w:t>human civilization</w:t>
      </w:r>
      <w:r w:rsidRPr="00C96AA9">
        <w:rPr>
          <w:rStyle w:val="StyleUnderline"/>
          <w:sz w:val="24"/>
          <w:highlight w:val="green"/>
        </w:rPr>
        <w:t xml:space="preserve"> may</w:t>
      </w:r>
      <w:r w:rsidRPr="0010555D">
        <w:rPr>
          <w:rStyle w:val="StyleUnderline"/>
          <w:sz w:val="24"/>
        </w:rPr>
        <w:t xml:space="preserve"> be </w:t>
      </w:r>
      <w:r w:rsidRPr="00C96AA9">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C96AA9">
        <w:rPr>
          <w:rStyle w:val="Emphasis"/>
          <w:sz w:val="24"/>
          <w:highlight w:val="green"/>
        </w:rPr>
        <w:t>a critical threshold</w:t>
      </w:r>
      <w:r w:rsidRPr="0010555D">
        <w:rPr>
          <w:rStyle w:val="StyleUnderline"/>
          <w:sz w:val="24"/>
        </w:rPr>
        <w:t xml:space="preserve">. </w:t>
      </w:r>
      <w:r w:rsidRPr="003F3175">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C96AA9">
        <w:rPr>
          <w:rStyle w:val="StyleUnderline"/>
          <w:sz w:val="24"/>
          <w:highlight w:val="green"/>
        </w:rPr>
        <w:t xml:space="preserve">its </w:t>
      </w:r>
      <w:r w:rsidRPr="00C96AA9">
        <w:rPr>
          <w:rStyle w:val="Emphasis"/>
          <w:sz w:val="24"/>
          <w:highlight w:val="green"/>
        </w:rPr>
        <w:t>suddenness</w:t>
      </w:r>
      <w:r w:rsidRPr="003F3175">
        <w:t xml:space="preserve">. </w:t>
      </w:r>
      <w:r w:rsidRPr="00C96AA9">
        <w:rPr>
          <w:rStyle w:val="StyleUnderline"/>
          <w:sz w:val="24"/>
          <w:highlight w:val="green"/>
        </w:rPr>
        <w:t xml:space="preserve">Even a system that seems stable, </w:t>
      </w:r>
      <w:r w:rsidRPr="00C96AA9">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3F3175">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3F3175">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“superspreaders.”</w:t>
      </w:r>
      <w:r w:rsidRPr="003F3175">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3F3175">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3F3175">
        <w:t>.</w:t>
      </w:r>
    </w:p>
    <w:p w14:paraId="3FD483E0" w14:textId="77777777" w:rsidR="00CB40B2" w:rsidRPr="00CB40B2" w:rsidRDefault="00CB40B2" w:rsidP="00CB40B2"/>
    <w:p w14:paraId="1BC905EF" w14:textId="09F55CF2" w:rsidR="004F6CBD" w:rsidRPr="004F6CBD" w:rsidRDefault="004F6CBD" w:rsidP="004F6CBD">
      <w:pPr>
        <w:pStyle w:val="Heading2"/>
      </w:pPr>
      <w:r>
        <w:t>Case</w:t>
      </w:r>
    </w:p>
    <w:p w14:paraId="68CBD4B0" w14:textId="4F9EC557" w:rsidR="004F6CBD" w:rsidRDefault="004F6CBD" w:rsidP="004F6CBD">
      <w:pPr>
        <w:pStyle w:val="Heading3"/>
      </w:pPr>
      <w:r>
        <w:t>Multilat</w:t>
      </w:r>
    </w:p>
    <w:p w14:paraId="5EF45008" w14:textId="051BB3CD" w:rsidR="002B3BC7" w:rsidRDefault="002B3BC7" w:rsidP="002B3BC7">
      <w:pPr>
        <w:pStyle w:val="Heading4"/>
      </w:pPr>
      <w:r>
        <w:t>1.Presumption – replace is one for one – private companies will circumvent the plan by saying that their space stations aren’t direct ISS replacements</w:t>
      </w:r>
    </w:p>
    <w:p w14:paraId="70D64DE4" w14:textId="77777777" w:rsidR="002B3BC7" w:rsidRPr="004F6CBD" w:rsidRDefault="002B3BC7" w:rsidP="002B3BC7">
      <w:r w:rsidRPr="004F6CBD">
        <w:rPr>
          <w:rStyle w:val="Style13ptBold"/>
        </w:rPr>
        <w:t>Mirr</w:t>
      </w:r>
      <w:r>
        <w:rPr>
          <w:rStyle w:val="Style13ptBold"/>
        </w:rPr>
        <w:t>i</w:t>
      </w:r>
      <w:r w:rsidRPr="004F6CBD">
        <w:rPr>
          <w:rStyle w:val="Style13ptBold"/>
        </w:rPr>
        <w:t>um Webster n.d.</w:t>
      </w:r>
      <w:r>
        <w:t xml:space="preserve"> [(Online dictionary) “</w:t>
      </w:r>
      <w:r w:rsidRPr="004F6CBD">
        <w:t>replace</w:t>
      </w:r>
      <w:r>
        <w:t xml:space="preserve">” mirrium webster, No date. </w:t>
      </w:r>
      <w:hyperlink r:id="rId12" w:history="1">
        <w:r w:rsidRPr="006A6295">
          <w:rPr>
            <w:rStyle w:val="Hyperlink"/>
          </w:rPr>
          <w:t>https://www.merriam-webster.com/dictionary/replace</w:t>
        </w:r>
      </w:hyperlink>
      <w:r>
        <w:t>] RR</w:t>
      </w:r>
    </w:p>
    <w:p w14:paraId="5DAF2417" w14:textId="390F2103" w:rsidR="002B3BC7" w:rsidRDefault="002B3BC7" w:rsidP="00532C5C">
      <w:pPr>
        <w:rPr>
          <w:rStyle w:val="StyleUnderline"/>
        </w:rPr>
      </w:pPr>
      <w:r w:rsidRPr="004F6CBD">
        <w:rPr>
          <w:rStyle w:val="StyleUnderline"/>
          <w:highlight w:val="green"/>
        </w:rPr>
        <w:t xml:space="preserve">to take the place </w:t>
      </w:r>
      <w:r w:rsidRPr="004F6CBD">
        <w:rPr>
          <w:rStyle w:val="StyleUnderline"/>
        </w:rPr>
        <w:t xml:space="preserve">of especially </w:t>
      </w:r>
      <w:r w:rsidRPr="004F6CBD">
        <w:rPr>
          <w:rStyle w:val="StyleUnderline"/>
          <w:highlight w:val="green"/>
        </w:rPr>
        <w:t>as a substitute</w:t>
      </w:r>
      <w:r w:rsidRPr="004F6CBD">
        <w:rPr>
          <w:rStyle w:val="StyleUnderline"/>
        </w:rPr>
        <w:t xml:space="preserve"> or successor</w:t>
      </w:r>
    </w:p>
    <w:p w14:paraId="14723F71" w14:textId="6A21ACC7" w:rsidR="00532C5C" w:rsidRPr="00532C5C" w:rsidRDefault="00532C5C" w:rsidP="00532C5C">
      <w:pPr>
        <w:pStyle w:val="Heading4"/>
      </w:pPr>
      <w:r>
        <w:t xml:space="preserve">2. No p3 link— this assumes other countries investing like england and france, which isn’t the aff. </w:t>
      </w:r>
      <w:bookmarkStart w:id="0" w:name="_GoBack"/>
      <w:bookmarkEnd w:id="0"/>
    </w:p>
    <w:p w14:paraId="23085BDA" w14:textId="77777777" w:rsidR="002B3BC7" w:rsidRDefault="002B3BC7" w:rsidP="002B3BC7">
      <w:pPr>
        <w:pStyle w:val="Heading4"/>
      </w:pPr>
      <w:r>
        <w:t>3.No internal link to multilat – their evidence isn’t reverse causal – even if space station has historically enabled multilat, no reason why its absence would break relations between countries</w:t>
      </w:r>
    </w:p>
    <w:p w14:paraId="19057426" w14:textId="3C351047" w:rsidR="002B3BC7" w:rsidRDefault="002B3BC7" w:rsidP="002B3BC7">
      <w:pPr>
        <w:pStyle w:val="Heading4"/>
      </w:pPr>
      <w:r>
        <w:t>4.Space militarization is happening now – 1AC Cronk and Elvevold prove decades of cooperation over the ISS haven’t been able to deter Chinese and Russian counterspace capabilities – they don’t solve</w:t>
      </w:r>
    </w:p>
    <w:p w14:paraId="52DD2434" w14:textId="27CDB759" w:rsidR="009204B6" w:rsidRDefault="009204B6" w:rsidP="009204B6">
      <w:pPr>
        <w:pStyle w:val="Heading4"/>
      </w:pPr>
      <w:r>
        <w:t xml:space="preserve">5. Uniqueness for space militarization </w:t>
      </w:r>
      <w:r>
        <w:rPr>
          <w:u w:val="single"/>
        </w:rPr>
        <w:t>definitely</w:t>
      </w:r>
      <w:r>
        <w:t xml:space="preserve"> overwhelms the link  – 1AC Mason proves space coop is impossible – inserted in yellow – international talks have accomplished zero and the aff does nothing to demilitarize space – make them explain why the aff is different</w:t>
      </w:r>
    </w:p>
    <w:p w14:paraId="5ABE5559" w14:textId="4AD9D3A5" w:rsidR="009204B6" w:rsidRPr="009204B6" w:rsidRDefault="009204B6" w:rsidP="009204B6">
      <w:r w:rsidRPr="00357164">
        <w:rPr>
          <w:rStyle w:val="Emphasis"/>
          <w:highlight w:val="yellow"/>
        </w:rPr>
        <w:t>Could space be demilitarised? Not a chance</w:t>
      </w:r>
      <w:r w:rsidRPr="00E72D02">
        <w:t xml:space="preserve">, say the experts, who point out that – </w:t>
      </w:r>
      <w:r w:rsidRPr="00357164">
        <w:rPr>
          <w:highlight w:val="yellow"/>
        </w:rPr>
        <w:t xml:space="preserve">in contrast to the space exploration of the popular imagination, where it is still seen as a benign, trans-national endeavour – </w:t>
      </w:r>
      <w:r w:rsidRPr="00357164">
        <w:rPr>
          <w:rStyle w:val="Emphasis"/>
          <w:highlight w:val="yellow"/>
        </w:rPr>
        <w:t>the entire history of space technology, from the Nazi V2 rocket to the recent Russian anti-satellite strike, has been driven by the military.</w:t>
      </w:r>
      <w:r w:rsidRPr="00E72D02">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357164">
        <w:rPr>
          <w:rStyle w:val="Emphasis"/>
          <w:highlight w:val="yellow"/>
        </w:rPr>
        <w:t>. But there is almost no such framework for regulating the space arms race, or for achieving basic transparency about who’s doing what, still 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t xml:space="preserve"> In truth the US-Russia space dialogue, a hangover from the Cold War, is a long way from the </w:t>
      </w:r>
      <w:r w:rsidRPr="00E72D02">
        <w:rPr>
          <w:rStyle w:val="Emphasis"/>
          <w:highlight w:val="green"/>
        </w:rPr>
        <w:t>multilateral</w:t>
      </w:r>
      <w:r w:rsidRPr="00E72D02">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D328B0">
        <w:rPr>
          <w:highlight w:val="yellow"/>
        </w:rPr>
        <w:t xml:space="preserve">Lacking any formal international treaty beyond the anti-nuclear one, </w:t>
      </w:r>
      <w:r w:rsidRPr="00D328B0">
        <w:rPr>
          <w:rStyle w:val="Emphasis"/>
          <w:highlight w:val="yellow"/>
        </w:rPr>
        <w:t>space has, in effect, become a demonstration zone for geopolitical realism.</w:t>
      </w:r>
      <w:r w:rsidRPr="00E72D02">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t>. And, to an extent, haltingly, it has done so, promoting the first real debate at the UN over a new space treaty.</w:t>
      </w:r>
    </w:p>
    <w:p w14:paraId="4681C279" w14:textId="13BE27C2" w:rsidR="00225E49" w:rsidRPr="00225E49" w:rsidRDefault="00EB0A07" w:rsidP="00225E49">
      <w:pPr>
        <w:pStyle w:val="Heading4"/>
      </w:pPr>
      <w:r>
        <w:t xml:space="preserve">6. </w:t>
      </w:r>
      <w:r w:rsidR="00225E49">
        <w:t xml:space="preserve">Answering Private Stations Bad – 1] We flip U/Q for “Unproven” since we obviously haven’t built one BUT the ISS is falling so there isn’t an alternative and 2] “Decades away” is power-tagged – it says “years” which matters because we have 6 years until the ISS is ending meaning this isn’t offense. </w:t>
      </w:r>
    </w:p>
    <w:p w14:paraId="1A6D71D6" w14:textId="5911A8FF" w:rsidR="00225E49" w:rsidRPr="00947AB7" w:rsidRDefault="00053131" w:rsidP="00225E49">
      <w:pPr>
        <w:pStyle w:val="Heading4"/>
      </w:pPr>
      <w:r>
        <w:t xml:space="preserve">7. </w:t>
      </w:r>
      <w:r w:rsidR="00225E49">
        <w:t xml:space="preserve">ISS </w:t>
      </w:r>
      <w:r w:rsidR="00225E49" w:rsidRPr="00947AB7">
        <w:rPr>
          <w:u w:val="single"/>
        </w:rPr>
        <w:t>fails</w:t>
      </w:r>
      <w:r w:rsidR="00225E49">
        <w:t xml:space="preserve"> to spur Global Cooperation – it </w:t>
      </w:r>
      <w:r w:rsidR="00225E49">
        <w:rPr>
          <w:u w:val="single"/>
        </w:rPr>
        <w:t>excluded China</w:t>
      </w:r>
      <w:r w:rsidR="00CB40B2">
        <w:rPr>
          <w:u w:val="single"/>
        </w:rPr>
        <w:t>,</w:t>
      </w:r>
      <w:r w:rsidR="00CB40B2">
        <w:t xml:space="preserve"> link turns multilat &amp; mason— its about why china </w:t>
      </w:r>
      <w:r w:rsidR="00CB40B2">
        <w:rPr>
          <w:u w:val="single"/>
        </w:rPr>
        <w:t>is needed</w:t>
      </w:r>
      <w:r w:rsidR="00CB40B2">
        <w:t xml:space="preserve">. </w:t>
      </w:r>
    </w:p>
    <w:p w14:paraId="73B4E8D8" w14:textId="77777777" w:rsidR="00225E49" w:rsidRDefault="00225E49" w:rsidP="00225E49">
      <w:r w:rsidRPr="00E41AD4">
        <w:rPr>
          <w:rStyle w:val="Style13ptBold"/>
        </w:rPr>
        <w:t>Young 19</w:t>
      </w:r>
      <w:r>
        <w:t xml:space="preserve"> (</w:t>
      </w:r>
      <w:r w:rsidRPr="00E41AD4">
        <w:t>Makena Young</w:t>
      </w:r>
      <w:r>
        <w:t>, r</w:t>
      </w:r>
      <w:r w:rsidRPr="00E41AD4">
        <w:t>esearch associate with the Aerospace Security Project at the Center for Strategic and International Studies (CSIS). Prior to joining CSIS, Ms. Young worked for the Federal Aviation Administration as an aerospace engineer, focusing on automatic dependent surveillance-broadcast certification and integration in small aircraft.</w:t>
      </w:r>
      <w:r>
        <w:t>)(“</w:t>
      </w:r>
      <w:r w:rsidRPr="00E41AD4">
        <w:t>Bad Idea: The Wolf Amendment (Limiting Collaboration with China in Space)</w:t>
      </w:r>
      <w:r>
        <w:t xml:space="preserve">”, </w:t>
      </w:r>
      <w:r w:rsidRPr="00E41AD4">
        <w:t>December 4, 2019</w:t>
      </w:r>
      <w:r>
        <w:t xml:space="preserve">, </w:t>
      </w:r>
      <w:r w:rsidRPr="00E41AD4">
        <w:t>https://defense360.csis.org/bad-idea-the-wolf-amendment-limiting-collaboration-with-china-in-space/</w:t>
      </w:r>
      <w:r>
        <w:t>)//ASMITH</w:t>
      </w:r>
    </w:p>
    <w:p w14:paraId="7E5598F5" w14:textId="77777777" w:rsidR="00225E49" w:rsidRPr="001F7D46" w:rsidRDefault="00225E49" w:rsidP="00225E49">
      <w:r w:rsidRPr="001F7D46">
        <w:t xml:space="preserve">In 2011, Representative Frank Wolf (R-VA) introduced what is now commonly referred to </w:t>
      </w:r>
      <w:r w:rsidRPr="006B1B8F">
        <w:rPr>
          <w:rStyle w:val="StyleUnderline"/>
        </w:rPr>
        <w:t>as the Wolf Amendment</w:t>
      </w:r>
      <w:r w:rsidRPr="001F7D46">
        <w:t xml:space="preserve"> into the annual commerce, justice, and science (CJS) appropriations bill. This amendment </w:t>
      </w:r>
      <w:r w:rsidRPr="006B1B8F">
        <w:rPr>
          <w:rStyle w:val="StyleUnderline"/>
        </w:rPr>
        <w:t>limits U.S. government agencies</w:t>
      </w:r>
      <w:r w:rsidRPr="001F7D46">
        <w:t xml:space="preserve">, such as the National Aeronautics and Space Administration (NASA), </w:t>
      </w:r>
      <w:r w:rsidRPr="006B1B8F">
        <w:rPr>
          <w:rStyle w:val="StyleUnderline"/>
        </w:rPr>
        <w:t>from working with Chinese commercial or government agencies</w:t>
      </w:r>
      <w:r w:rsidRPr="001F7D46">
        <w:t xml:space="preserve">. Although Rep Wolf retired in 2014, the amendment has perpetuated and continues to be </w:t>
      </w:r>
      <w:hyperlink r:id="rId13" w:history="1">
        <w:r w:rsidRPr="001F7D46">
          <w:rPr>
            <w:rStyle w:val="Hyperlink"/>
          </w:rPr>
          <w:t>included</w:t>
        </w:r>
      </w:hyperlink>
      <w:r w:rsidRPr="001F7D46">
        <w:t xml:space="preserve"> in the annual CJS appropriations bill. </w:t>
      </w:r>
      <w:r w:rsidRPr="006B1B8F">
        <w:rPr>
          <w:rStyle w:val="StyleUnderline"/>
        </w:rPr>
        <w:t>Though the amendment does not prohibit all collaboration</w:t>
      </w:r>
      <w:r w:rsidRPr="001F7D46">
        <w:t xml:space="preserve"> between the two countries, </w:t>
      </w:r>
      <w:r w:rsidRPr="006B1B8F">
        <w:rPr>
          <w:rStyle w:val="StyleUnderline"/>
        </w:rPr>
        <w:t xml:space="preserve">the result has proven to be a significant hindrance to bilateral civil space projects. </w:t>
      </w:r>
      <w:r w:rsidRPr="001F7D46">
        <w:t>Keeping the Wolf Amendment language is in every sense a bad idea: it does nothing to promote human rights and it hands China an opportunity to challenge NASA’s leadership in civil space exploration.</w:t>
      </w:r>
    </w:p>
    <w:p w14:paraId="34D9DDD3" w14:textId="77777777" w:rsidR="00225E49" w:rsidRPr="001F7D46" w:rsidRDefault="00225E49" w:rsidP="00225E49">
      <w:pPr>
        <w:rPr>
          <w:szCs w:val="16"/>
        </w:rPr>
      </w:pPr>
      <w:r w:rsidRPr="001F7D46">
        <w:rPr>
          <w:szCs w:val="16"/>
        </w:rPr>
        <w:t xml:space="preserve">The </w:t>
      </w:r>
      <w:hyperlink r:id="rId14" w:history="1">
        <w:r w:rsidRPr="001F7D46">
          <w:rPr>
            <w:rStyle w:val="Hyperlink"/>
            <w:szCs w:val="16"/>
          </w:rPr>
          <w:t>language</w:t>
        </w:r>
      </w:hyperlink>
      <w:r w:rsidRPr="001F7D46">
        <w:rPr>
          <w:szCs w:val="16"/>
        </w:rPr>
        <w:t xml:space="preserve"> of the Wolf Amendment says that no government funding for NASA, the White House’s Office of Science and Technology Policy (OSTP), or the National Space Council can be used to collaborate with, host, or coordinate bilaterally with China or Chinese-owned companies without certification from the Federal Bureau of Investigations (FBI). The FBI must certify that there is no risk of information sharing and that none of the Chinese officials involved have been determined by the United States to have direct involvement with violations of human rights. In a </w:t>
      </w:r>
      <w:hyperlink r:id="rId15" w:history="1">
        <w:r w:rsidRPr="001F7D46">
          <w:rPr>
            <w:rStyle w:val="Hyperlink"/>
            <w:szCs w:val="16"/>
          </w:rPr>
          <w:t>2013 letter</w:t>
        </w:r>
      </w:hyperlink>
      <w:r w:rsidRPr="001F7D46">
        <w:rPr>
          <w:szCs w:val="16"/>
        </w:rPr>
        <w:t xml:space="preserve"> to former NASA Administrator Charles Bolden, Representative Wolf stated his “efforts to limit new collaboration with China until we see improvements in its human rights records.”</w:t>
      </w:r>
    </w:p>
    <w:p w14:paraId="251FB402" w14:textId="77777777" w:rsidR="00225E49" w:rsidRPr="006B1B8F" w:rsidRDefault="00225E49" w:rsidP="00225E49">
      <w:pPr>
        <w:rPr>
          <w:rStyle w:val="StyleUnderline"/>
        </w:rPr>
      </w:pPr>
      <w:r w:rsidRPr="001F7D46">
        <w:t xml:space="preserve">However, in the eight years since the first iteration of this amendment, the U.S. has not seen the desired changes in Chinese human rights policies that the Wolf Amendment was intended to spur. And during that time, China’s economy, global influence, and space capabilities have continued to grow. </w:t>
      </w:r>
      <w:r w:rsidRPr="00C96AA9">
        <w:rPr>
          <w:rStyle w:val="StyleUnderline"/>
          <w:highlight w:val="green"/>
        </w:rPr>
        <w:t>Being left out of U.S.-led</w:t>
      </w:r>
      <w:r w:rsidRPr="006B1B8F">
        <w:rPr>
          <w:rStyle w:val="StyleUnderline"/>
        </w:rPr>
        <w:t xml:space="preserve"> international </w:t>
      </w:r>
      <w:r w:rsidRPr="00C96AA9">
        <w:rPr>
          <w:rStyle w:val="StyleUnderline"/>
          <w:highlight w:val="green"/>
        </w:rPr>
        <w:t>missions</w:t>
      </w:r>
      <w:r w:rsidRPr="006B1B8F">
        <w:rPr>
          <w:rStyle w:val="StyleUnderline"/>
        </w:rPr>
        <w:t xml:space="preserve"> has not deterred China in space, but instead </w:t>
      </w:r>
      <w:r w:rsidRPr="00C96AA9">
        <w:rPr>
          <w:rStyle w:val="StyleUnderline"/>
          <w:highlight w:val="green"/>
        </w:rPr>
        <w:t>has pushed China to develop parallel capabilities</w:t>
      </w:r>
      <w:r w:rsidRPr="006B1B8F">
        <w:rPr>
          <w:rStyle w:val="StyleUnderline"/>
        </w:rPr>
        <w:t xml:space="preserve"> on its own.</w:t>
      </w:r>
      <w:r w:rsidRPr="001F7D46">
        <w:t xml:space="preserve"> </w:t>
      </w:r>
      <w:r w:rsidRPr="00692DCE">
        <w:rPr>
          <w:rStyle w:val="StyleUnderline"/>
          <w:highlight w:val="green"/>
        </w:rPr>
        <w:t>Without a way to contribute to the</w:t>
      </w:r>
      <w:r w:rsidRPr="001F7D46">
        <w:t xml:space="preserve"> International Space Station </w:t>
      </w:r>
      <w:r w:rsidRPr="00692DCE">
        <w:rPr>
          <w:highlight w:val="green"/>
        </w:rPr>
        <w:t>(</w:t>
      </w:r>
      <w:r w:rsidRPr="00692DCE">
        <w:rPr>
          <w:rStyle w:val="StyleUnderline"/>
          <w:highlight w:val="green"/>
        </w:rPr>
        <w:t>ISS</w:t>
      </w:r>
      <w:r w:rsidRPr="00692DCE">
        <w:rPr>
          <w:highlight w:val="green"/>
        </w:rPr>
        <w:t xml:space="preserve">), </w:t>
      </w:r>
      <w:r w:rsidRPr="00692DCE">
        <w:rPr>
          <w:rStyle w:val="StyleUnderline"/>
          <w:highlight w:val="green"/>
        </w:rPr>
        <w:t xml:space="preserve">China </w:t>
      </w:r>
      <w:r w:rsidRPr="00C96AA9">
        <w:rPr>
          <w:rStyle w:val="StyleUnderline"/>
          <w:highlight w:val="green"/>
        </w:rPr>
        <w:t>began development and testing its own modular space station</w:t>
      </w:r>
      <w:r w:rsidRPr="006B1B8F">
        <w:rPr>
          <w:rStyle w:val="StyleUnderline"/>
        </w:rPr>
        <w:t>.</w:t>
      </w:r>
      <w:r w:rsidRPr="001F7D46">
        <w:t xml:space="preserve"> </w:t>
      </w:r>
      <w:r w:rsidRPr="006B1B8F">
        <w:rPr>
          <w:rStyle w:val="StyleUnderline"/>
        </w:rPr>
        <w:t>China launched the Tiangong-1 and Tiangong-2</w:t>
      </w:r>
      <w:r w:rsidRPr="001F7D46">
        <w:t xml:space="preserve"> </w:t>
      </w:r>
      <w:hyperlink r:id="rId16" w:history="1">
        <w:r w:rsidRPr="001F7D46">
          <w:rPr>
            <w:rStyle w:val="Hyperlink"/>
          </w:rPr>
          <w:t>space laboratories</w:t>
        </w:r>
      </w:hyperlink>
      <w:r w:rsidRPr="001F7D46">
        <w:t xml:space="preserve"> in 2011 and 2016, respectively, as testbeds for a permanent space station. The </w:t>
      </w:r>
      <w:r w:rsidRPr="006B1B8F">
        <w:rPr>
          <w:rStyle w:val="StyleUnderline"/>
        </w:rPr>
        <w:t xml:space="preserve">China National Space Administration (CNSA) has announced that </w:t>
      </w:r>
      <w:r w:rsidRPr="00C96AA9">
        <w:rPr>
          <w:rStyle w:val="StyleUnderline"/>
          <w:highlight w:val="green"/>
        </w:rPr>
        <w:t>the</w:t>
      </w:r>
      <w:r w:rsidRPr="006B1B8F">
        <w:rPr>
          <w:rStyle w:val="StyleUnderline"/>
        </w:rPr>
        <w:t xml:space="preserve"> permanent Chinese Space Station (</w:t>
      </w:r>
      <w:r w:rsidRPr="00C96AA9">
        <w:rPr>
          <w:rStyle w:val="Emphasis"/>
          <w:highlight w:val="green"/>
        </w:rPr>
        <w:t>CSS</w:t>
      </w:r>
      <w:r w:rsidRPr="00C96AA9">
        <w:rPr>
          <w:rStyle w:val="StyleUnderline"/>
          <w:highlight w:val="green"/>
        </w:rPr>
        <w:t xml:space="preserve">) </w:t>
      </w:r>
      <w:r w:rsidRPr="00C96AA9">
        <w:rPr>
          <w:rStyle w:val="Emphasis"/>
          <w:highlight w:val="green"/>
        </w:rPr>
        <w:t xml:space="preserve">should be fully operational by </w:t>
      </w:r>
      <w:r w:rsidRPr="003A5078">
        <w:rPr>
          <w:rStyle w:val="Emphasis"/>
        </w:rPr>
        <w:t xml:space="preserve">the year </w:t>
      </w:r>
      <w:r w:rsidRPr="00C96AA9">
        <w:rPr>
          <w:rStyle w:val="Emphasis"/>
          <w:highlight w:val="green"/>
        </w:rPr>
        <w:t>2022.</w:t>
      </w:r>
    </w:p>
    <w:p w14:paraId="4C4967B9" w14:textId="77777777" w:rsidR="00225E49" w:rsidRPr="001F7D46" w:rsidRDefault="00225E49" w:rsidP="00225E49">
      <w:r w:rsidRPr="00C96AA9">
        <w:rPr>
          <w:rStyle w:val="StyleUnderline"/>
          <w:highlight w:val="green"/>
        </w:rPr>
        <w:t>With the ISS slated for retirement</w:t>
      </w:r>
      <w:r w:rsidRPr="006B1B8F">
        <w:rPr>
          <w:rStyle w:val="StyleUnderline"/>
        </w:rPr>
        <w:t xml:space="preserve"> in 2024</w:t>
      </w:r>
      <w:r w:rsidRPr="001F7D46">
        <w:t xml:space="preserve">, </w:t>
      </w:r>
      <w:r w:rsidRPr="00C96AA9">
        <w:rPr>
          <w:rStyle w:val="Emphasis"/>
          <w:highlight w:val="green"/>
        </w:rPr>
        <w:t>other countries</w:t>
      </w:r>
      <w:r w:rsidRPr="006B1B8F">
        <w:rPr>
          <w:rStyle w:val="StyleUnderline"/>
        </w:rPr>
        <w:t xml:space="preserve"> that want a long-term human presence in low Earth orbit </w:t>
      </w:r>
      <w:r w:rsidRPr="00C96AA9">
        <w:rPr>
          <w:rStyle w:val="Emphasis"/>
          <w:highlight w:val="green"/>
        </w:rPr>
        <w:t>may be lured into partnering with China on the CSS</w:t>
      </w:r>
      <w:r w:rsidRPr="006B1B8F">
        <w:rPr>
          <w:rStyle w:val="Emphasis"/>
        </w:rPr>
        <w:t xml:space="preserve">. </w:t>
      </w:r>
      <w:r w:rsidRPr="006B1B8F">
        <w:rPr>
          <w:rStyle w:val="StyleUnderline"/>
        </w:rPr>
        <w:t xml:space="preserve">Combined with a </w:t>
      </w:r>
      <w:r w:rsidRPr="006B1B8F">
        <w:rPr>
          <w:rStyle w:val="Emphasis"/>
        </w:rPr>
        <w:t>growing commercial space sector</w:t>
      </w:r>
      <w:r w:rsidRPr="006B1B8F">
        <w:rPr>
          <w:rStyle w:val="StyleUnderline"/>
        </w:rPr>
        <w:t xml:space="preserve"> in China that promises to offer </w:t>
      </w:r>
      <w:hyperlink r:id="rId17" w:history="1">
        <w:r w:rsidRPr="006B1B8F">
          <w:rPr>
            <w:rStyle w:val="StyleUnderline"/>
          </w:rPr>
          <w:t>frequent launches</w:t>
        </w:r>
      </w:hyperlink>
      <w:r w:rsidRPr="006B1B8F">
        <w:rPr>
          <w:rStyle w:val="StyleUnderline"/>
        </w:rPr>
        <w:t xml:space="preserve"> at lucrative prices to foreign entities, </w:t>
      </w:r>
      <w:r w:rsidRPr="006B1B8F">
        <w:rPr>
          <w:rStyle w:val="Emphasis"/>
        </w:rPr>
        <w:t>China is positioning itself to be the partner nation of choice for future space exploration missions</w:t>
      </w:r>
      <w:r w:rsidRPr="001F7D46">
        <w:t xml:space="preserve">. As NASA enters into a new era of exploration with its Moon-to-Mars projects, it is </w:t>
      </w:r>
      <w:hyperlink r:id="rId18" w:history="1">
        <w:r w:rsidRPr="001F7D46">
          <w:rPr>
            <w:rStyle w:val="Hyperlink"/>
          </w:rPr>
          <w:t>touting</w:t>
        </w:r>
      </w:hyperlink>
      <w:r w:rsidRPr="001F7D46">
        <w:t xml:space="preserve"> international collaboration as an integral part of its plans. </w:t>
      </w:r>
      <w:r w:rsidRPr="006B1B8F">
        <w:rPr>
          <w:rStyle w:val="StyleUnderline"/>
        </w:rPr>
        <w:t xml:space="preserve">The </w:t>
      </w:r>
      <w:hyperlink r:id="rId19" w:history="1">
        <w:r w:rsidRPr="00C96AA9">
          <w:rPr>
            <w:rStyle w:val="StyleUnderline"/>
            <w:highlight w:val="green"/>
          </w:rPr>
          <w:t>Artemis</w:t>
        </w:r>
      </w:hyperlink>
      <w:r w:rsidRPr="00C96AA9">
        <w:rPr>
          <w:rStyle w:val="StyleUnderline"/>
          <w:highlight w:val="green"/>
        </w:rPr>
        <w:t xml:space="preserve"> and </w:t>
      </w:r>
      <w:hyperlink r:id="rId20" w:history="1">
        <w:r w:rsidRPr="00C96AA9">
          <w:rPr>
            <w:rStyle w:val="StyleUnderline"/>
            <w:highlight w:val="green"/>
          </w:rPr>
          <w:t>Lunar Gateway</w:t>
        </w:r>
      </w:hyperlink>
      <w:r w:rsidRPr="006B1B8F">
        <w:rPr>
          <w:rStyle w:val="StyleUnderline"/>
        </w:rPr>
        <w:t xml:space="preserve"> programs </w:t>
      </w:r>
      <w:r w:rsidRPr="00C96AA9">
        <w:rPr>
          <w:rStyle w:val="StyleUnderline"/>
          <w:highlight w:val="green"/>
        </w:rPr>
        <w:t>are working to establish partnerships</w:t>
      </w:r>
      <w:r w:rsidRPr="006B1B8F">
        <w:rPr>
          <w:rStyle w:val="StyleUnderline"/>
        </w:rPr>
        <w:t xml:space="preserve"> </w:t>
      </w:r>
      <w:r w:rsidRPr="00C96AA9">
        <w:rPr>
          <w:rStyle w:val="StyleUnderline"/>
          <w:highlight w:val="green"/>
        </w:rPr>
        <w:t>with Canada, Australia, the E</w:t>
      </w:r>
      <w:r w:rsidRPr="0092410F">
        <w:rPr>
          <w:rStyle w:val="StyleUnderline"/>
        </w:rPr>
        <w:t>uropean</w:t>
      </w:r>
      <w:r w:rsidRPr="00C96AA9">
        <w:rPr>
          <w:rStyle w:val="StyleUnderline"/>
          <w:highlight w:val="green"/>
        </w:rPr>
        <w:t xml:space="preserve"> S</w:t>
      </w:r>
      <w:r w:rsidRPr="0092410F">
        <w:rPr>
          <w:rStyle w:val="StyleUnderline"/>
        </w:rPr>
        <w:t>pace</w:t>
      </w:r>
      <w:r w:rsidRPr="00C96AA9">
        <w:rPr>
          <w:rStyle w:val="StyleUnderline"/>
          <w:highlight w:val="green"/>
        </w:rPr>
        <w:t xml:space="preserve"> A</w:t>
      </w:r>
      <w:r w:rsidRPr="0092410F">
        <w:rPr>
          <w:rStyle w:val="StyleUnderline"/>
        </w:rPr>
        <w:t xml:space="preserve">gency, </w:t>
      </w:r>
      <w:r w:rsidRPr="00C96AA9">
        <w:rPr>
          <w:rStyle w:val="StyleUnderline"/>
          <w:highlight w:val="green"/>
        </w:rPr>
        <w:t>Japan, and possibly Russia</w:t>
      </w:r>
      <w:r w:rsidRPr="001F7D46">
        <w:t xml:space="preserve">. </w:t>
      </w:r>
      <w:r w:rsidRPr="00C96AA9">
        <w:rPr>
          <w:rStyle w:val="Emphasis"/>
          <w:highlight w:val="green"/>
        </w:rPr>
        <w:t>Closing China off</w:t>
      </w:r>
      <w:r w:rsidRPr="006B1B8F">
        <w:rPr>
          <w:rStyle w:val="Emphasis"/>
        </w:rPr>
        <w:t xml:space="preserve"> from cooperating in these projects </w:t>
      </w:r>
      <w:r w:rsidRPr="00C96AA9">
        <w:rPr>
          <w:rStyle w:val="Emphasis"/>
          <w:highlight w:val="green"/>
        </w:rPr>
        <w:t>could be a strategic mistake</w:t>
      </w:r>
      <w:r w:rsidRPr="006B1B8F">
        <w:rPr>
          <w:rStyle w:val="Emphasis"/>
        </w:rPr>
        <w:t>.</w:t>
      </w:r>
    </w:p>
    <w:p w14:paraId="371D0A7C" w14:textId="77777777" w:rsidR="00225E49" w:rsidRPr="001F7D46" w:rsidRDefault="00225E49" w:rsidP="00225E49">
      <w:r w:rsidRPr="00943F21">
        <w:rPr>
          <w:rStyle w:val="StyleUnderline"/>
        </w:rPr>
        <w:t>Both NASA and CNSA share a common goal of exploring the moon</w:t>
      </w:r>
      <w:r w:rsidRPr="00943F21">
        <w:t xml:space="preserve"> for scientific purposes—</w:t>
      </w:r>
      <w:r w:rsidRPr="00943F21">
        <w:rPr>
          <w:rStyle w:val="StyleUnderline"/>
        </w:rPr>
        <w:t>as is evident by China’s Chang’e 4 rover that landed on the far side of the moon this year</w:t>
      </w:r>
      <w:r w:rsidRPr="00943F21">
        <w:t xml:space="preserve">. </w:t>
      </w:r>
      <w:r w:rsidRPr="00943F21">
        <w:rPr>
          <w:rStyle w:val="Emphasis"/>
        </w:rPr>
        <w:t>NASA cooperated with CNSA to monitor the landing of the Chinese rover</w:t>
      </w:r>
      <w:r w:rsidRPr="00943F21">
        <w:rPr>
          <w:rStyle w:val="StyleUnderline"/>
        </w:rPr>
        <w:t xml:space="preserve">—the first </w:t>
      </w:r>
      <w:r w:rsidRPr="00943F21">
        <w:rPr>
          <w:rStyle w:val="Emphasis"/>
        </w:rPr>
        <w:t>major act</w:t>
      </w:r>
      <w:r w:rsidRPr="00943F21">
        <w:rPr>
          <w:rStyle w:val="StyleUnderline"/>
        </w:rPr>
        <w:t xml:space="preserve"> of cooperation between the two space agencies in eight years</w:t>
      </w:r>
      <w:r w:rsidRPr="00943F21">
        <w:t xml:space="preserve">. </w:t>
      </w:r>
      <w:r w:rsidRPr="00943F21">
        <w:rPr>
          <w:rStyle w:val="StyleUnderline"/>
        </w:rPr>
        <w:t>CNSA provided the planned location and time of the landing, and NASA observed the lander and shared the images that were produced.</w:t>
      </w:r>
      <w:r w:rsidRPr="00943F21">
        <w:t xml:space="preserve"> NASA was able to cooperate on this mission because it certified to Congress that this activity “</w:t>
      </w:r>
      <w:hyperlink r:id="rId21" w:history="1">
        <w:r w:rsidRPr="00943F21">
          <w:rPr>
            <w:rStyle w:val="Hyperlink"/>
          </w:rPr>
          <w:t>did not</w:t>
        </w:r>
      </w:hyperlink>
      <w:r w:rsidRPr="00943F21">
        <w:t xml:space="preserve"> pose a risk of resulting in the transfer of technology, data or other information…with China; and [did] not involve knowing interactions with officials who have been determined by the U.S. to have direct involvement with violations of human rights”. To ensure no private data sharing between the two nations, they agreed that any significant findings would be shared globally. </w:t>
      </w:r>
      <w:r w:rsidRPr="00943F21">
        <w:rPr>
          <w:rStyle w:val="StyleUnderline"/>
        </w:rPr>
        <w:t>This cooperation was a benefit for both space agencies, and although conducted as a one-time informal agreement, it could set precedent for continued cooperation between these two major space powers</w:t>
      </w:r>
      <w:r w:rsidRPr="00943F21">
        <w:t xml:space="preserve">. </w:t>
      </w:r>
      <w:r w:rsidRPr="00943F21">
        <w:rPr>
          <w:rStyle w:val="StyleUnderline"/>
        </w:rPr>
        <w:t>Information sharing, even in small instances, can start to build confidence and trust</w:t>
      </w:r>
      <w:r w:rsidRPr="00943F21">
        <w:t xml:space="preserve"> and ultimately could be a tool used to prevent or de-escalate future conflicts in space</w:t>
      </w:r>
      <w:r w:rsidRPr="001F7D46">
        <w:t>.</w:t>
      </w:r>
    </w:p>
    <w:p w14:paraId="70280E8F" w14:textId="77777777" w:rsidR="00225E49" w:rsidRPr="001F7D46" w:rsidRDefault="00225E49" w:rsidP="00225E49">
      <w:pPr>
        <w:rPr>
          <w:szCs w:val="16"/>
        </w:rPr>
      </w:pPr>
      <w:r w:rsidRPr="00E41AD4">
        <w:t>C</w:t>
      </w:r>
      <w:r w:rsidRPr="001F7D46">
        <w:rPr>
          <w:szCs w:val="16"/>
        </w:rPr>
        <w:t xml:space="preserve">ollaborating with non-allied countries in space is not a foreign concept for NASA. In the height of the Cold War, the U.S. and Soviet space agencies agreed to work together. President Eisenhower pursued these cooperative initiatives in early </w:t>
      </w:r>
      <w:hyperlink r:id="rId22" w:history="1">
        <w:r w:rsidRPr="001F7D46">
          <w:rPr>
            <w:rStyle w:val="Hyperlink"/>
            <w:szCs w:val="16"/>
          </w:rPr>
          <w:t>letters</w:t>
        </w:r>
      </w:hyperlink>
      <w:r w:rsidRPr="001F7D46">
        <w:rPr>
          <w:szCs w:val="16"/>
        </w:rPr>
        <w:t xml:space="preserve"> to Soviet leadership to showcase the peaceful uses of space. Collaborating on missions like the </w:t>
      </w:r>
      <w:hyperlink r:id="rId23" w:history="1">
        <w:r w:rsidRPr="001F7D46">
          <w:rPr>
            <w:rStyle w:val="Hyperlink"/>
            <w:szCs w:val="16"/>
          </w:rPr>
          <w:t>Apollo-Soyuz</w:t>
        </w:r>
      </w:hyperlink>
      <w:r w:rsidRPr="001F7D46">
        <w:rPr>
          <w:szCs w:val="16"/>
        </w:rPr>
        <w:t xml:space="preserve"> test project and later the </w:t>
      </w:r>
      <w:hyperlink r:id="rId24" w:history="1">
        <w:r w:rsidRPr="001F7D46">
          <w:rPr>
            <w:rStyle w:val="Hyperlink"/>
            <w:szCs w:val="16"/>
          </w:rPr>
          <w:t>Shuttle-Mir</w:t>
        </w:r>
      </w:hyperlink>
      <w:r w:rsidRPr="001F7D46">
        <w:rPr>
          <w:szCs w:val="16"/>
        </w:rPr>
        <w:t xml:space="preserve"> program helped propel human space exploration and established a mutually beneficial area of cooperation and communication between the two rivals. This collaboration proved invaluable for both countries in understanding the capabilities and organization of each other’s civil space agencies, and it continues today on the ISS.</w:t>
      </w:r>
    </w:p>
    <w:p w14:paraId="4BC38A25" w14:textId="77777777" w:rsidR="00225E49" w:rsidRPr="004B1E91" w:rsidRDefault="00225E49" w:rsidP="00225E49">
      <w:r w:rsidRPr="001F7D46">
        <w:t xml:space="preserve">As China grows as a space power, </w:t>
      </w:r>
      <w:r w:rsidRPr="006B1B8F">
        <w:rPr>
          <w:rStyle w:val="StyleUnderline"/>
        </w:rPr>
        <w:t>U.S. cooperation in selected civil space projects could be one of the best ways to understand the goals and capabilities of the Chinese space agency.</w:t>
      </w:r>
      <w:r w:rsidRPr="001F7D46">
        <w:t xml:space="preserve"> Moreover, </w:t>
      </w:r>
      <w:r w:rsidRPr="006B1B8F">
        <w:rPr>
          <w:rStyle w:val="StyleUnderline"/>
        </w:rPr>
        <w:t>it would establish avenues of communication and trust between the two nations that could be mutually beneficial in the future</w:t>
      </w:r>
      <w:r w:rsidRPr="001F7D46">
        <w:t>. </w:t>
      </w:r>
      <w:r w:rsidRPr="00C96AA9">
        <w:rPr>
          <w:rStyle w:val="Emphasis"/>
          <w:highlight w:val="green"/>
        </w:rPr>
        <w:t>The Wolf Amendment</w:t>
      </w:r>
      <w:r w:rsidRPr="0092410F">
        <w:rPr>
          <w:rStyle w:val="Emphasis"/>
        </w:rPr>
        <w:t>’s</w:t>
      </w:r>
      <w:r w:rsidRPr="006B1B8F">
        <w:rPr>
          <w:rStyle w:val="Emphasis"/>
        </w:rPr>
        <w:t xml:space="preserve"> statutory exclusion of U.S. – Chinese bilateral cooperation in space </w:t>
      </w:r>
      <w:r w:rsidRPr="00C96AA9">
        <w:rPr>
          <w:rStyle w:val="Emphasis"/>
          <w:highlight w:val="green"/>
        </w:rPr>
        <w:t>has only incentivized China to accelerate its space development programs</w:t>
      </w:r>
      <w:r w:rsidRPr="001F7D46">
        <w:t xml:space="preserve">, creating </w:t>
      </w:r>
      <w:r w:rsidRPr="00943F21">
        <w:t xml:space="preserve">a serious challenger to U.S. leadership in this vital domain of exploration. </w:t>
      </w:r>
      <w:r w:rsidRPr="00943F21">
        <w:rPr>
          <w:rStyle w:val="StyleUnderline"/>
        </w:rPr>
        <w:t xml:space="preserve">History has shown that </w:t>
      </w:r>
      <w:r w:rsidRPr="00943F21">
        <w:rPr>
          <w:rStyle w:val="Emphasis"/>
        </w:rPr>
        <w:t>when the U.S. cooperates with foreign competitors in civil space projects, it enhances NASA’s leadership role</w:t>
      </w:r>
      <w:r w:rsidRPr="00943F21">
        <w:t xml:space="preserve">. The Wolf Amendment has neither discouraged Chinese space ambitions or altered China’s behavior on human rights—it has only muddled our relationship with China and created an opening for a challenger to NASA’s leadership role in space exploration. </w:t>
      </w:r>
      <w:r w:rsidRPr="00943F21">
        <w:rPr>
          <w:rStyle w:val="StyleUnderline"/>
        </w:rPr>
        <w:t>The provisions of the Wolf</w:t>
      </w:r>
      <w:r w:rsidRPr="006B1B8F">
        <w:rPr>
          <w:rStyle w:val="StyleUnderline"/>
        </w:rPr>
        <w:t xml:space="preserve"> Amendment are not needed to protect technology transfer and only serve to stifle mutually beneficial cooperation for science and exploration.</w:t>
      </w:r>
      <w:r w:rsidRPr="001F7D46">
        <w:t xml:space="preserve"> It is time to stop howling at the thought of cooperating with China for exploration missions to the Moon and revise the Wolf Amendment. </w:t>
      </w:r>
    </w:p>
    <w:p w14:paraId="383C1C21" w14:textId="77777777" w:rsidR="006F4BF3" w:rsidRPr="006F4BF3" w:rsidRDefault="006F4BF3" w:rsidP="006F4BF3">
      <w:pPr>
        <w:keepNext/>
        <w:keepLines/>
        <w:spacing w:before="200"/>
        <w:outlineLvl w:val="3"/>
        <w:rPr>
          <w:rFonts w:eastAsiaTheme="majorEastAsia" w:cstheme="majorBidi"/>
          <w:b/>
          <w:iCs/>
          <w:sz w:val="26"/>
        </w:rPr>
      </w:pPr>
      <w:r w:rsidRPr="006F4BF3">
        <w:rPr>
          <w:rFonts w:eastAsiaTheme="majorEastAsia" w:cstheme="majorBidi"/>
          <w:b/>
          <w:iCs/>
          <w:sz w:val="26"/>
        </w:rPr>
        <w:t>No ‘space war’ – Insurmountable barriers and everyone has an interest in keeping space peaceful</w:t>
      </w:r>
    </w:p>
    <w:p w14:paraId="750FED1C" w14:textId="77777777" w:rsidR="006F4BF3" w:rsidRPr="00100A2B" w:rsidRDefault="006F4BF3" w:rsidP="006F4BF3">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F08442D" w14:textId="77777777" w:rsidR="006F4BF3" w:rsidRPr="009B3208" w:rsidRDefault="006F4BF3" w:rsidP="006F4BF3">
      <w:pPr>
        <w:rPr>
          <w:b/>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2F3B8BC3" w14:textId="77777777" w:rsidR="00225E49" w:rsidRPr="00225E49" w:rsidRDefault="00225E49" w:rsidP="00225E49"/>
    <w:p w14:paraId="74238E51" w14:textId="4EEBA2D4" w:rsidR="004F6CBD" w:rsidRPr="004F6CBD" w:rsidRDefault="004F6CBD" w:rsidP="004F6CBD">
      <w:pPr>
        <w:pStyle w:val="Heading3"/>
      </w:pPr>
      <w:r>
        <w:t>heg</w:t>
      </w:r>
    </w:p>
    <w:p w14:paraId="13F8B8B9" w14:textId="77777777" w:rsidR="004F6CBD" w:rsidRPr="00794438" w:rsidRDefault="004F6CBD" w:rsidP="004F6CBD">
      <w:pPr>
        <w:pStyle w:val="Heading4"/>
      </w:pPr>
      <w:r>
        <w:t>Toplevel—</w:t>
      </w:r>
    </w:p>
    <w:p w14:paraId="47D35E75" w14:textId="77777777" w:rsidR="004F6CBD" w:rsidRDefault="004F6CBD" w:rsidP="004F6CBD">
      <w:pPr>
        <w:pStyle w:val="Heading4"/>
      </w:pPr>
      <w:r>
        <w:t xml:space="preserve">a. Empirics go neg – most qualified studies disprove hegemonic stability theories. </w:t>
      </w:r>
    </w:p>
    <w:p w14:paraId="12DB92C3" w14:textId="77777777" w:rsidR="004F6CBD" w:rsidRPr="00B3303E" w:rsidRDefault="004F6CBD" w:rsidP="004F6CBD">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0C99F7AB" w14:textId="77777777" w:rsidR="004F6CBD" w:rsidRDefault="004F6CBD" w:rsidP="004F6CBD">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rPr>
        <w:t>.</w:t>
      </w:r>
      <w:r w:rsidRPr="005A251B">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t xml:space="preserve">. Since they are choosing not to do so with increasing frequency, something else is probably affecting their </w:t>
      </w:r>
      <w:r w:rsidRPr="008B7B03">
        <w:t xml:space="preserve">calculations. </w:t>
      </w:r>
      <w:r w:rsidRPr="008B7B03">
        <w:rPr>
          <w:rStyle w:val="Emphasis"/>
        </w:rPr>
        <w:t>Stability exists even in those places where the potential for intervention by the sheriff is minimal.</w:t>
      </w:r>
      <w:r w:rsidRPr="008B7B03">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t xml:space="preserve"> Something else appears to be at work.</w:t>
      </w:r>
    </w:p>
    <w:p w14:paraId="09BF10C6" w14:textId="77777777" w:rsidR="004F6CBD" w:rsidRDefault="004F6CBD" w:rsidP="004F6CBD"/>
    <w:p w14:paraId="01F33182" w14:textId="77777777" w:rsidR="004F6CBD" w:rsidRDefault="004F6CBD" w:rsidP="004F6CBD">
      <w:pPr>
        <w:pStyle w:val="Heading4"/>
      </w:pPr>
      <w:r>
        <w:t>b. US hegemony is dead and gone with Trump – treaty exits, Trump foreign policy, and rising power prove</w:t>
      </w:r>
    </w:p>
    <w:p w14:paraId="69BEF6D4" w14:textId="77777777" w:rsidR="004F6CBD" w:rsidRDefault="004F6CBD" w:rsidP="004F6CBD">
      <w:pPr>
        <w:pStyle w:val="ListParagraph"/>
        <w:numPr>
          <w:ilvl w:val="0"/>
          <w:numId w:val="15"/>
        </w:numPr>
      </w:pPr>
      <w:r>
        <w:t>Russia and China emergence</w:t>
      </w:r>
    </w:p>
    <w:p w14:paraId="5E102278" w14:textId="77777777" w:rsidR="004F6CBD" w:rsidRDefault="004F6CBD" w:rsidP="004F6CBD">
      <w:pPr>
        <w:pStyle w:val="ListParagraph"/>
        <w:numPr>
          <w:ilvl w:val="0"/>
          <w:numId w:val="15"/>
        </w:numPr>
      </w:pPr>
      <w:r>
        <w:t>Treaty exits</w:t>
      </w:r>
    </w:p>
    <w:p w14:paraId="2C074550" w14:textId="77777777" w:rsidR="004F6CBD" w:rsidRDefault="004F6CBD" w:rsidP="004F6CBD">
      <w:pPr>
        <w:pStyle w:val="ListParagraph"/>
        <w:numPr>
          <w:ilvl w:val="0"/>
          <w:numId w:val="15"/>
        </w:numPr>
      </w:pPr>
      <w:r>
        <w:t>Response to 9/11 and Iraq War</w:t>
      </w:r>
    </w:p>
    <w:p w14:paraId="2DFAE13C" w14:textId="77777777" w:rsidR="004F6CBD" w:rsidRPr="0070028D" w:rsidRDefault="004F6CBD" w:rsidP="004F6CBD">
      <w:pPr>
        <w:pStyle w:val="ListParagraph"/>
        <w:numPr>
          <w:ilvl w:val="0"/>
          <w:numId w:val="15"/>
        </w:numPr>
      </w:pPr>
      <w:r>
        <w:t>Trump FP</w:t>
      </w:r>
    </w:p>
    <w:p w14:paraId="0C9F861A" w14:textId="1893666F" w:rsidR="004F6CBD" w:rsidRDefault="004F6CBD" w:rsidP="004F6CBD">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5EE85BF9" w14:textId="77777777" w:rsidR="004F6CBD" w:rsidRPr="009F4DDB" w:rsidRDefault="004F6CBD" w:rsidP="004F6CBD">
      <w:r w:rsidRPr="00E87700">
        <w:rPr>
          <w:rStyle w:val="StyleUnderline"/>
        </w:rPr>
        <w:t xml:space="preserve">Sometime in the last two years, </w:t>
      </w:r>
      <w:r w:rsidRPr="000C4BCD">
        <w:rPr>
          <w:rStyle w:val="StyleUnderline"/>
          <w:highlight w:val="green"/>
        </w:rPr>
        <w:t>American hegemony died</w:t>
      </w:r>
      <w:r w:rsidRPr="009F4DDB">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131D5912" w14:textId="77777777" w:rsidR="004F6CBD" w:rsidRPr="00E87700" w:rsidRDefault="004F6CBD" w:rsidP="004F6CBD">
      <w:pPr>
        <w:rPr>
          <w:rStyle w:val="StyleUnderline"/>
        </w:rPr>
      </w:pPr>
      <w:r w:rsidRPr="009F4DDB">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67EEB372" w14:textId="77777777" w:rsidR="004F6CBD" w:rsidRPr="009F4DDB" w:rsidRDefault="004F6CBD" w:rsidP="004F6CBD">
      <w:pPr>
        <w:rPr>
          <w:sz w:val="12"/>
          <w:szCs w:val="12"/>
        </w:rPr>
      </w:pPr>
      <w:r w:rsidRPr="009F4DDB">
        <w:rPr>
          <w:sz w:val="12"/>
          <w:szCs w:val="12"/>
        </w:rPr>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4B670730" w14:textId="77777777" w:rsidR="004F6CBD" w:rsidRPr="009F4DDB" w:rsidRDefault="004F6CBD" w:rsidP="004F6CBD">
      <w:pPr>
        <w:rPr>
          <w:sz w:val="12"/>
          <w:szCs w:val="12"/>
        </w:rPr>
      </w:pPr>
      <w:r w:rsidRPr="009F4DDB">
        <w:rPr>
          <w:sz w:val="12"/>
          <w:szCs w:val="12"/>
        </w:rPr>
        <w:t>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Certainly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4A8B900F" w14:textId="77777777" w:rsidR="004F6CBD" w:rsidRPr="009F4DDB" w:rsidRDefault="004F6CBD" w:rsidP="004F6CBD">
      <w:pPr>
        <w:rPr>
          <w:sz w:val="12"/>
          <w:szCs w:val="12"/>
        </w:rPr>
      </w:pPr>
      <w:r w:rsidRPr="009F4DDB">
        <w:rPr>
          <w:sz w:val="12"/>
          <w:szCs w:val="12"/>
        </w:rPr>
        <w:t>U.S. hegemony in the post–Cold War era was like nothing the world had seen since the Roman Empire.</w:t>
      </w:r>
    </w:p>
    <w:p w14:paraId="67225E32" w14:textId="77777777" w:rsidR="004F6CBD" w:rsidRPr="009F4DDB" w:rsidRDefault="004F6CBD" w:rsidP="004F6CBD">
      <w:pPr>
        <w:rPr>
          <w:sz w:val="12"/>
          <w:szCs w:val="12"/>
        </w:rPr>
      </w:pPr>
      <w:r w:rsidRPr="009F4DDB">
        <w:rPr>
          <w:sz w:val="12"/>
          <w:szCs w:val="12"/>
        </w:rPr>
        <w:t>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Germany and Japan, the two emerging “regional superpowers,” would be pursuing foreign policies independent of the United States.</w:t>
      </w:r>
    </w:p>
    <w:p w14:paraId="2C84A0B2" w14:textId="77777777" w:rsidR="004F6CBD" w:rsidRPr="009F4DDB" w:rsidRDefault="004F6CBD" w:rsidP="004F6CBD">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7715A227" w14:textId="77777777" w:rsidR="004F6CBD" w:rsidRPr="009F4DDB" w:rsidRDefault="004F6CBD" w:rsidP="004F6CBD">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13FABC0A" w14:textId="77777777" w:rsidR="004F6CBD" w:rsidRPr="009F4DDB" w:rsidRDefault="004F6CBD" w:rsidP="004F6CBD">
      <w:pPr>
        <w:rPr>
          <w:sz w:val="12"/>
          <w:szCs w:val="12"/>
        </w:rPr>
      </w:pPr>
      <w:r w:rsidRPr="009F4DDB">
        <w:rPr>
          <w:sz w:val="12"/>
          <w:szCs w:val="12"/>
        </w:rPr>
        <w:t>THE BEGINNING OF THE END</w:t>
      </w:r>
    </w:p>
    <w:p w14:paraId="150C8781" w14:textId="77777777" w:rsidR="004F6CBD" w:rsidRPr="009F4DDB" w:rsidRDefault="004F6CBD" w:rsidP="004F6CBD">
      <w:r w:rsidRPr="009F4DDB">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1CB7185D" w14:textId="77777777" w:rsidR="004F6CBD" w:rsidRDefault="004F6CBD" w:rsidP="004F6CBD">
      <w:pPr>
        <w:rPr>
          <w:rStyle w:val="StyleUnderline"/>
        </w:rPr>
      </w:pPr>
      <w:r w:rsidRPr="009F4DDB">
        <w:t xml:space="preserve">But </w:t>
      </w:r>
      <w:r w:rsidRPr="00981958">
        <w:rPr>
          <w:rStyle w:val="StyleUnderline"/>
        </w:rPr>
        <w:t>China’s rise persisted</w:t>
      </w:r>
      <w:r w:rsidRPr="009F4DDB">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highlight w:val="green"/>
        </w:rPr>
        <w:t>,</w:t>
      </w:r>
      <w:r w:rsidRPr="009F4DDB">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t>and regional</w:t>
      </w:r>
      <w:r w:rsidRPr="00E87700">
        <w:rPr>
          <w:rStyle w:val="StyleUnderline"/>
        </w:rPr>
        <w:t xml:space="preserve"> powers that can—and frequently do—push back.</w:t>
      </w:r>
    </w:p>
    <w:p w14:paraId="372E599D" w14:textId="77777777" w:rsidR="004F6CBD" w:rsidRPr="009F4DDB" w:rsidRDefault="004F6CBD" w:rsidP="004F6CBD">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t>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remake wholly alien nations—Afghanistan and Iraq—thousands of miles away, despite the rest of the world’s reluctant acquiescence or active opposition.</w:t>
      </w:r>
    </w:p>
    <w:p w14:paraId="0830ADDC" w14:textId="77777777" w:rsidR="004F6CBD" w:rsidRPr="009F4DDB" w:rsidRDefault="004F6CBD" w:rsidP="004F6CBD">
      <w:r w:rsidRPr="009F4DDB">
        <w:t xml:space="preserve">Iraq in particular marked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could be undertaken with a small number of troops and a light touch. Iraq, it was said, would pay for itself. And once in Baghdad, Washington decided to destroy the Iraqi state, disbanding the army and purging the bureaucracy, which produced chaos and helped fuel an insurgency. </w:t>
      </w:r>
      <w:r w:rsidRPr="00981958">
        <w:rPr>
          <w:rStyle w:val="StyleUnderline"/>
        </w:rPr>
        <w:t>Any one of these mistakes might have been overcome. But together they ensured that Iraq became a costly fiasco.</w:t>
      </w:r>
    </w:p>
    <w:p w14:paraId="4E8A91E2" w14:textId="77777777" w:rsidR="004F6CBD" w:rsidRPr="009F4DDB" w:rsidRDefault="004F6CBD" w:rsidP="004F6CBD">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350B7773" w14:textId="77777777" w:rsidR="004F6CBD" w:rsidRPr="009F4DDB" w:rsidRDefault="004F6CBD" w:rsidP="004F6CBD">
      <w:pPr>
        <w:rPr>
          <w:szCs w:val="16"/>
        </w:rPr>
      </w:pPr>
      <w:r w:rsidRPr="009F4DDB">
        <w:rPr>
          <w:szCs w:val="16"/>
        </w:rPr>
        <w:t>So which was it that eroded American hegemony—the rise of new challengers or imperial overreach? As with any large and complex historical phenomenon, it was probably all of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13F24348" w14:textId="77777777" w:rsidR="004F6CBD" w:rsidRPr="009F4DDB" w:rsidRDefault="004F6CBD" w:rsidP="004F6CBD">
      <w:pPr>
        <w:rPr>
          <w:szCs w:val="16"/>
        </w:rPr>
      </w:pPr>
      <w:r w:rsidRPr="009F4DDB">
        <w:rPr>
          <w:szCs w:val="16"/>
        </w:rPr>
        <w:t>The greatest error the United States committed during its unipolar moment was to simply stop paying attention.</w:t>
      </w:r>
    </w:p>
    <w:p w14:paraId="500BE617" w14:textId="77777777" w:rsidR="004F6CBD" w:rsidRDefault="004F6CBD" w:rsidP="004F6CBD">
      <w:pPr>
        <w:rPr>
          <w:rStyle w:val="StyleUnderline"/>
        </w:rPr>
      </w:pPr>
      <w:r w:rsidRPr="009F4DDB">
        <w:t xml:space="preserve">Who lost Russia is a question for another article.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continued on unthinkingly, with little concern for Russian sensitivities, and now even extends to Macedonia. </w:t>
      </w:r>
      <w:r w:rsidRPr="00981958">
        <w:rPr>
          <w:rStyle w:val="StyleUnderline"/>
        </w:rPr>
        <w:t>Today, Russian President Vladimir Putin’s aggressive behavior makes every action taken against his country seem justified, but it’s worth asking, What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7386DE63" w14:textId="77777777" w:rsidR="004F6CBD" w:rsidRPr="009F4DDB" w:rsidRDefault="004F6CBD" w:rsidP="004F6CBD">
      <w:pPr>
        <w:rPr>
          <w:szCs w:val="16"/>
        </w:rPr>
      </w:pPr>
      <w:r w:rsidRPr="009F4DDB">
        <w:rPr>
          <w:szCs w:val="16"/>
        </w:rPr>
        <w:t>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well-wisher, not an engaged superpower.</w:t>
      </w:r>
    </w:p>
    <w:p w14:paraId="180E7A99" w14:textId="77777777" w:rsidR="004F6CBD" w:rsidRPr="009F4DDB" w:rsidRDefault="004F6CBD" w:rsidP="004F6CBD">
      <w:pPr>
        <w:rPr>
          <w:szCs w:val="16"/>
        </w:rPr>
      </w:pPr>
      <w:r w:rsidRPr="009F4DDB">
        <w:t>Ever since the end of World War I</w:t>
      </w:r>
      <w:r w:rsidRPr="00981958">
        <w:rPr>
          <w:rStyle w:val="StyleUnderline"/>
        </w:rPr>
        <w:t>,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powers and legitimized by international law. But right at the time of all these positive developments, the United States lost interest</w:t>
      </w:r>
      <w:r w:rsidRPr="009F4DDB">
        <w:t xml:space="preserve">. U.S. policymakers still wanted to transform the world in the 1990s, but on the cheap. They did not have the political capital or resources to throw </w:t>
      </w:r>
      <w:r w:rsidRPr="009F4DDB">
        <w:rPr>
          <w:szCs w:val="16"/>
        </w:rPr>
        <w:t>themselves into the effort. That was one reason Washington’s advice to foreign countries was always the same: economic shock therapy and instant democracy. Anything slower or more complex—anything, in other words, that resembled the manner in which the West itself had liberalized its economy and democratized its politics—was unacceptable. Before 9/11, when confronting challenges, the American tactic was mostly to attack from afar, hence the twin approaches of economic sanctions and precision air strikes. Both of these, as the political scientist Eliot Cohen wrote of airpower, had the characteristics of modern courtship: “gratification without commitment.”</w:t>
      </w:r>
    </w:p>
    <w:p w14:paraId="7E81F228" w14:textId="77777777" w:rsidR="004F6CBD" w:rsidRPr="009F4DDB" w:rsidRDefault="004F6CBD" w:rsidP="004F6CBD">
      <w:pPr>
        <w:rPr>
          <w:szCs w:val="16"/>
        </w:rPr>
      </w:pPr>
      <w:r w:rsidRPr="009F4DDB">
        <w:rPr>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5A33D9AC" w14:textId="77777777" w:rsidR="004F6CBD" w:rsidRPr="00981958" w:rsidRDefault="004F6CBD" w:rsidP="004F6CBD">
      <w:pPr>
        <w:rPr>
          <w:rStyle w:val="StyleUnderline"/>
        </w:rPr>
      </w:pPr>
      <w:r w:rsidRPr="000C4BCD">
        <w:rPr>
          <w:rStyle w:val="StyleUnderline"/>
          <w:highlight w:val="green"/>
        </w:rPr>
        <w:t>THE FINAL BLOW</w:t>
      </w:r>
    </w:p>
    <w:p w14:paraId="1232801E" w14:textId="77777777" w:rsidR="004F6CBD" w:rsidRPr="00981958" w:rsidRDefault="004F6CBD" w:rsidP="004F6CBD">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t xml:space="preserve"> But truthfully, more than anything else, </w:t>
      </w:r>
      <w:r w:rsidRPr="00981958">
        <w:rPr>
          <w:rStyle w:val="Emphasis"/>
        </w:rPr>
        <w:t>he has abandoned the field</w:t>
      </w:r>
      <w:r w:rsidRPr="00981958">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3669B034" w14:textId="77777777" w:rsidR="004F6CBD" w:rsidRPr="00981958" w:rsidRDefault="004F6CBD" w:rsidP="004F6CBD">
      <w:pPr>
        <w:rPr>
          <w:szCs w:val="16"/>
        </w:rPr>
      </w:pPr>
      <w:r w:rsidRPr="00981958">
        <w:rPr>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0F99824D" w14:textId="77777777" w:rsidR="004F6CBD" w:rsidRPr="00981958" w:rsidRDefault="004F6CBD" w:rsidP="004F6CBD">
      <w:r w:rsidRPr="00981958">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0F287B6C" w14:textId="77777777" w:rsidR="004F6CBD" w:rsidRPr="00431986" w:rsidRDefault="004F6CBD" w:rsidP="004F6CBD">
      <w:pPr>
        <w:rPr>
          <w:szCs w:val="16"/>
        </w:rPr>
      </w:pPr>
      <w:r w:rsidRPr="00981958">
        <w:rPr>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1F13A199" w14:textId="77777777" w:rsidR="004F6CBD" w:rsidRDefault="004F6CBD" w:rsidP="004F6CBD"/>
    <w:p w14:paraId="4F2B295F" w14:textId="77777777" w:rsidR="004F6CBD" w:rsidRDefault="004F6CBD" w:rsidP="004F6CBD">
      <w:pPr>
        <w:pStyle w:val="Heading4"/>
      </w:pPr>
      <w:r>
        <w:t>c. Every offensive argument they make is a self-fulfilling prophecy created by their project of primacy.</w:t>
      </w:r>
    </w:p>
    <w:p w14:paraId="45DF0398" w14:textId="77777777" w:rsidR="004F6CBD" w:rsidRPr="00D904BD" w:rsidRDefault="004F6CBD" w:rsidP="004F6CBD">
      <w:pPr>
        <w:rPr>
          <w:rStyle w:val="Style13ptBold"/>
        </w:rPr>
      </w:pPr>
      <w:r w:rsidRPr="00D904BD">
        <w:rPr>
          <w:rStyle w:val="Style13ptBold"/>
        </w:rPr>
        <w:t>Ashford, PhD, 19</w:t>
      </w:r>
    </w:p>
    <w:p w14:paraId="1799AF25" w14:textId="77777777" w:rsidR="004F6CBD" w:rsidRDefault="004F6CBD" w:rsidP="004F6CBD">
      <w:pPr>
        <w:rPr>
          <w:szCs w:val="16"/>
        </w:rPr>
      </w:pPr>
      <w:r w:rsidRPr="00D904BD">
        <w:rPr>
          <w:szCs w:val="16"/>
        </w:rPr>
        <w:t>(Emma, PoliSci@UVA, Fellow@CATO, Power and Pragmatism: Reforming American Foreign Policy for the 21</w:t>
      </w:r>
      <w:r w:rsidRPr="00D904BD">
        <w:rPr>
          <w:szCs w:val="16"/>
          <w:vertAlign w:val="superscript"/>
        </w:rPr>
        <w:t>st</w:t>
      </w:r>
      <w:r w:rsidRPr="00D904BD">
        <w:rPr>
          <w:szCs w:val="16"/>
        </w:rPr>
        <w:t xml:space="preserve"> Century, in </w:t>
      </w:r>
      <w:r w:rsidRPr="00D904BD">
        <w:rPr>
          <w:rStyle w:val="StyleUnderline"/>
          <w:sz w:val="16"/>
          <w:szCs w:val="16"/>
        </w:rPr>
        <w:t>New Voices in Grand Strategy</w:t>
      </w:r>
      <w:r w:rsidRPr="00D904BD">
        <w:rPr>
          <w:szCs w:val="16"/>
        </w:rPr>
        <w:t xml:space="preserve">, </w:t>
      </w:r>
      <w:r>
        <w:rPr>
          <w:szCs w:val="16"/>
        </w:rPr>
        <w:t xml:space="preserve">4, </w:t>
      </w:r>
      <w:r w:rsidRPr="00D904BD">
        <w:rPr>
          <w:szCs w:val="16"/>
        </w:rPr>
        <w:t>CNAS)</w:t>
      </w:r>
    </w:p>
    <w:p w14:paraId="7DE0D882" w14:textId="77777777" w:rsidR="004F6CBD" w:rsidRDefault="004F6CBD" w:rsidP="004F6CBD">
      <w:r w:rsidRPr="00386308">
        <w:rPr>
          <w:rStyle w:val="Emphasis"/>
        </w:rPr>
        <w:t>Humility is a virtue</w:t>
      </w:r>
      <w:r w:rsidRPr="004A0350">
        <w:t xml:space="preserve">. </w:t>
      </w:r>
      <w:r w:rsidRPr="00386308">
        <w:rPr>
          <w:rStyle w:val="StyleUnderline"/>
        </w:rPr>
        <w:t>Yet</w:t>
      </w:r>
      <w:r w:rsidRPr="004A0350">
        <w:t xml:space="preserve"> in the last quarter century, </w:t>
      </w:r>
      <w:r w:rsidRPr="00386308">
        <w:rPr>
          <w:rStyle w:val="StyleUnderline"/>
        </w:rPr>
        <w:t xml:space="preserve">American policymakers have </w:t>
      </w:r>
      <w:r w:rsidRPr="004A0350">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t xml:space="preserve"> </w:t>
      </w:r>
      <w:r w:rsidRPr="00386308">
        <w:rPr>
          <w:rStyle w:val="StyleUnderline"/>
        </w:rPr>
        <w:t xml:space="preserve">Compare this ideal </w:t>
      </w:r>
      <w:r w:rsidRPr="007E3415">
        <w:rPr>
          <w:rStyle w:val="StyleUnderline"/>
        </w:rPr>
        <w:t>to the U.S. track record</w:t>
      </w:r>
      <w:r w:rsidRPr="004A0350">
        <w:t xml:space="preserve"> – </w:t>
      </w:r>
      <w:r w:rsidRPr="00BF3248">
        <w:rPr>
          <w:rStyle w:val="Emphasis"/>
          <w:highlight w:val="green"/>
        </w:rPr>
        <w:t>endless Middle Eastern wars, the rise of ISIS, global democratic backsliding, a revanchist Russia, resurgent China</w:t>
      </w:r>
      <w:r w:rsidRPr="004A0350">
        <w:t xml:space="preserve">, and </w:t>
      </w:r>
      <w:r w:rsidRPr="00386308">
        <w:rPr>
          <w:rStyle w:val="StyleUnderline"/>
        </w:rPr>
        <w:t>a world reeling from the election of</w:t>
      </w:r>
      <w:r>
        <w:rPr>
          <w:rStyle w:val="StyleUnderline"/>
        </w:rPr>
        <w:t xml:space="preserve"> </w:t>
      </w:r>
      <w:r w:rsidRPr="004A0350">
        <w:t xml:space="preserve">President Donald </w:t>
      </w:r>
      <w:r w:rsidRPr="00386308">
        <w:rPr>
          <w:rStyle w:val="StyleUnderline"/>
        </w:rPr>
        <w:t>Trump</w:t>
      </w:r>
      <w:r w:rsidRPr="004A0350">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t xml:space="preserve">Many of </w:t>
      </w:r>
      <w:r w:rsidRPr="00386308">
        <w:rPr>
          <w:rStyle w:val="StyleUnderline"/>
        </w:rPr>
        <w:t xml:space="preserve">the </w:t>
      </w:r>
      <w:r w:rsidRPr="00BF3248">
        <w:rPr>
          <w:rStyle w:val="StyleUnderline"/>
          <w:highlight w:val="green"/>
        </w:rPr>
        <w:t>failures of U.S. foreign policy speak for themselves</w:t>
      </w:r>
      <w:r w:rsidRPr="004A0350">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t xml:space="preserve">. </w:t>
      </w:r>
      <w:r w:rsidRPr="00386308">
        <w:rPr>
          <w:rStyle w:val="StyleUnderline"/>
        </w:rPr>
        <w:t>Afghanistan</w:t>
      </w:r>
      <w:r w:rsidRPr="004A0350">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t xml:space="preserve">And even as </w:t>
      </w:r>
      <w:r w:rsidRPr="00386308">
        <w:rPr>
          <w:rStyle w:val="StyleUnderline"/>
        </w:rPr>
        <w:t>the war on terror</w:t>
      </w:r>
      <w:r w:rsidRPr="004A0350">
        <w:t xml:space="preserve"> fades from public view, it </w:t>
      </w:r>
      <w:r w:rsidRPr="00386308">
        <w:rPr>
          <w:rStyle w:val="StyleUnderline"/>
        </w:rPr>
        <w:t>remains as open-ended as ever</w:t>
      </w:r>
      <w:r w:rsidRPr="004A0350">
        <w:t xml:space="preserve">: Today, </w:t>
      </w:r>
      <w:r w:rsidRPr="00BF3248">
        <w:rPr>
          <w:rStyle w:val="StyleUnderline"/>
          <w:highlight w:val="green"/>
        </w:rPr>
        <w:t>the U</w:t>
      </w:r>
      <w:r w:rsidRPr="004A0350">
        <w:t xml:space="preserve">nited </w:t>
      </w:r>
      <w:r w:rsidRPr="00BF3248">
        <w:rPr>
          <w:rStyle w:val="StyleUnderline"/>
          <w:highlight w:val="green"/>
        </w:rPr>
        <w:t>S</w:t>
      </w:r>
      <w:r w:rsidRPr="004A0350">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t xml:space="preserve">– may not be a total failure, but it </w:t>
      </w:r>
      <w:r w:rsidRPr="00BF3248">
        <w:rPr>
          <w:rStyle w:val="Emphasis"/>
          <w:highlight w:val="green"/>
        </w:rPr>
        <w:t>has not been successful</w:t>
      </w:r>
      <w:r w:rsidRPr="00386308">
        <w:rPr>
          <w:rStyle w:val="Emphasis"/>
        </w:rPr>
        <w:t xml:space="preserve"> </w:t>
      </w:r>
      <w:r w:rsidRPr="004A0350">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t xml:space="preserve">. </w:t>
      </w:r>
      <w:r w:rsidRPr="00BF3248">
        <w:rPr>
          <w:rStyle w:val="Emphasis"/>
          <w:highlight w:val="green"/>
        </w:rPr>
        <w:t>Primacy</w:t>
      </w:r>
      <w:r w:rsidRPr="004A0350">
        <w:t xml:space="preserve"> – </w:t>
      </w:r>
      <w:r w:rsidRPr="00386308">
        <w:rPr>
          <w:rStyle w:val="StyleUnderline"/>
        </w:rPr>
        <w:t>and the consistent drumbeat of calls</w:t>
      </w:r>
      <w:r w:rsidRPr="004A0350">
        <w:t xml:space="preserve"> in Washington </w:t>
      </w:r>
      <w:r w:rsidRPr="00386308">
        <w:rPr>
          <w:rStyle w:val="StyleUnderline"/>
        </w:rPr>
        <w:t>to do more, always and everywhere</w:t>
      </w:r>
      <w:r w:rsidRPr="004A0350">
        <w:t xml:space="preserve"> </w:t>
      </w:r>
      <w:r w:rsidRPr="00BF3248">
        <w:rPr>
          <w:highlight w:val="green"/>
        </w:rPr>
        <w:t xml:space="preserve">– </w:t>
      </w:r>
      <w:r w:rsidRPr="00BF3248">
        <w:rPr>
          <w:rStyle w:val="Emphasis"/>
          <w:highlight w:val="green"/>
        </w:rPr>
        <w:t>is neither sustainable nor prudent.</w:t>
      </w:r>
      <w:r w:rsidRPr="004A0350">
        <w:t xml:space="preserve"> Nor can we fall back on warmed-over Cold War–era strategies better suited to an era of bipolar superpower competition.</w:t>
      </w:r>
    </w:p>
    <w:p w14:paraId="35DEEAAA" w14:textId="77777777" w:rsidR="004F6CBD" w:rsidRPr="00E5279B" w:rsidRDefault="004F6CBD" w:rsidP="004F6CBD"/>
    <w:p w14:paraId="43DD43EA" w14:textId="77777777" w:rsidR="004F6CBD" w:rsidRPr="00E822D7" w:rsidRDefault="004F6CBD" w:rsidP="004F6CBD"/>
    <w:p w14:paraId="380C18CF" w14:textId="77777777" w:rsidR="004F6CBD" w:rsidRDefault="004F6CBD" w:rsidP="004F6CBD">
      <w:pPr>
        <w:pStyle w:val="Heading4"/>
      </w:pPr>
      <w:r>
        <w:t>Heg is bad</w:t>
      </w:r>
    </w:p>
    <w:p w14:paraId="43207FBC" w14:textId="77777777" w:rsidR="004F6CBD" w:rsidRDefault="004F6CBD" w:rsidP="004F6CBD">
      <w:pPr>
        <w:pStyle w:val="Heading4"/>
        <w:numPr>
          <w:ilvl w:val="0"/>
          <w:numId w:val="12"/>
        </w:numPr>
      </w:pPr>
      <w:r>
        <w:t xml:space="preserve">Terror – </w:t>
      </w:r>
    </w:p>
    <w:p w14:paraId="50D13486" w14:textId="77777777" w:rsidR="004F6CBD" w:rsidRPr="00277D07" w:rsidRDefault="004F6CBD" w:rsidP="004F6CBD">
      <w:pPr>
        <w:pStyle w:val="Heading4"/>
        <w:numPr>
          <w:ilvl w:val="0"/>
          <w:numId w:val="13"/>
        </w:numPr>
      </w:pPr>
      <w:r>
        <w:t xml:space="preserve">U.S intervention creates the very thing it sought to destroy – extremists and insurgents have </w:t>
      </w:r>
      <w:r>
        <w:rPr>
          <w:i/>
          <w:iCs/>
        </w:rPr>
        <w:t xml:space="preserve">more </w:t>
      </w:r>
      <w:r>
        <w:t xml:space="preserve">reasons to rebel </w:t>
      </w:r>
    </w:p>
    <w:p w14:paraId="04D8E1BC" w14:textId="77777777" w:rsidR="004F6CBD" w:rsidRDefault="004F6CBD" w:rsidP="004F6CBD">
      <w:pPr>
        <w:spacing w:after="0" w:line="240" w:lineRule="auto"/>
        <w:rPr>
          <w:rFonts w:ascii="Times New Roman" w:eastAsia="Times New Roman" w:hAnsi="Times New Roman" w:cs="Times New Roman"/>
          <w:sz w:val="24"/>
        </w:rPr>
      </w:pPr>
      <w:r>
        <w:rPr>
          <w:b/>
          <w:bCs/>
          <w:sz w:val="26"/>
          <w:szCs w:val="26"/>
        </w:rPr>
        <w:t xml:space="preserve">Pham 21 </w:t>
      </w:r>
      <w:r w:rsidRPr="00F72D73">
        <w:t>[(Born and raised in Vietnam and Sweden, Quang is a third-year International Relations and Organisations student at Leiden University. Writing for The Bernese Magazine, his interests lie in foreign affairs with regards to East and Southeast Asia, European populism and ongoing sociopolitical issues around the world. He also serves as the magazine's Executive Advisor, helping to manage its day-to-day operations.</w:t>
      </w:r>
      <w:r>
        <w:t>) “Why do American Interventions Fail?” November 18, 2021.] AW</w:t>
      </w:r>
    </w:p>
    <w:p w14:paraId="0F588FBD" w14:textId="77777777" w:rsidR="004F6CBD" w:rsidRPr="00F72D73" w:rsidRDefault="004F6CBD" w:rsidP="004F6CBD">
      <w:pPr>
        <w:spacing w:after="0" w:line="240" w:lineRule="auto"/>
        <w:rPr>
          <w:rFonts w:ascii="Times New Roman" w:eastAsia="Times New Roman" w:hAnsi="Times New Roman" w:cs="Times New Roman"/>
          <w:sz w:val="24"/>
        </w:rPr>
      </w:pPr>
    </w:p>
    <w:p w14:paraId="538F001A" w14:textId="77777777" w:rsidR="004F6CBD" w:rsidRPr="00D901D4" w:rsidRDefault="004F6CBD" w:rsidP="004F6CBD">
      <w:r w:rsidRPr="0023725A">
        <w:rPr>
          <w:rStyle w:val="StyleUnderline"/>
        </w:rPr>
        <w:t xml:space="preserve">America’s recent loss in Afghanistan has drawn comparisons to its massive debacle 50 years ago in Vietnam – where US leadership also failed to grasp the power of morale, the role of culture, or the reality on the ground. </w:t>
      </w:r>
      <w:r w:rsidRPr="00DF554B">
        <w:rPr>
          <w:rStyle w:val="StyleUnderline"/>
        </w:rPr>
        <w:t>If one were to assess US foreign policy since the end of the Second World War, it would be hard to avoid the conclusion that most</w:t>
      </w:r>
      <w:r w:rsidRPr="0023725A">
        <w:rPr>
          <w:rStyle w:val="StyleUnderline"/>
        </w:rPr>
        <w:t xml:space="preserve"> of its military </w:t>
      </w:r>
      <w:r w:rsidRPr="00A50A2D">
        <w:rPr>
          <w:rStyle w:val="StyleUnderline"/>
          <w:highlight w:val="green"/>
        </w:rPr>
        <w:t xml:space="preserve">interventions </w:t>
      </w:r>
      <w:r w:rsidRPr="002E3BC1">
        <w:rPr>
          <w:rStyle w:val="StyleUnderline"/>
        </w:rPr>
        <w:t xml:space="preserve">have </w:t>
      </w:r>
      <w:r w:rsidRPr="00A50A2D">
        <w:rPr>
          <w:rStyle w:val="StyleUnderline"/>
          <w:highlight w:val="green"/>
        </w:rPr>
        <w:t>ended catastrophically</w:t>
      </w:r>
      <w:r w:rsidRPr="0023725A">
        <w:rPr>
          <w:rStyle w:val="StyleUnderline"/>
        </w:rPr>
        <w:t xml:space="preserve"> in more or less the same manner. </w:t>
      </w:r>
      <w:r w:rsidRPr="00DF554B">
        <w:rPr>
          <w:rStyle w:val="StyleUnderline"/>
          <w:highlight w:val="green"/>
        </w:rPr>
        <w:t>These</w:t>
      </w:r>
      <w:r w:rsidRPr="0023725A">
        <w:rPr>
          <w:rStyle w:val="StyleUnderline"/>
        </w:rPr>
        <w:t xml:space="preserve"> interventions </w:t>
      </w:r>
      <w:r w:rsidRPr="00A50A2D">
        <w:rPr>
          <w:rStyle w:val="StyleUnderline"/>
          <w:highlight w:val="green"/>
        </w:rPr>
        <w:t>rarely</w:t>
      </w:r>
      <w:r w:rsidRPr="002E3BC1">
        <w:rPr>
          <w:rStyle w:val="StyleUnderline"/>
        </w:rPr>
        <w:t xml:space="preserve">, if ever, </w:t>
      </w:r>
      <w:r w:rsidRPr="00A50A2D">
        <w:rPr>
          <w:rStyle w:val="StyleUnderline"/>
          <w:highlight w:val="green"/>
        </w:rPr>
        <w:t>positively contribute to improving</w:t>
      </w:r>
      <w:r w:rsidRPr="0023725A">
        <w:rPr>
          <w:rStyle w:val="StyleUnderline"/>
        </w:rPr>
        <w:t xml:space="preserve"> the </w:t>
      </w:r>
      <w:r w:rsidRPr="00A50A2D">
        <w:rPr>
          <w:rStyle w:val="StyleUnderline"/>
          <w:highlight w:val="green"/>
        </w:rPr>
        <w:t>political environments</w:t>
      </w:r>
      <w:r w:rsidRPr="0023725A">
        <w:rPr>
          <w:rStyle w:val="StyleUnderline"/>
        </w:rPr>
        <w:t xml:space="preserve"> that generated the crises in the first place</w:t>
      </w:r>
      <w:r w:rsidRPr="00D901D4">
        <w:t xml:space="preserve"> – and nowhere is this clearer than in Vietnam and Afghanistan.</w:t>
      </w:r>
    </w:p>
    <w:p w14:paraId="3003D95C" w14:textId="77777777" w:rsidR="004F6CBD" w:rsidRPr="00D901D4" w:rsidRDefault="004F6CBD" w:rsidP="004F6CBD">
      <w:r w:rsidRPr="00D901D4">
        <w:t xml:space="preserve">The contextual similarities between Vietnam and Afghanistan are harrowingly indistinguishable. </w:t>
      </w:r>
      <w:r w:rsidRPr="005A1414">
        <w:rPr>
          <w:rStyle w:val="StyleUnderline"/>
        </w:rPr>
        <w:t xml:space="preserve">In both wars, a </w:t>
      </w:r>
      <w:r w:rsidRPr="005A1414">
        <w:rPr>
          <w:rStyle w:val="StyleUnderline"/>
          <w:highlight w:val="green"/>
        </w:rPr>
        <w:t xml:space="preserve">technically advanced </w:t>
      </w:r>
      <w:r w:rsidRPr="00A50A2D">
        <w:rPr>
          <w:rStyle w:val="StyleUnderline"/>
          <w:highlight w:val="green"/>
        </w:rPr>
        <w:t>army invaded a third-world country</w:t>
      </w:r>
      <w:r w:rsidRPr="0023725A">
        <w:rPr>
          <w:rStyle w:val="StyleUnderline"/>
        </w:rPr>
        <w:t xml:space="preserve">. Both were countries still reeling from other attempts at conquest by outsiders when they were invaded. </w:t>
      </w:r>
      <w:r w:rsidRPr="00A50A2D">
        <w:rPr>
          <w:rStyle w:val="StyleUnderline"/>
          <w:highlight w:val="green"/>
        </w:rPr>
        <w:t>Both were fed up</w:t>
      </w:r>
      <w:r w:rsidRPr="0023725A">
        <w:rPr>
          <w:rStyle w:val="StyleUnderline"/>
        </w:rPr>
        <w:t xml:space="preserve"> with foreign domination </w:t>
      </w:r>
      <w:r w:rsidRPr="00A50A2D">
        <w:rPr>
          <w:rStyle w:val="StyleUnderline"/>
          <w:highlight w:val="green"/>
        </w:rPr>
        <w:t xml:space="preserve">by the time </w:t>
      </w:r>
      <w:r w:rsidRPr="00A50A2D">
        <w:rPr>
          <w:rStyle w:val="StyleUnderline"/>
        </w:rPr>
        <w:t xml:space="preserve">the </w:t>
      </w:r>
      <w:r w:rsidRPr="00A50A2D">
        <w:rPr>
          <w:rStyle w:val="StyleUnderline"/>
          <w:highlight w:val="green"/>
        </w:rPr>
        <w:t>Americans arrived</w:t>
      </w:r>
      <w:r w:rsidRPr="00D901D4">
        <w:t xml:space="preserve"> – Afghanistan from the Soviets, and Vietnam from the French, not to mention all of those who came before. Fear of communism in Southeast Asia forced President Lyndon B. Johnson to fight in Vietnam, while fear of terrorism convinced President Bush to initiate America’s longest war in Afghanistan. Just like in Vietnam, many local soldiers of Afghanistan’s national army, which the US invested billions into training, do not understand why they are fighting their fellow countrymen. Successful nation-building cannot be achieved without morale, and this is what the US failed to understand when both the Taliban and North Vietnam’s moral strength and desire for national unity ultimately proved triumphant.</w:t>
      </w:r>
    </w:p>
    <w:p w14:paraId="1EB67830" w14:textId="77777777" w:rsidR="004F6CBD" w:rsidRPr="00D901D4" w:rsidRDefault="004F6CBD" w:rsidP="004F6CBD">
      <w:r w:rsidRPr="00D901D4">
        <w:t xml:space="preserve">While Vietnam and Afghanistan certainly differ somewhat from one another – not to mention how the conflicts occurred half a century apart – their </w:t>
      </w:r>
      <w:r w:rsidRPr="00A50A2D">
        <w:rPr>
          <w:rStyle w:val="StyleUnderline"/>
          <w:highlight w:val="green"/>
        </w:rPr>
        <w:t>common failure</w:t>
      </w:r>
      <w:r w:rsidRPr="0023725A">
        <w:rPr>
          <w:rStyle w:val="StyleUnderline"/>
        </w:rPr>
        <w:t xml:space="preserve"> by the US </w:t>
      </w:r>
      <w:r w:rsidRPr="00A50A2D">
        <w:rPr>
          <w:rStyle w:val="StyleUnderline"/>
          <w:highlight w:val="green"/>
        </w:rPr>
        <w:t>to achieve</w:t>
      </w:r>
      <w:r w:rsidRPr="0023725A">
        <w:rPr>
          <w:rStyle w:val="StyleUnderline"/>
        </w:rPr>
        <w:t xml:space="preserve"> the desired </w:t>
      </w:r>
      <w:r w:rsidRPr="00A50A2D">
        <w:rPr>
          <w:rStyle w:val="StyleUnderline"/>
          <w:highlight w:val="green"/>
        </w:rPr>
        <w:t>stability</w:t>
      </w:r>
      <w:r w:rsidRPr="0023725A">
        <w:rPr>
          <w:rStyle w:val="StyleUnderline"/>
        </w:rPr>
        <w:t xml:space="preserve">, accountable governance, and its ultimate loss to the opposing side </w:t>
      </w:r>
      <w:r w:rsidRPr="00A50A2D">
        <w:rPr>
          <w:rStyle w:val="StyleUnderline"/>
          <w:highlight w:val="green"/>
        </w:rPr>
        <w:t xml:space="preserve">beg for a </w:t>
      </w:r>
      <w:r w:rsidRPr="002E3BC1">
        <w:rPr>
          <w:rStyle w:val="Emphasis"/>
        </w:rPr>
        <w:t xml:space="preserve">serious </w:t>
      </w:r>
      <w:r w:rsidRPr="00A50A2D">
        <w:rPr>
          <w:rStyle w:val="Emphasis"/>
          <w:highlight w:val="green"/>
        </w:rPr>
        <w:t xml:space="preserve">rethink about </w:t>
      </w:r>
      <w:r w:rsidRPr="00CE4BF3">
        <w:rPr>
          <w:rStyle w:val="Emphasis"/>
          <w:highlight w:val="green"/>
        </w:rPr>
        <w:t xml:space="preserve">how interventions </w:t>
      </w:r>
      <w:r w:rsidRPr="00A50A2D">
        <w:rPr>
          <w:rStyle w:val="Emphasis"/>
          <w:highlight w:val="green"/>
        </w:rPr>
        <w:t>are conducted</w:t>
      </w:r>
      <w:r w:rsidRPr="0023725A">
        <w:rPr>
          <w:rStyle w:val="StyleUnderline"/>
        </w:rPr>
        <w:t xml:space="preserve">. Before World War II, the United States won nearly all the major wars that it fought. And </w:t>
      </w:r>
      <w:r w:rsidRPr="00697CCD">
        <w:rPr>
          <w:rStyle w:val="Emphasis"/>
        </w:rPr>
        <w:t>since then</w:t>
      </w:r>
      <w:r w:rsidRPr="00A50A2D">
        <w:rPr>
          <w:rStyle w:val="Emphasis"/>
          <w:highlight w:val="green"/>
        </w:rPr>
        <w:t xml:space="preserve">, </w:t>
      </w:r>
      <w:r w:rsidRPr="005A1414">
        <w:rPr>
          <w:rStyle w:val="Emphasis"/>
        </w:rPr>
        <w:t>America has barely won any major wars</w:t>
      </w:r>
      <w:r w:rsidRPr="0023725A">
        <w:rPr>
          <w:rStyle w:val="StyleUnderline"/>
        </w:rPr>
        <w:t xml:space="preserve"> – Korea was a difficult stalemate, Vietnam and Iraq failed miserably, and other conflicts the US was involved in such as Libya and Somalia were not all too successful either</w:t>
      </w:r>
      <w:r w:rsidRPr="00D901D4">
        <w:t>. The Gulf War in 1991 was arguably a success, although far from the clean and decisive triumph some remembered it to be.</w:t>
      </w:r>
    </w:p>
    <w:p w14:paraId="592D9424" w14:textId="77777777" w:rsidR="004F6CBD" w:rsidRPr="00F72D73" w:rsidRDefault="004F6CBD" w:rsidP="004F6CBD">
      <w:r w:rsidRPr="005A1414">
        <w:rPr>
          <w:rStyle w:val="StyleUnderline"/>
        </w:rPr>
        <w:t xml:space="preserve">Since 9/11, Washington has been </w:t>
      </w:r>
      <w:r w:rsidRPr="00DF554B">
        <w:rPr>
          <w:rStyle w:val="StyleUnderline"/>
        </w:rPr>
        <w:t xml:space="preserve">significantly </w:t>
      </w:r>
      <w:r w:rsidRPr="005A1414">
        <w:rPr>
          <w:rStyle w:val="StyleUnderline"/>
        </w:rPr>
        <w:t xml:space="preserve">active </w:t>
      </w:r>
      <w:r w:rsidRPr="00A50A2D">
        <w:rPr>
          <w:rStyle w:val="StyleUnderline"/>
        </w:rPr>
        <w:t xml:space="preserve">militarily </w:t>
      </w:r>
      <w:r w:rsidRPr="00DF554B">
        <w:rPr>
          <w:rStyle w:val="StyleUnderline"/>
        </w:rPr>
        <w:t xml:space="preserve">around the world, </w:t>
      </w:r>
      <w:r w:rsidRPr="00A50A2D">
        <w:rPr>
          <w:rStyle w:val="StyleUnderline"/>
        </w:rPr>
        <w:t>invading two</w:t>
      </w:r>
      <w:r w:rsidRPr="00697CCD">
        <w:rPr>
          <w:rStyle w:val="StyleUnderline"/>
        </w:rPr>
        <w:t xml:space="preserve"> nations, bombing and droning several others, deploying special operations forces in an ever-increasing number of countries, and applying sanctions to a whole load of others. </w:t>
      </w:r>
      <w:r w:rsidRPr="005A1414">
        <w:rPr>
          <w:rStyle w:val="StyleUnderline"/>
        </w:rPr>
        <w:t>Its military strategy</w:t>
      </w:r>
      <w:r w:rsidRPr="00DF554B">
        <w:rPr>
          <w:rStyle w:val="StyleUnderline"/>
        </w:rPr>
        <w:t xml:space="preserve"> </w:t>
      </w:r>
      <w:r w:rsidRPr="005A1414">
        <w:rPr>
          <w:rStyle w:val="StyleUnderline"/>
        </w:rPr>
        <w:t>has been</w:t>
      </w:r>
      <w:r w:rsidRPr="00697CCD">
        <w:rPr>
          <w:rStyle w:val="StyleUnderline"/>
        </w:rPr>
        <w:t xml:space="preserve"> uniquely </w:t>
      </w:r>
      <w:r w:rsidRPr="005A1414">
        <w:rPr>
          <w:rStyle w:val="StyleUnderline"/>
        </w:rPr>
        <w:t>counterproductive – rather than taking steps to minimize hostility</w:t>
      </w:r>
      <w:r w:rsidRPr="00697CCD">
        <w:rPr>
          <w:rStyle w:val="StyleUnderline"/>
        </w:rPr>
        <w:t xml:space="preserve"> towards America, </w:t>
      </w:r>
      <w:r w:rsidRPr="00A50A2D">
        <w:rPr>
          <w:rStyle w:val="StyleUnderline"/>
          <w:highlight w:val="green"/>
        </w:rPr>
        <w:t xml:space="preserve">Washington </w:t>
      </w:r>
      <w:r w:rsidRPr="00A50A2D">
        <w:rPr>
          <w:rStyle w:val="Emphasis"/>
          <w:highlight w:val="green"/>
        </w:rPr>
        <w:t>adopted a hawkish stance</w:t>
      </w:r>
      <w:r w:rsidRPr="00A50A2D">
        <w:rPr>
          <w:rStyle w:val="StyleUnderline"/>
          <w:highlight w:val="green"/>
        </w:rPr>
        <w:t xml:space="preserve"> that killed</w:t>
      </w:r>
      <w:r w:rsidRPr="00697CCD">
        <w:rPr>
          <w:rStyle w:val="StyleUnderline"/>
        </w:rPr>
        <w:t xml:space="preserve"> countless numbers of </w:t>
      </w:r>
      <w:r w:rsidRPr="00A50A2D">
        <w:rPr>
          <w:rStyle w:val="StyleUnderline"/>
          <w:highlight w:val="green"/>
        </w:rPr>
        <w:t xml:space="preserve">civilians </w:t>
      </w:r>
      <w:r w:rsidRPr="005A1414">
        <w:rPr>
          <w:rStyle w:val="StyleUnderline"/>
        </w:rPr>
        <w:t>while ravaging societies</w:t>
      </w:r>
      <w:r w:rsidRPr="00697CCD">
        <w:rPr>
          <w:rStyle w:val="StyleUnderline"/>
        </w:rPr>
        <w:t xml:space="preserve"> along its path. </w:t>
      </w:r>
      <w:r w:rsidRPr="00CE4BF3">
        <w:rPr>
          <w:rStyle w:val="StyleUnderline"/>
          <w:highlight w:val="green"/>
        </w:rPr>
        <w:t xml:space="preserve">Such is </w:t>
      </w:r>
      <w:r w:rsidRPr="00CE4BF3">
        <w:rPr>
          <w:rStyle w:val="Emphasis"/>
          <w:highlight w:val="green"/>
        </w:rPr>
        <w:t xml:space="preserve">guaranteed to create </w:t>
      </w:r>
      <w:r w:rsidRPr="009802BA">
        <w:rPr>
          <w:rStyle w:val="Emphasis"/>
          <w:highlight w:val="green"/>
        </w:rPr>
        <w:t>enemies,</w:t>
      </w:r>
      <w:r w:rsidRPr="00697CCD">
        <w:rPr>
          <w:rStyle w:val="Emphasis"/>
        </w:rPr>
        <w:t xml:space="preserve"> </w:t>
      </w:r>
      <w:r w:rsidRPr="00A50A2D">
        <w:rPr>
          <w:rStyle w:val="Emphasis"/>
        </w:rPr>
        <w:t>exacerbate</w:t>
      </w:r>
      <w:r w:rsidRPr="00697CCD">
        <w:rPr>
          <w:rStyle w:val="Emphasis"/>
        </w:rPr>
        <w:t xml:space="preserve"> </w:t>
      </w:r>
      <w:r w:rsidRPr="00A50A2D">
        <w:rPr>
          <w:rStyle w:val="Emphasis"/>
          <w:highlight w:val="green"/>
        </w:rPr>
        <w:t>radicalism, and</w:t>
      </w:r>
      <w:r w:rsidRPr="00697CCD">
        <w:rPr>
          <w:rStyle w:val="Emphasis"/>
        </w:rPr>
        <w:t xml:space="preserve"> spread </w:t>
      </w:r>
      <w:r w:rsidRPr="00A50A2D">
        <w:rPr>
          <w:rStyle w:val="Emphasis"/>
          <w:highlight w:val="green"/>
        </w:rPr>
        <w:t>terrorism</w:t>
      </w:r>
      <w:r w:rsidRPr="00697CCD">
        <w:rPr>
          <w:rStyle w:val="StyleUnderline"/>
        </w:rPr>
        <w:t xml:space="preserve">, altogether </w:t>
      </w:r>
      <w:r w:rsidRPr="00A50A2D">
        <w:rPr>
          <w:rStyle w:val="StyleUnderline"/>
        </w:rPr>
        <w:t>reflecting on a great irony</w:t>
      </w:r>
      <w:r w:rsidRPr="00697CCD">
        <w:rPr>
          <w:rStyle w:val="StyleUnderline"/>
        </w:rPr>
        <w:t xml:space="preserve"> that haunts the very policies designed to prevent such</w:t>
      </w:r>
      <w:r w:rsidRPr="00D901D4">
        <w:t>.</w:t>
      </w:r>
      <w:r w:rsidRPr="00F72D73">
        <w:t xml:space="preserve"> As far back as the early days of America rising to become a global hegemon following the Second World War, its </w:t>
      </w:r>
      <w:r w:rsidRPr="00B6476F">
        <w:rPr>
          <w:rStyle w:val="StyleUnderline"/>
        </w:rPr>
        <w:t xml:space="preserve">military </w:t>
      </w:r>
      <w:r w:rsidRPr="00A50A2D">
        <w:rPr>
          <w:rStyle w:val="StyleUnderline"/>
          <w:highlight w:val="green"/>
        </w:rPr>
        <w:t>interventions can be distinguished by</w:t>
      </w:r>
      <w:r w:rsidRPr="00B6476F">
        <w:rPr>
          <w:rStyle w:val="StyleUnderline"/>
        </w:rPr>
        <w:t xml:space="preserve"> a </w:t>
      </w:r>
      <w:r w:rsidRPr="00DF554B">
        <w:rPr>
          <w:rStyle w:val="StyleUnderline"/>
        </w:rPr>
        <w:t xml:space="preserve">constant </w:t>
      </w:r>
      <w:r w:rsidRPr="00CE4BF3">
        <w:rPr>
          <w:rStyle w:val="StyleUnderline"/>
          <w:highlight w:val="green"/>
        </w:rPr>
        <w:t xml:space="preserve">inability </w:t>
      </w:r>
      <w:r w:rsidRPr="00A50A2D">
        <w:rPr>
          <w:rStyle w:val="StyleUnderline"/>
          <w:highlight w:val="green"/>
        </w:rPr>
        <w:t>to understand the enemy</w:t>
      </w:r>
      <w:r w:rsidRPr="00B6476F">
        <w:rPr>
          <w:rStyle w:val="StyleUnderline"/>
        </w:rPr>
        <w:t>, and a failure to comprehend larger grand narratives that often dictate the conflict</w:t>
      </w:r>
      <w:r w:rsidRPr="00F72D73">
        <w:t xml:space="preserve">. Whether combating Islamist-inspired fighters or communist guerrillas, American policymakers often view the conflict of these “host” countries through the prism of broader ideological struggles. While these interpretations often contain parts of the truth, they can obscure more than they reveal about the character and motivations of civil war dynamics, particularly in its local dimensions. </w:t>
      </w:r>
      <w:r w:rsidRPr="00DF554B">
        <w:rPr>
          <w:rStyle w:val="StyleUnderline"/>
        </w:rPr>
        <w:t xml:space="preserve">American </w:t>
      </w:r>
      <w:r w:rsidRPr="00A50A2D">
        <w:rPr>
          <w:rStyle w:val="StyleUnderline"/>
          <w:highlight w:val="green"/>
        </w:rPr>
        <w:t>policymakers</w:t>
      </w:r>
      <w:r w:rsidRPr="00B6476F">
        <w:rPr>
          <w:rStyle w:val="StyleUnderline"/>
        </w:rPr>
        <w:t xml:space="preserve"> on the other side of the world </w:t>
      </w:r>
      <w:r w:rsidRPr="005A1414">
        <w:rPr>
          <w:rStyle w:val="StyleUnderline"/>
        </w:rPr>
        <w:t xml:space="preserve">would </w:t>
      </w:r>
      <w:r w:rsidRPr="00DF554B">
        <w:rPr>
          <w:rStyle w:val="StyleUnderline"/>
          <w:highlight w:val="green"/>
        </w:rPr>
        <w:t xml:space="preserve">conduct flawed </w:t>
      </w:r>
      <w:r w:rsidRPr="00A50A2D">
        <w:rPr>
          <w:rStyle w:val="StyleUnderline"/>
          <w:highlight w:val="green"/>
        </w:rPr>
        <w:t>analyses of</w:t>
      </w:r>
      <w:r w:rsidRPr="00B6476F">
        <w:rPr>
          <w:rStyle w:val="StyleUnderline"/>
        </w:rPr>
        <w:t xml:space="preserve"> the </w:t>
      </w:r>
      <w:r w:rsidRPr="00A50A2D">
        <w:rPr>
          <w:rStyle w:val="StyleUnderline"/>
          <w:highlight w:val="green"/>
        </w:rPr>
        <w:t>politics</w:t>
      </w:r>
      <w:r w:rsidRPr="00B6476F">
        <w:rPr>
          <w:rStyle w:val="StyleUnderline"/>
        </w:rPr>
        <w:t xml:space="preserve"> of violence in these intervened countries </w:t>
      </w:r>
      <w:r w:rsidRPr="00A50A2D">
        <w:rPr>
          <w:rStyle w:val="StyleUnderline"/>
          <w:highlight w:val="green"/>
        </w:rPr>
        <w:t xml:space="preserve">with little </w:t>
      </w:r>
      <w:r w:rsidRPr="00CE4BF3">
        <w:rPr>
          <w:rStyle w:val="StyleUnderline"/>
          <w:highlight w:val="green"/>
        </w:rPr>
        <w:t xml:space="preserve">knowledge of </w:t>
      </w:r>
      <w:r w:rsidRPr="005A1414">
        <w:rPr>
          <w:rStyle w:val="StyleUnderline"/>
        </w:rPr>
        <w:t xml:space="preserve">the actual </w:t>
      </w:r>
      <w:r w:rsidRPr="00A50A2D">
        <w:rPr>
          <w:rStyle w:val="StyleUnderline"/>
          <w:highlight w:val="green"/>
        </w:rPr>
        <w:t>conflict motivators</w:t>
      </w:r>
      <w:r w:rsidRPr="00B6476F">
        <w:rPr>
          <w:rStyle w:val="StyleUnderline"/>
        </w:rPr>
        <w:t>, but rather purely through the same ideological lens that has obstinately stayed put for the past century</w:t>
      </w:r>
      <w:r w:rsidRPr="00F72D73">
        <w:t>. This has often led to intervention strategies that are badly suited to the realities on the ground, leading to their ultimate failure.</w:t>
      </w:r>
    </w:p>
    <w:p w14:paraId="44990697" w14:textId="77777777" w:rsidR="004F6CBD" w:rsidRPr="00F72D73" w:rsidRDefault="004F6CBD" w:rsidP="004F6CBD">
      <w:r w:rsidRPr="00F72D73">
        <w:t>During the Vietnam War, American policymakers minimized the role that Saigon’s corruption, repression, and bad governance played in fueling the Viet Cong insurgency. Instead, an obsessive focus on suppressing global communism and maintaining American credibility led to massive support for the South Vietnamese regime, a socially destructive counterinsurgency policy, and futile efforts to apply pressure on North Vietnam. This logic also led to American support for a large number of other distasteful regimes – such as that of many right-wing dictatorships in Latin America through Operation Condor – in order to prevent the spread of communism. Despite this belief, most socialist-leaning armed groups in the Third World were not directed by China or the USSR, even though they did receive some backing from Beijing or Moscow. The ideologies of these groups were often informed and inspired by socialist worldviews, but their politics were strictly local or national.</w:t>
      </w:r>
    </w:p>
    <w:p w14:paraId="3D9E9CB5" w14:textId="77777777" w:rsidR="004F6CBD" w:rsidRPr="00F72D73" w:rsidRDefault="004F6CBD" w:rsidP="004F6CBD">
      <w:r w:rsidRPr="00F72D73">
        <w:t>In this sense, one cannot understand the dynamics of groups like the Taliban, Boko Haram, or ISIS without referencing the very local politics that both drive their success and limit their possibilities for action. With a powerful determination to chase out foreign aggressors and assert their sovereignty over Afghanistan, the Taliban succeeded in what national Afghan forces could not have achieved – despite having 20 years of American military support.</w:t>
      </w:r>
    </w:p>
    <w:p w14:paraId="08EE9B08" w14:textId="77777777" w:rsidR="004F6CBD" w:rsidRPr="00F72D73" w:rsidRDefault="004F6CBD" w:rsidP="004F6CBD">
      <w:r w:rsidRPr="00B6476F">
        <w:rPr>
          <w:rStyle w:val="StyleUnderline"/>
        </w:rPr>
        <w:t xml:space="preserve">American military </w:t>
      </w:r>
      <w:r w:rsidRPr="005A1414">
        <w:rPr>
          <w:rStyle w:val="StyleUnderline"/>
        </w:rPr>
        <w:t xml:space="preserve">interventions </w:t>
      </w:r>
      <w:r w:rsidRPr="00DF554B">
        <w:rPr>
          <w:rStyle w:val="StyleUnderline"/>
        </w:rPr>
        <w:t xml:space="preserve">have </w:t>
      </w:r>
      <w:r w:rsidRPr="005A1414">
        <w:rPr>
          <w:rStyle w:val="StyleUnderline"/>
        </w:rPr>
        <w:t xml:space="preserve">suffered from </w:t>
      </w:r>
      <w:r w:rsidRPr="00DF554B">
        <w:rPr>
          <w:rStyle w:val="StyleUnderline"/>
        </w:rPr>
        <w:t xml:space="preserve">a </w:t>
      </w:r>
      <w:r w:rsidRPr="005A1414">
        <w:rPr>
          <w:rStyle w:val="StyleUnderline"/>
        </w:rPr>
        <w:t>deep legitimacy problem</w:t>
      </w:r>
      <w:r w:rsidRPr="00B6476F">
        <w:rPr>
          <w:rStyle w:val="StyleUnderline"/>
        </w:rPr>
        <w:t xml:space="preserve"> among locals in these host countries. </w:t>
      </w:r>
      <w:r w:rsidRPr="005A1414">
        <w:rPr>
          <w:rStyle w:val="StyleUnderline"/>
        </w:rPr>
        <w:t>Building</w:t>
      </w:r>
      <w:r w:rsidRPr="00B6476F">
        <w:rPr>
          <w:rStyle w:val="StyleUnderline"/>
        </w:rPr>
        <w:t xml:space="preserve"> the </w:t>
      </w:r>
      <w:r w:rsidRPr="005A1414">
        <w:rPr>
          <w:rStyle w:val="StyleUnderline"/>
        </w:rPr>
        <w:t xml:space="preserve">legitimacy of host states represents one of the </w:t>
      </w:r>
      <w:r w:rsidRPr="00A50A2D">
        <w:rPr>
          <w:rStyle w:val="StyleUnderline"/>
        </w:rPr>
        <w:t>essential</w:t>
      </w:r>
      <w:r w:rsidRPr="00B6476F">
        <w:rPr>
          <w:rStyle w:val="StyleUnderline"/>
        </w:rPr>
        <w:t xml:space="preserve"> </w:t>
      </w:r>
      <w:r w:rsidRPr="005A1414">
        <w:rPr>
          <w:rStyle w:val="StyleUnderline"/>
        </w:rPr>
        <w:t xml:space="preserve">problems </w:t>
      </w:r>
      <w:r w:rsidRPr="00DF554B">
        <w:rPr>
          <w:rStyle w:val="StyleUnderline"/>
        </w:rPr>
        <w:t>in achieving</w:t>
      </w:r>
      <w:r w:rsidRPr="00B6476F">
        <w:rPr>
          <w:rStyle w:val="StyleUnderline"/>
        </w:rPr>
        <w:t xml:space="preserve"> sustainable </w:t>
      </w:r>
      <w:r w:rsidRPr="00DF554B">
        <w:rPr>
          <w:rStyle w:val="StyleUnderline"/>
        </w:rPr>
        <w:t>stability</w:t>
      </w:r>
      <w:r w:rsidRPr="00B6476F">
        <w:rPr>
          <w:rStyle w:val="StyleUnderline"/>
        </w:rPr>
        <w:t xml:space="preserve">, as this requires such processes that cannot primarily come from outside. </w:t>
      </w:r>
      <w:r w:rsidRPr="00A50A2D">
        <w:rPr>
          <w:rStyle w:val="StyleUnderline"/>
        </w:rPr>
        <w:t>External</w:t>
      </w:r>
      <w:r w:rsidRPr="00B6476F">
        <w:rPr>
          <w:rStyle w:val="StyleUnderline"/>
        </w:rPr>
        <w:t xml:space="preserve"> </w:t>
      </w:r>
      <w:r w:rsidRPr="00A50A2D">
        <w:rPr>
          <w:rStyle w:val="StyleUnderline"/>
          <w:highlight w:val="green"/>
        </w:rPr>
        <w:t>interventions</w:t>
      </w:r>
      <w:r w:rsidRPr="00B6476F">
        <w:rPr>
          <w:rStyle w:val="StyleUnderline"/>
        </w:rPr>
        <w:t xml:space="preserve"> tend to </w:t>
      </w:r>
      <w:r w:rsidRPr="00A50A2D">
        <w:rPr>
          <w:rStyle w:val="StyleUnderline"/>
          <w:highlight w:val="green"/>
        </w:rPr>
        <w:t>impede</w:t>
      </w:r>
      <w:r w:rsidRPr="00B6476F">
        <w:rPr>
          <w:rStyle w:val="StyleUnderline"/>
        </w:rPr>
        <w:t xml:space="preserve"> the </w:t>
      </w:r>
      <w:r w:rsidRPr="00A50A2D">
        <w:rPr>
          <w:rStyle w:val="StyleUnderline"/>
          <w:highlight w:val="green"/>
        </w:rPr>
        <w:t>legitimacy</w:t>
      </w:r>
      <w:r w:rsidRPr="00B6476F">
        <w:rPr>
          <w:rStyle w:val="StyleUnderline"/>
        </w:rPr>
        <w:t xml:space="preserve"> of the host state’s government </w:t>
      </w:r>
      <w:r w:rsidRPr="00A50A2D">
        <w:rPr>
          <w:rStyle w:val="StyleUnderline"/>
          <w:highlight w:val="green"/>
        </w:rPr>
        <w:t xml:space="preserve">by highlighting </w:t>
      </w:r>
      <w:r w:rsidRPr="00DF554B">
        <w:rPr>
          <w:rStyle w:val="StyleUnderline"/>
        </w:rPr>
        <w:t xml:space="preserve">its </w:t>
      </w:r>
      <w:r w:rsidRPr="00A50A2D">
        <w:rPr>
          <w:rStyle w:val="StyleUnderline"/>
          <w:highlight w:val="green"/>
        </w:rPr>
        <w:t>inability to fulfill essential governance</w:t>
      </w:r>
      <w:r w:rsidRPr="00B6476F">
        <w:rPr>
          <w:rStyle w:val="StyleUnderline"/>
        </w:rPr>
        <w:t xml:space="preserve"> responsibilities. </w:t>
      </w:r>
      <w:r w:rsidRPr="00CE4BF3">
        <w:rPr>
          <w:rStyle w:val="StyleUnderline"/>
          <w:highlight w:val="green"/>
        </w:rPr>
        <w:t>If a nat</w:t>
      </w:r>
      <w:r w:rsidRPr="00A50A2D">
        <w:rPr>
          <w:rStyle w:val="StyleUnderline"/>
          <w:highlight w:val="green"/>
        </w:rPr>
        <w:t xml:space="preserve">ional leader cannot guarantee </w:t>
      </w:r>
      <w:r w:rsidRPr="00A50A2D">
        <w:rPr>
          <w:rStyle w:val="StyleUnderline"/>
        </w:rPr>
        <w:t xml:space="preserve">the </w:t>
      </w:r>
      <w:r w:rsidRPr="00A50A2D">
        <w:rPr>
          <w:rStyle w:val="StyleUnderline"/>
          <w:highlight w:val="green"/>
        </w:rPr>
        <w:t>safety and security of their own people</w:t>
      </w:r>
      <w:r w:rsidRPr="00A50A2D">
        <w:rPr>
          <w:rStyle w:val="StyleUnderline"/>
        </w:rPr>
        <w:t>, chances are</w:t>
      </w:r>
      <w:r w:rsidRPr="00B6476F">
        <w:rPr>
          <w:rStyle w:val="StyleUnderline"/>
        </w:rPr>
        <w:t xml:space="preserve"> </w:t>
      </w:r>
      <w:r w:rsidRPr="00A50A2D">
        <w:rPr>
          <w:rStyle w:val="StyleUnderline"/>
          <w:highlight w:val="green"/>
        </w:rPr>
        <w:t>citizens</w:t>
      </w:r>
      <w:r w:rsidRPr="00B6476F">
        <w:rPr>
          <w:rStyle w:val="StyleUnderline"/>
        </w:rPr>
        <w:t xml:space="preserve"> will </w:t>
      </w:r>
      <w:r w:rsidRPr="00A50A2D">
        <w:rPr>
          <w:rStyle w:val="StyleUnderline"/>
          <w:highlight w:val="green"/>
        </w:rPr>
        <w:t>turn towards</w:t>
      </w:r>
      <w:r w:rsidRPr="00B6476F">
        <w:rPr>
          <w:rStyle w:val="StyleUnderline"/>
        </w:rPr>
        <w:t xml:space="preserve"> the next group that can provide such needs – often </w:t>
      </w:r>
      <w:r w:rsidRPr="00CE4BF3">
        <w:rPr>
          <w:rStyle w:val="StyleUnderline"/>
          <w:highlight w:val="green"/>
        </w:rPr>
        <w:t xml:space="preserve">guerrillas and insurgent </w:t>
      </w:r>
      <w:r w:rsidRPr="00A50A2D">
        <w:rPr>
          <w:rStyle w:val="StyleUnderline"/>
          <w:highlight w:val="green"/>
        </w:rPr>
        <w:t>forces</w:t>
      </w:r>
      <w:r w:rsidRPr="00B6476F">
        <w:rPr>
          <w:rStyle w:val="StyleUnderline"/>
        </w:rPr>
        <w:t xml:space="preserve"> </w:t>
      </w:r>
      <w:r w:rsidRPr="00F72D73">
        <w:t>promising stability under their rule. Even when years and billions are spent to consolidate their presence and earn the trust of locals, foreign troops are unlikely to win the “hearts and minds” of citizens in host countries to an extent as that of these local forces. Negative perceptions of foreign domination are commonplace among the citizenry of host countries due to their history with Western imperialism, and such has often been cited as an important reason for why America has never been fully able to capture the trust of locals.</w:t>
      </w:r>
    </w:p>
    <w:p w14:paraId="44BE3C20" w14:textId="77777777" w:rsidR="004F6CBD" w:rsidRPr="00F72D73" w:rsidRDefault="004F6CBD" w:rsidP="004F6CBD">
      <w:r w:rsidRPr="00DF554B">
        <w:rPr>
          <w:rStyle w:val="StyleUnderline"/>
        </w:rPr>
        <w:t xml:space="preserve">In </w:t>
      </w:r>
      <w:r w:rsidRPr="00A50A2D">
        <w:rPr>
          <w:rStyle w:val="StyleUnderline"/>
          <w:highlight w:val="green"/>
        </w:rPr>
        <w:t>Vietnam, Afghanistan, and</w:t>
      </w:r>
      <w:r w:rsidRPr="00B6476F">
        <w:rPr>
          <w:rStyle w:val="StyleUnderline"/>
        </w:rPr>
        <w:t xml:space="preserve"> many </w:t>
      </w:r>
      <w:r w:rsidRPr="00A50A2D">
        <w:rPr>
          <w:rStyle w:val="StyleUnderline"/>
          <w:highlight w:val="green"/>
        </w:rPr>
        <w:t xml:space="preserve">other cases, </w:t>
      </w:r>
      <w:r w:rsidRPr="00DF554B">
        <w:rPr>
          <w:rStyle w:val="StyleUnderline"/>
        </w:rPr>
        <w:t xml:space="preserve">the </w:t>
      </w:r>
      <w:r w:rsidRPr="00A50A2D">
        <w:rPr>
          <w:rStyle w:val="StyleUnderline"/>
          <w:highlight w:val="green"/>
        </w:rPr>
        <w:t xml:space="preserve">idea of a Western superpower </w:t>
      </w:r>
      <w:r w:rsidRPr="00DF554B">
        <w:rPr>
          <w:rStyle w:val="StyleUnderline"/>
          <w:highlight w:val="green"/>
        </w:rPr>
        <w:t>attempting t</w:t>
      </w:r>
      <w:r w:rsidRPr="00A50A2D">
        <w:rPr>
          <w:rStyle w:val="StyleUnderline"/>
          <w:highlight w:val="green"/>
        </w:rPr>
        <w:t>o bring</w:t>
      </w:r>
      <w:r w:rsidRPr="00B6476F">
        <w:rPr>
          <w:rStyle w:val="StyleUnderline"/>
        </w:rPr>
        <w:t xml:space="preserve"> forward liberal </w:t>
      </w:r>
      <w:r w:rsidRPr="00A50A2D">
        <w:rPr>
          <w:rStyle w:val="StyleUnderline"/>
          <w:highlight w:val="green"/>
        </w:rPr>
        <w:t>democracy</w:t>
      </w:r>
      <w:r w:rsidRPr="00B6476F">
        <w:rPr>
          <w:rStyle w:val="StyleUnderline"/>
        </w:rPr>
        <w:t xml:space="preserve"> in a land where no such form of rule has ever existed </w:t>
      </w:r>
      <w:r w:rsidRPr="00CE4BF3">
        <w:rPr>
          <w:rStyle w:val="StyleUnderline"/>
          <w:highlight w:val="green"/>
        </w:rPr>
        <w:t xml:space="preserve">was unsurprisingly </w:t>
      </w:r>
      <w:r w:rsidRPr="00A50A2D">
        <w:rPr>
          <w:rStyle w:val="StyleUnderline"/>
          <w:highlight w:val="green"/>
        </w:rPr>
        <w:t>unpopular</w:t>
      </w:r>
      <w:r w:rsidRPr="00B6476F">
        <w:rPr>
          <w:rStyle w:val="StyleUnderline"/>
        </w:rPr>
        <w:t xml:space="preserve">. </w:t>
      </w:r>
      <w:r w:rsidRPr="00B6476F">
        <w:t>It may be attractive for policymakers to think that promoting democracy in occupied foreign countries is a morally justified and effective way to restore security and stability. However,</w:t>
      </w:r>
      <w:r w:rsidRPr="00B6476F">
        <w:rPr>
          <w:rStyle w:val="StyleUnderline"/>
        </w:rPr>
        <w:t xml:space="preserve"> </w:t>
      </w:r>
      <w:r w:rsidRPr="00DF554B">
        <w:rPr>
          <w:rStyle w:val="StyleUnderline"/>
        </w:rPr>
        <w:t xml:space="preserve">political </w:t>
      </w:r>
      <w:r w:rsidRPr="00A50A2D">
        <w:rPr>
          <w:rStyle w:val="StyleUnderline"/>
          <w:highlight w:val="green"/>
        </w:rPr>
        <w:t xml:space="preserve">reform is </w:t>
      </w:r>
      <w:r w:rsidRPr="00CE4BF3">
        <w:rPr>
          <w:rStyle w:val="StyleUnderline"/>
          <w:highlight w:val="green"/>
        </w:rPr>
        <w:t xml:space="preserve">more successful </w:t>
      </w:r>
      <w:r w:rsidRPr="00A50A2D">
        <w:rPr>
          <w:rStyle w:val="StyleUnderline"/>
          <w:highlight w:val="green"/>
        </w:rPr>
        <w:t>when it comes</w:t>
      </w:r>
      <w:r w:rsidRPr="00B6476F">
        <w:rPr>
          <w:rStyle w:val="StyleUnderline"/>
        </w:rPr>
        <w:t xml:space="preserve"> directly </w:t>
      </w:r>
      <w:r w:rsidRPr="00A50A2D">
        <w:rPr>
          <w:rStyle w:val="StyleUnderline"/>
          <w:highlight w:val="green"/>
        </w:rPr>
        <w:t xml:space="preserve">from </w:t>
      </w:r>
      <w:r w:rsidRPr="00DF554B">
        <w:rPr>
          <w:rStyle w:val="StyleUnderline"/>
        </w:rPr>
        <w:t xml:space="preserve">the </w:t>
      </w:r>
      <w:r w:rsidRPr="00A50A2D">
        <w:rPr>
          <w:rStyle w:val="StyleUnderline"/>
          <w:highlight w:val="green"/>
        </w:rPr>
        <w:t>local societies</w:t>
      </w:r>
      <w:r w:rsidRPr="00B6476F">
        <w:rPr>
          <w:rStyle w:val="StyleUnderline"/>
        </w:rPr>
        <w:t xml:space="preserve"> and political cultures in these host countries</w:t>
      </w:r>
      <w:r w:rsidRPr="00F72D73">
        <w:t>. For example, in Tunisia – the lone success story of the Arab Spring – local political movements were able to transform their government into a democracy, a success due in part to a lack of foreign involvement.</w:t>
      </w:r>
    </w:p>
    <w:p w14:paraId="511576A2" w14:textId="77777777" w:rsidR="004F6CBD" w:rsidRPr="00F72D73" w:rsidRDefault="004F6CBD" w:rsidP="004F6CBD">
      <w:r w:rsidRPr="00F72D73">
        <w:t>Taking a closer look at Afghanistan, it was America’s shift of focus from conducting a purely military operation into nation-building that sealed the fate of its success in the “graveyard of empires.” Washington became convinced that the only way to stop Afghanistan from becoming a breeding ground for terrorism was to transform it into a modern state with democratic institutions that ruled constitutionally. Being a fractured tribal society that has historically resisted centralization, political and military consolidation in Afghanistan has proceeded along ethnic and clan lines, resembling a feudal structure with informal alliances between regional forces rather than a centralized government ruling over all. In an op-ed for The Economist, former US Secretary of State Henry Kissinger argued that any successful modern state needs a certain degree of centralization of authority and a sense of common obligation among the citizenry, both of which Afghanistan lacks owing to its history.</w:t>
      </w:r>
    </w:p>
    <w:p w14:paraId="3F750AFB" w14:textId="77777777" w:rsidR="004F6CBD" w:rsidRDefault="004F6CBD" w:rsidP="004F6CBD">
      <w:r w:rsidRPr="00F72D73">
        <w:t>As such</w:t>
      </w:r>
      <w:r w:rsidRPr="00B6476F">
        <w:rPr>
          <w:rStyle w:val="StyleUnderline"/>
        </w:rPr>
        <w:t>, the United States’ goal of turning it into a modern Westphalian state in less than 20 years through military intervention is simply unattainable – and yet it took four administrations to realize this reality on the ground.</w:t>
      </w:r>
      <w:r w:rsidRPr="00F72D73">
        <w:t xml:space="preserve"> Afghanistan’s national military organizations are not equipped nor trained to engage effectively in nation-building missions such as forming political institutions, fostering national identity, or installing democratic functions to ensure accountability. Even if this was achieved, citizens are likely to prefer security and stability over any form of democracy if they had to choose, meaning that the levels of perceived legitimacy and support for such nation-building operations among locals remain low. In addition, the history of military interventions across the Middle East – such as in the West Bank, Gaza, Lebanon, and Iraq – shows that when local leaders are dependent on foreign military forces to maintain power, it is harder to build popular legitimacy, govern effectively and build a shared national identity.</w:t>
      </w:r>
    </w:p>
    <w:p w14:paraId="083308C4" w14:textId="77777777" w:rsidR="004F6CBD" w:rsidRPr="00C65141" w:rsidRDefault="004F6CBD" w:rsidP="004F6CBD">
      <w:pPr>
        <w:pStyle w:val="Heading4"/>
        <w:numPr>
          <w:ilvl w:val="0"/>
          <w:numId w:val="13"/>
        </w:numPr>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28E408EB" w14:textId="77777777" w:rsidR="004F6CBD" w:rsidRDefault="004F6CBD" w:rsidP="004F6CBD">
      <w:r w:rsidRPr="00C65141">
        <w:rPr>
          <w:rStyle w:val="Style13ptBold"/>
        </w:rPr>
        <w:t>Ibrahimi 18</w:t>
      </w:r>
      <w:r>
        <w:t xml:space="preserve"> (2/19/18; S. Yaqub Ibrahimi, [researcher and instructor of political science. PhD @ Carleton University] “Unipolar politics and global peace: a structural explanation of the globalizing jihad”; taylor and francis </w:t>
      </w:r>
      <w:hyperlink r:id="rId25" w:history="1">
        <w:r w:rsidRPr="00B83DDD">
          <w:rPr>
            <w:rStyle w:val="Hyperlink"/>
          </w:rPr>
          <w:t>https://www.tandfonline.com/doi/pdf/10.1080/17467586.2018.1428763?needAccess=true)</w:t>
        </w:r>
      </w:hyperlink>
    </w:p>
    <w:p w14:paraId="4F36DE4F" w14:textId="77777777" w:rsidR="004F6CBD" w:rsidRPr="00632AEB" w:rsidRDefault="004F6CBD" w:rsidP="004F6CBD">
      <w:pPr>
        <w:pStyle w:val="ListParagraph"/>
        <w:numPr>
          <w:ilvl w:val="0"/>
          <w:numId w:val="14"/>
        </w:numPr>
        <w:spacing w:after="0" w:line="240" w:lineRule="auto"/>
        <w:rPr>
          <w:szCs w:val="16"/>
        </w:rPr>
      </w:pPr>
      <w:r w:rsidRPr="00632AEB">
        <w:rPr>
          <w:szCs w:val="16"/>
        </w:rPr>
        <w:t>JSG = Jihadi-Salafi Groups</w:t>
      </w:r>
    </w:p>
    <w:p w14:paraId="06FB6CB9" w14:textId="77777777" w:rsidR="004F6CBD" w:rsidRPr="00774BE4" w:rsidRDefault="004F6CBD" w:rsidP="004F6CBD">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76869785" w14:textId="77777777" w:rsidR="004F6CBD" w:rsidRPr="00045A69" w:rsidRDefault="004F6CBD" w:rsidP="004F6CBD">
      <w:pPr>
        <w:pStyle w:val="Heading4"/>
        <w:numPr>
          <w:ilvl w:val="0"/>
          <w:numId w:val="13"/>
        </w:numPr>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246FD0DD" w14:textId="77777777" w:rsidR="004F6CBD" w:rsidRPr="00716809" w:rsidRDefault="004F6CBD" w:rsidP="004F6CBD">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do?,” </w:t>
      </w:r>
      <w:r w:rsidRPr="00716809">
        <w:rPr>
          <w:i/>
        </w:rPr>
        <w:t>Bulletin of the Atomic Scientists</w:t>
      </w:r>
      <w:r>
        <w:t>, 2018, https://doi.org/10.1080/00963402.2018.1436812)</w:t>
      </w:r>
    </w:p>
    <w:p w14:paraId="70AC7863" w14:textId="77777777" w:rsidR="004F6CBD" w:rsidRDefault="004F6CBD" w:rsidP="004F6CBD">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23936075" w14:textId="77777777" w:rsidR="004F6CBD" w:rsidRPr="00E822D7" w:rsidRDefault="004F6CBD" w:rsidP="004F6CBD"/>
    <w:p w14:paraId="67E830F5" w14:textId="77777777" w:rsidR="004F6CBD" w:rsidRDefault="004F6CBD" w:rsidP="004F6CBD">
      <w:pPr>
        <w:pStyle w:val="Heading4"/>
      </w:pPr>
      <w:r>
        <w:t>2. Counterbalancing</w:t>
      </w:r>
    </w:p>
    <w:p w14:paraId="51AB19A5" w14:textId="77777777" w:rsidR="004F6CBD" w:rsidRPr="00706F1C" w:rsidRDefault="004F6CBD" w:rsidP="004F6CBD">
      <w:pPr>
        <w:pStyle w:val="Heading4"/>
      </w:pPr>
      <w:r>
        <w:t xml:space="preserve">a.  </w:t>
      </w:r>
      <w:r w:rsidRPr="00706F1C">
        <w:t xml:space="preserve">Pursuit of hegemony leads to </w:t>
      </w:r>
      <w:r>
        <w:t>Sino-Russia alliance and is unsustainable</w:t>
      </w:r>
      <w:r w:rsidRPr="00706F1C">
        <w:t>.</w:t>
      </w:r>
    </w:p>
    <w:p w14:paraId="2C03A556" w14:textId="5BAB35FE" w:rsidR="004F6CBD" w:rsidRPr="00706F1C" w:rsidRDefault="004F6CBD" w:rsidP="004F6CBD">
      <w:pPr>
        <w:rPr>
          <w:rStyle w:val="Style13ptBold"/>
        </w:rPr>
      </w:pPr>
      <w:r w:rsidRPr="00706F1C">
        <w:rPr>
          <w:rStyle w:val="Style13ptBold"/>
        </w:rPr>
        <w:t>Porter, DPhil, 19</w:t>
      </w:r>
      <w:r w:rsidR="00661BF2">
        <w:rPr>
          <w:rStyle w:val="Style13ptBold"/>
        </w:rPr>
        <w:t xml:space="preserve">    </w:t>
      </w:r>
    </w:p>
    <w:p w14:paraId="22EA9847" w14:textId="77777777" w:rsidR="004F6CBD" w:rsidRPr="00706F1C" w:rsidRDefault="004F6CBD" w:rsidP="004F6CBD">
      <w:r w:rsidRPr="00706F1C">
        <w:t xml:space="preserve">(Patrick, </w:t>
      </w:r>
      <w:r w:rsidRPr="00706F1C">
        <w:rPr>
          <w:szCs w:val="16"/>
        </w:rPr>
        <w:t>ModernHistory@Oxford, ProfInternationalSecurityAndStrategy@Birmingham</w:t>
      </w:r>
      <w:r w:rsidRPr="00706F1C">
        <w:t>, Advice for a Dark Age: Managing Great Power Competition, The Washington Quarterly, 42:1, 7-25)</w:t>
      </w:r>
    </w:p>
    <w:p w14:paraId="1CE0B2F0" w14:textId="77777777" w:rsidR="004F6CBD" w:rsidRPr="00706F1C" w:rsidRDefault="004F6CBD" w:rsidP="004F6CBD">
      <w:pPr>
        <w:rPr>
          <w:u w:val="singl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w:t>
      </w:r>
      <w:r w:rsidRPr="00B5037D">
        <w:t xml:space="preserve">means. </w:t>
      </w:r>
      <w:r w:rsidRPr="00B5037D">
        <w:rPr>
          <w:rStyle w:val="StyleUnderline"/>
        </w:rPr>
        <w:t xml:space="preserve">The problem lies, rather, in </w:t>
      </w:r>
      <w:r w:rsidRPr="00B5037D">
        <w:rPr>
          <w:rStyle w:val="Emphasis"/>
        </w:rPr>
        <w:t>the</w:t>
      </w:r>
      <w:r w:rsidRPr="00706F1C">
        <w:rPr>
          <w:rStyle w:val="Emphasis"/>
        </w:rPr>
        <w:t xml:space="preserve"> inflexible </w:t>
      </w:r>
      <w:r w:rsidRPr="00743FAE">
        <w:rPr>
          <w:rStyle w:val="Emphasis"/>
          <w:highlight w:val="green"/>
        </w:rPr>
        <w:t>pursuit of hegemony itself</w:t>
      </w:r>
      <w:r w:rsidRPr="00743FAE">
        <w:rPr>
          <w:rStyle w:val="StyleUnderline"/>
          <w:highlight w:val="green"/>
        </w:rPr>
        <w:t xml:space="preserve">, </w:t>
      </w:r>
      <w:r w:rsidRPr="00B5037D">
        <w:rPr>
          <w:rStyle w:val="StyleUnderline"/>
        </w:rPr>
        <w:t xml:space="preserve">and the </w:t>
      </w:r>
      <w:r w:rsidRPr="00B5037D">
        <w:rPr>
          <w:rStyle w:val="Emphasis"/>
        </w:rPr>
        <w:t>failure to balance commitments</w:t>
      </w:r>
      <w:r w:rsidRPr="00706F1C">
        <w:rPr>
          <w:rStyle w:val="StyleUnderline"/>
        </w:rPr>
        <w:t xml:space="preserve"> with scarce resources. To attempt </w:t>
      </w:r>
      <w:r w:rsidRPr="00B5037D">
        <w:rPr>
          <w:rStyle w:val="StyleUnderline"/>
        </w:rPr>
        <w:t>to suppress every adversary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split American resources, attention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733D5E2D" w14:textId="77777777" w:rsidR="004F6CBD" w:rsidRDefault="004F6CBD" w:rsidP="004F6CBD">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goes nuclear</w:t>
      </w:r>
    </w:p>
    <w:p w14:paraId="1452DF02" w14:textId="77777777" w:rsidR="004F6CBD" w:rsidRPr="00811267" w:rsidRDefault="004F6CBD" w:rsidP="004F6CBD">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4A42108A" w14:textId="77777777" w:rsidR="004F6CBD" w:rsidRDefault="004F6CBD" w:rsidP="004F6CBD">
      <w:pPr>
        <w:rPr>
          <w:rFonts w:cs="Times New Roman"/>
        </w:rPr>
      </w:pPr>
      <w:r w:rsidRPr="00B5134B">
        <w:rPr>
          <w:rFonts w:cs="Times New Roman"/>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B5037D">
        <w:rPr>
          <w:rStyle w:val="Emphasis"/>
        </w:rPr>
        <w:t xml:space="preserve">actual </w:t>
      </w:r>
      <w:r w:rsidRPr="00743FAE">
        <w:rPr>
          <w:rStyle w:val="Emphasis"/>
          <w:highlight w:val="green"/>
        </w:rPr>
        <w:t>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3D5CD6FD" w14:textId="76D6C63F" w:rsidR="005A1414" w:rsidRPr="00DF2AFA" w:rsidRDefault="0035208B" w:rsidP="005A1414">
      <w:pPr>
        <w:pStyle w:val="Heading4"/>
        <w:rPr>
          <w:u w:val="single"/>
        </w:rPr>
      </w:pPr>
      <w:r>
        <w:t>EU fills in after decline</w:t>
      </w:r>
      <w:r w:rsidR="0091146E">
        <w:t xml:space="preserve"> – proves decline is peaceful and an EU-led order is comparatively better for multilat</w:t>
      </w:r>
    </w:p>
    <w:p w14:paraId="2DB0716B" w14:textId="77777777" w:rsidR="005A1414" w:rsidRPr="00B633C3" w:rsidRDefault="005A1414" w:rsidP="005A1414">
      <w:pPr>
        <w:rPr>
          <w:rStyle w:val="Style13ptBold"/>
        </w:rPr>
      </w:pPr>
      <w:r w:rsidRPr="00B633C3">
        <w:rPr>
          <w:rStyle w:val="Style13ptBold"/>
        </w:rPr>
        <w:t>Medinilla</w:t>
      </w:r>
      <w:r>
        <w:rPr>
          <w:rStyle w:val="Style13ptBold"/>
        </w:rPr>
        <w:t xml:space="preserve"> et al. 19 </w:t>
      </w:r>
      <w:r w:rsidRPr="00C85A69">
        <w:t>[(Alfonso Medinilla, a Policy Officer in ECDPM’s Economic and Agricultural Transformation and European External Affairs programmes and the Institutional Relations team. He has worked on the implementation of the EU’s engagement with Civil Society Organisations (CSOs) in its external action and was part of the core team of ECDPM which conducted a political economy analysis of EU-African, Caribbean and Pacific (ACP) relations. Before joining ECDPM, Alfonso worked briefly at the European Commission’s DG EuropeAid and UNDP’s Brussels office.</w:t>
      </w:r>
      <w:r>
        <w:t xml:space="preserve">) </w:t>
      </w:r>
      <w:r w:rsidRPr="00C85A69">
        <w:t>(Pauline Veron, a Junior Policy Officer for the European External Affairs programme and Migration programme .  She formerly worked as an intern on the Conflict, Security and Resilience Programme. Pauline previously worked at the European Union Delegation to the International Organisations based in Vienna (including UNIDO). In 2015, she completed an internship at the Directorate of External Relations of the Council of Europe where she worked on the participation of international organisations (EU, OSCE, United Nations) and non-member states in Council of Europe bodies and researched democracy, human rights, rule of law situations in specific countries in the Middle East and Central Asia.) (Vera Mazzara, the European Think Tanks Group coordinator. In this role, she strategizes how ETTG can put its knowledge and expertise at the service of effective outreach and engagement with policy-makers and policy processes. She organises ETTG presence in Brussels and its network activities, coordinates research and policies on EU international development for the European Commission. Vera comes from the international development and humanitarian sector. She worked for the European Commission in Brussels, United Nations in New York, London School of Economics in London and Italian NGOs in Rome. Her expertise includes advising a range of issues including informing EU external action policies through research with a specific focus on the humanitarian/development nexus and civil military relations. ) “EU-UN cooperation: confronting change in the multilateral system” ECDPM, 9/2019] BC</w:t>
      </w:r>
      <w:r>
        <w:rPr>
          <w:rStyle w:val="Style13ptBold"/>
        </w:rPr>
        <w:t xml:space="preserve"> </w:t>
      </w:r>
    </w:p>
    <w:p w14:paraId="64FBD09D" w14:textId="77777777" w:rsidR="005A1414" w:rsidRDefault="005A1414" w:rsidP="005A1414">
      <w:pPr>
        <w:pStyle w:val="ListParagraph"/>
        <w:numPr>
          <w:ilvl w:val="0"/>
          <w:numId w:val="17"/>
        </w:numPr>
      </w:pPr>
      <w:r w:rsidRPr="00B633C3">
        <w:t xml:space="preserve">The EU as a global player: Old power in transition </w:t>
      </w:r>
    </w:p>
    <w:p w14:paraId="2B7F0076" w14:textId="77777777" w:rsidR="005A1414" w:rsidRPr="00B633C3" w:rsidRDefault="005A1414" w:rsidP="005A1414">
      <w:pPr>
        <w:rPr>
          <w:rStyle w:val="Emphasis"/>
        </w:rPr>
      </w:pPr>
      <w:r w:rsidRPr="00B633C3">
        <w:t xml:space="preserve">With every year of Donald Trump’s presidency of the United </w:t>
      </w:r>
      <w:r w:rsidRPr="00DF2AFA">
        <w:t>States</w:t>
      </w:r>
      <w:r w:rsidRPr="00DF2AFA">
        <w:rPr>
          <w:rStyle w:val="Emphasis"/>
        </w:rPr>
        <w:t>, the end of multilateralism as we know it gets reannounced</w:t>
      </w:r>
      <w:r w:rsidRPr="00DF2AFA">
        <w:t xml:space="preserve">. </w:t>
      </w:r>
      <w:r w:rsidRPr="00DF2AFA">
        <w:rPr>
          <w:rStyle w:val="StyleUnderline"/>
        </w:rPr>
        <w:t>While American withdrawal from key agreements and partnerships</w:t>
      </w:r>
      <w:r w:rsidRPr="00B633C3">
        <w:rPr>
          <w:rStyle w:val="StyleUnderline"/>
        </w:rPr>
        <w:t xml:space="preserve"> has shaken up the international arena, </w:t>
      </w:r>
      <w:r w:rsidRPr="00F01600">
        <w:rPr>
          <w:rStyle w:val="StyleUnderline"/>
        </w:rPr>
        <w:t xml:space="preserve">focusing on </w:t>
      </w:r>
      <w:r w:rsidRPr="00F01600">
        <w:rPr>
          <w:rStyle w:val="Emphasis"/>
          <w:highlight w:val="green"/>
        </w:rPr>
        <w:t xml:space="preserve">the US </w:t>
      </w:r>
      <w:r w:rsidRPr="00DF2AFA">
        <w:rPr>
          <w:rStyle w:val="Emphasis"/>
        </w:rPr>
        <w:t xml:space="preserve">alone </w:t>
      </w:r>
      <w:r w:rsidRPr="00DF2AFA">
        <w:rPr>
          <w:rStyle w:val="Emphasis"/>
          <w:highlight w:val="green"/>
        </w:rPr>
        <w:t>fails to acknowledge a</w:t>
      </w:r>
      <w:r w:rsidRPr="00B633C3">
        <w:rPr>
          <w:rStyle w:val="Emphasis"/>
        </w:rPr>
        <w:t xml:space="preserve"> broader dynamic of profound </w:t>
      </w:r>
      <w:r w:rsidRPr="00F01600">
        <w:rPr>
          <w:rStyle w:val="Emphasis"/>
          <w:highlight w:val="green"/>
        </w:rPr>
        <w:t xml:space="preserve">structural transformation in </w:t>
      </w:r>
      <w:r w:rsidRPr="0035208B">
        <w:rPr>
          <w:rStyle w:val="Emphasis"/>
        </w:rPr>
        <w:t xml:space="preserve">international </w:t>
      </w:r>
      <w:r w:rsidRPr="00F01600">
        <w:rPr>
          <w:rStyle w:val="Emphasis"/>
          <w:highlight w:val="green"/>
        </w:rPr>
        <w:t>affairs</w:t>
      </w:r>
      <w:r w:rsidRPr="00B633C3">
        <w:rPr>
          <w:rStyle w:val="Emphasis"/>
        </w:rPr>
        <w:t xml:space="preserve"> that has been going on for much longer.</w:t>
      </w:r>
    </w:p>
    <w:p w14:paraId="42417826" w14:textId="77777777" w:rsidR="005A1414" w:rsidRPr="00B633C3" w:rsidRDefault="005A1414" w:rsidP="005A1414">
      <w:pPr>
        <w:rPr>
          <w:rStyle w:val="StyleUnderline"/>
        </w:rPr>
      </w:pPr>
      <w:r w:rsidRPr="00B633C3">
        <w:t xml:space="preserve">Following the Lisbon treaty (2009), </w:t>
      </w:r>
      <w:r w:rsidRPr="00F01600">
        <w:rPr>
          <w:rStyle w:val="StyleUnderline"/>
          <w:highlight w:val="green"/>
        </w:rPr>
        <w:t>the EU came into a</w:t>
      </w:r>
      <w:r w:rsidRPr="00B633C3">
        <w:rPr>
          <w:rStyle w:val="StyleUnderline"/>
        </w:rPr>
        <w:t xml:space="preserve"> global </w:t>
      </w:r>
      <w:r w:rsidRPr="00F01600">
        <w:rPr>
          <w:rStyle w:val="StyleUnderline"/>
          <w:highlight w:val="green"/>
        </w:rPr>
        <w:t>arena</w:t>
      </w:r>
      <w:r w:rsidRPr="00B633C3">
        <w:rPr>
          <w:rStyle w:val="StyleUnderline"/>
        </w:rPr>
        <w:t xml:space="preserve"> that was </w:t>
      </w:r>
      <w:r w:rsidRPr="00F01600">
        <w:rPr>
          <w:rStyle w:val="StyleUnderline"/>
          <w:highlight w:val="green"/>
        </w:rPr>
        <w:t>going through a major shift</w:t>
      </w:r>
      <w:r w:rsidRPr="00B633C3">
        <w:rPr>
          <w:rStyle w:val="StyleUnderline"/>
        </w:rPr>
        <w:t xml:space="preserve"> in power from West to East</w:t>
      </w:r>
      <w:r w:rsidRPr="00B633C3">
        <w:t xml:space="preserve">. By the late 2000s, </w:t>
      </w:r>
      <w:r w:rsidRPr="00B633C3">
        <w:rPr>
          <w:rStyle w:val="StyleUnderline"/>
        </w:rPr>
        <w:t xml:space="preserve">the post-Cold War unipolar world order, marked by </w:t>
      </w:r>
      <w:r w:rsidRPr="00F01600">
        <w:rPr>
          <w:rStyle w:val="StyleUnderline"/>
          <w:highlight w:val="green"/>
        </w:rPr>
        <w:t>the</w:t>
      </w:r>
      <w:r w:rsidRPr="00B633C3">
        <w:rPr>
          <w:rStyle w:val="StyleUnderline"/>
        </w:rPr>
        <w:t xml:space="preserve"> military and economic </w:t>
      </w:r>
      <w:r w:rsidRPr="00F01600">
        <w:rPr>
          <w:rStyle w:val="StyleUnderline"/>
          <w:highlight w:val="green"/>
        </w:rPr>
        <w:t>hegemony of the U</w:t>
      </w:r>
      <w:r w:rsidRPr="00B633C3">
        <w:rPr>
          <w:rStyle w:val="StyleUnderline"/>
        </w:rPr>
        <w:t xml:space="preserve">nited </w:t>
      </w:r>
      <w:r w:rsidRPr="00F01600">
        <w:rPr>
          <w:rStyle w:val="StyleUnderline"/>
          <w:highlight w:val="green"/>
        </w:rPr>
        <w:t>S</w:t>
      </w:r>
      <w:r w:rsidRPr="00B633C3">
        <w:rPr>
          <w:rStyle w:val="StyleUnderline"/>
        </w:rPr>
        <w:t xml:space="preserve">tates, </w:t>
      </w:r>
      <w:r w:rsidRPr="00F01600">
        <w:rPr>
          <w:rStyle w:val="StyleUnderline"/>
          <w:highlight w:val="green"/>
        </w:rPr>
        <w:t>was fading</w:t>
      </w:r>
      <w:r w:rsidRPr="00B633C3">
        <w:t xml:space="preserve"> (Tocci 2018). At the start of the global financial crisis, </w:t>
      </w:r>
      <w:r w:rsidRPr="00F01600">
        <w:rPr>
          <w:rStyle w:val="StyleUnderline"/>
          <w:highlight w:val="green"/>
        </w:rPr>
        <w:t>the rise of China</w:t>
      </w:r>
      <w:r w:rsidRPr="00B633C3">
        <w:rPr>
          <w:rStyle w:val="StyleUnderline"/>
        </w:rPr>
        <w:t xml:space="preserve"> and other emerging powers in world politics and trade heralded a new multipolar world order, which </w:t>
      </w:r>
      <w:r w:rsidRPr="00F01600">
        <w:rPr>
          <w:rStyle w:val="StyleUnderline"/>
        </w:rPr>
        <w:t>also</w:t>
      </w:r>
      <w:r w:rsidRPr="00B633C3">
        <w:rPr>
          <w:rStyle w:val="StyleUnderline"/>
        </w:rPr>
        <w:t xml:space="preserve"> </w:t>
      </w:r>
      <w:r w:rsidRPr="00F01600">
        <w:rPr>
          <w:rStyle w:val="StyleUnderline"/>
          <w:highlight w:val="green"/>
        </w:rPr>
        <w:t>called</w:t>
      </w:r>
      <w:r w:rsidRPr="00B633C3">
        <w:rPr>
          <w:rStyle w:val="StyleUnderline"/>
        </w:rPr>
        <w:t xml:space="preserve"> </w:t>
      </w:r>
      <w:r w:rsidRPr="00F01600">
        <w:rPr>
          <w:rStyle w:val="StyleUnderline"/>
          <w:highlight w:val="green"/>
        </w:rPr>
        <w:t>into question the post-Cold War system</w:t>
      </w:r>
      <w:r w:rsidRPr="00B633C3">
        <w:rPr>
          <w:rStyle w:val="StyleUnderline"/>
        </w:rPr>
        <w:t xml:space="preserve"> of global rules, responsibilities and institutions.</w:t>
      </w:r>
    </w:p>
    <w:p w14:paraId="64AB1601" w14:textId="77777777" w:rsidR="005A1414" w:rsidRPr="00B633C3" w:rsidRDefault="005A1414" w:rsidP="005A1414">
      <w:r w:rsidRPr="00B633C3">
        <w:t xml:space="preserve">Today, </w:t>
      </w:r>
      <w:r w:rsidRPr="00B633C3">
        <w:rPr>
          <w:rStyle w:val="Emphasis"/>
        </w:rPr>
        <w:t xml:space="preserve">there is little doubt that </w:t>
      </w:r>
      <w:r w:rsidRPr="00F01600">
        <w:rPr>
          <w:rStyle w:val="Emphasis"/>
          <w:highlight w:val="green"/>
        </w:rPr>
        <w:t>the years to come will witness a</w:t>
      </w:r>
      <w:r w:rsidRPr="00B633C3">
        <w:rPr>
          <w:rStyle w:val="Emphasis"/>
        </w:rPr>
        <w:t xml:space="preserve"> further </w:t>
      </w:r>
      <w:r w:rsidRPr="00F01600">
        <w:rPr>
          <w:rStyle w:val="Emphasis"/>
          <w:highlight w:val="green"/>
        </w:rPr>
        <w:t>decline of US heg</w:t>
      </w:r>
      <w:r w:rsidRPr="00B633C3">
        <w:rPr>
          <w:rStyle w:val="Emphasis"/>
        </w:rPr>
        <w:t>emony</w:t>
      </w:r>
      <w:r w:rsidRPr="00B633C3">
        <w:t xml:space="preserve">, </w:t>
      </w:r>
      <w:r w:rsidRPr="00F01600">
        <w:rPr>
          <w:rStyle w:val="StyleUnderline"/>
          <w:highlight w:val="green"/>
        </w:rPr>
        <w:t>coupled with</w:t>
      </w:r>
      <w:r w:rsidRPr="00B633C3">
        <w:rPr>
          <w:rStyle w:val="StyleUnderline"/>
        </w:rPr>
        <w:t xml:space="preserve"> a further expansion of </w:t>
      </w:r>
      <w:r w:rsidRPr="00F01600">
        <w:rPr>
          <w:rStyle w:val="StyleUnderline"/>
          <w:highlight w:val="green"/>
        </w:rPr>
        <w:t>the</w:t>
      </w:r>
      <w:r w:rsidRPr="00B633C3">
        <w:rPr>
          <w:rStyle w:val="StyleUnderline"/>
        </w:rPr>
        <w:t xml:space="preserve"> global </w:t>
      </w:r>
      <w:r w:rsidRPr="00B633C3">
        <w:rPr>
          <w:rStyle w:val="Emphasis"/>
        </w:rPr>
        <w:t xml:space="preserve">role and </w:t>
      </w:r>
      <w:r w:rsidRPr="00F01600">
        <w:rPr>
          <w:rStyle w:val="Emphasis"/>
          <w:highlight w:val="green"/>
        </w:rPr>
        <w:t>reach of China</w:t>
      </w:r>
      <w:r w:rsidRPr="00B633C3">
        <w:rPr>
          <w:rStyle w:val="StyleUnderline"/>
        </w:rPr>
        <w:t xml:space="preserve">. </w:t>
      </w:r>
      <w:r w:rsidRPr="00B633C3">
        <w:t xml:space="preserve">In fact, Natalie Tocci (2018) classifies both </w:t>
      </w:r>
      <w:r w:rsidRPr="00B633C3">
        <w:rPr>
          <w:rStyle w:val="StyleUnderline"/>
        </w:rPr>
        <w:t>the Obama and Trump administrations as post-imperial presidencies</w:t>
      </w:r>
      <w:r w:rsidRPr="00B633C3">
        <w:t>. While Obama’s foreign policy called for a redistribution of global responsibility, Donald Trump’s approach is an open rejection of global public goods, and expresses an inability and unwillingness to support the international liberal order.</w:t>
      </w:r>
    </w:p>
    <w:p w14:paraId="12781A27" w14:textId="77777777" w:rsidR="005A1414" w:rsidRPr="00B633C3" w:rsidRDefault="005A1414" w:rsidP="005A1414">
      <w:r w:rsidRPr="00B633C3">
        <w:rPr>
          <w:rStyle w:val="StyleUnderline"/>
        </w:rPr>
        <w:t>China</w:t>
      </w:r>
      <w:r w:rsidRPr="00B633C3">
        <w:t xml:space="preserve">, in turn, </w:t>
      </w:r>
      <w:r w:rsidRPr="00B633C3">
        <w:rPr>
          <w:rStyle w:val="StyleUnderline"/>
        </w:rPr>
        <w:t xml:space="preserve">has completely overhauled its foreign relations in the past ten years. Under the leadership of </w:t>
      </w:r>
      <w:r w:rsidRPr="00F01600">
        <w:rPr>
          <w:rStyle w:val="StyleUnderline"/>
          <w:highlight w:val="green"/>
        </w:rPr>
        <w:t>Xi</w:t>
      </w:r>
      <w:r w:rsidRPr="00B633C3">
        <w:rPr>
          <w:rStyle w:val="StyleUnderline"/>
        </w:rPr>
        <w:t xml:space="preserve"> </w:t>
      </w:r>
      <w:r w:rsidRPr="00B633C3">
        <w:t>Jingping</w:t>
      </w:r>
      <w:r w:rsidRPr="00B633C3">
        <w:rPr>
          <w:rStyle w:val="StyleUnderline"/>
        </w:rPr>
        <w:t xml:space="preserve">, it has </w:t>
      </w:r>
      <w:r w:rsidRPr="00F01600">
        <w:rPr>
          <w:rStyle w:val="StyleUnderline"/>
          <w:highlight w:val="green"/>
        </w:rPr>
        <w:t>spelled out a clear</w:t>
      </w:r>
      <w:r w:rsidRPr="00B633C3">
        <w:rPr>
          <w:rStyle w:val="StyleUnderline"/>
        </w:rPr>
        <w:t xml:space="preserve"> </w:t>
      </w:r>
      <w:r w:rsidRPr="00F01600">
        <w:rPr>
          <w:rStyle w:val="StyleUnderline"/>
          <w:highlight w:val="green"/>
        </w:rPr>
        <w:t>ambition for</w:t>
      </w:r>
      <w:r w:rsidRPr="00B633C3">
        <w:rPr>
          <w:rStyle w:val="StyleUnderline"/>
        </w:rPr>
        <w:t xml:space="preserve"> an infrastructure- and investment-driven </w:t>
      </w:r>
      <w:r w:rsidRPr="00F01600">
        <w:rPr>
          <w:rStyle w:val="StyleUnderline"/>
          <w:highlight w:val="green"/>
        </w:rPr>
        <w:t xml:space="preserve">global </w:t>
      </w:r>
      <w:r w:rsidRPr="00DF2AFA">
        <w:rPr>
          <w:rStyle w:val="StyleUnderline"/>
        </w:rPr>
        <w:t xml:space="preserve">commercial </w:t>
      </w:r>
      <w:r w:rsidRPr="00F01600">
        <w:rPr>
          <w:rStyle w:val="StyleUnderline"/>
          <w:highlight w:val="green"/>
        </w:rPr>
        <w:t>expansion</w:t>
      </w:r>
      <w:r w:rsidRPr="00B633C3">
        <w:rPr>
          <w:rStyle w:val="StyleUnderline"/>
        </w:rPr>
        <w:t>,</w:t>
      </w:r>
      <w:r w:rsidRPr="00B633C3">
        <w:t xml:space="preserve"> commonly known as </w:t>
      </w:r>
      <w:r w:rsidRPr="00B633C3">
        <w:rPr>
          <w:rStyle w:val="StyleUnderline"/>
        </w:rPr>
        <w:t>the</w:t>
      </w:r>
      <w:r w:rsidRPr="00B633C3">
        <w:t xml:space="preserve"> Belt and Road Initiative (</w:t>
      </w:r>
      <w:r w:rsidRPr="00B633C3">
        <w:rPr>
          <w:rStyle w:val="StyleUnderline"/>
        </w:rPr>
        <w:t>BRI</w:t>
      </w:r>
      <w:r w:rsidRPr="00B633C3">
        <w:t xml:space="preserve">) (Goodman et al. 2018). </w:t>
      </w:r>
      <w:r w:rsidRPr="00DF2AFA">
        <w:rPr>
          <w:rStyle w:val="StyleUnderline"/>
          <w:highlight w:val="green"/>
        </w:rPr>
        <w:t>China’s soft power approach</w:t>
      </w:r>
      <w:r w:rsidRPr="00B633C3">
        <w:rPr>
          <w:rStyle w:val="StyleUnderline"/>
        </w:rPr>
        <w:t xml:space="preserve"> to “economic globalization”</w:t>
      </w:r>
      <w:r w:rsidRPr="00B633C3">
        <w:t xml:space="preserve"> (Goodman 2017) </w:t>
      </w:r>
      <w:r w:rsidRPr="00F01600">
        <w:rPr>
          <w:rStyle w:val="Emphasis"/>
          <w:highlight w:val="green"/>
        </w:rPr>
        <w:t>goes hand in hand with increasing influence in</w:t>
      </w:r>
      <w:r w:rsidRPr="00B633C3">
        <w:rPr>
          <w:rStyle w:val="Emphasis"/>
        </w:rPr>
        <w:t xml:space="preserve"> global regimes and </w:t>
      </w:r>
      <w:r w:rsidRPr="00F01600">
        <w:rPr>
          <w:rStyle w:val="Emphasis"/>
          <w:highlight w:val="green"/>
        </w:rPr>
        <w:t>institutions</w:t>
      </w:r>
      <w:r w:rsidRPr="00B633C3">
        <w:t xml:space="preserve">.1 As a major power, however, </w:t>
      </w:r>
      <w:r w:rsidRPr="00B633C3">
        <w:rPr>
          <w:rStyle w:val="StyleUnderline"/>
        </w:rPr>
        <w:t>China does not necessarily promote a distinctive ‘Chinese model’ or an alternative vision of the world order</w:t>
      </w:r>
      <w:r w:rsidRPr="00B633C3">
        <w:t>. The larger pattern is that it tends to be a more conservative global power, which will resist changes in all areas ranging from human rights to maritime law that could be unfavourable to China and its partners (Nathan 2018: 17).</w:t>
      </w:r>
    </w:p>
    <w:p w14:paraId="24901253" w14:textId="77777777" w:rsidR="005A1414" w:rsidRPr="00DF2AFA" w:rsidRDefault="005A1414" w:rsidP="005A1414">
      <w:r w:rsidRPr="00F01600">
        <w:rPr>
          <w:rStyle w:val="Emphasis"/>
          <w:highlight w:val="green"/>
        </w:rPr>
        <w:t>This reconfiguration</w:t>
      </w:r>
      <w:r w:rsidRPr="00B633C3">
        <w:rPr>
          <w:rStyle w:val="Emphasis"/>
        </w:rPr>
        <w:t xml:space="preserve"> of global power dynamics </w:t>
      </w:r>
      <w:r w:rsidRPr="00F01600">
        <w:rPr>
          <w:rStyle w:val="Emphasis"/>
          <w:highlight w:val="green"/>
        </w:rPr>
        <w:t>has led to</w:t>
      </w:r>
      <w:r w:rsidRPr="00B633C3">
        <w:rPr>
          <w:rStyle w:val="Emphasis"/>
        </w:rPr>
        <w:t xml:space="preserve"> largely </w:t>
      </w:r>
      <w:r w:rsidRPr="00F01600">
        <w:rPr>
          <w:rStyle w:val="Emphasis"/>
          <w:highlight w:val="green"/>
        </w:rPr>
        <w:t>premature eulogies of the l</w:t>
      </w:r>
      <w:r w:rsidRPr="00F01600">
        <w:rPr>
          <w:rStyle w:val="Emphasis"/>
        </w:rPr>
        <w:t>i</w:t>
      </w:r>
      <w:r w:rsidRPr="00B633C3">
        <w:rPr>
          <w:rStyle w:val="Emphasis"/>
        </w:rPr>
        <w:t xml:space="preserve">beral </w:t>
      </w:r>
      <w:r w:rsidRPr="00F01600">
        <w:rPr>
          <w:rStyle w:val="Emphasis"/>
          <w:highlight w:val="green"/>
        </w:rPr>
        <w:t>i</w:t>
      </w:r>
      <w:r w:rsidRPr="00B633C3">
        <w:rPr>
          <w:rStyle w:val="Emphasis"/>
        </w:rPr>
        <w:t xml:space="preserve">nternational </w:t>
      </w:r>
      <w:r w:rsidRPr="00F01600">
        <w:rPr>
          <w:rStyle w:val="Emphasis"/>
          <w:highlight w:val="green"/>
        </w:rPr>
        <w:t>o</w:t>
      </w:r>
      <w:r w:rsidRPr="00B633C3">
        <w:rPr>
          <w:rStyle w:val="Emphasis"/>
        </w:rPr>
        <w:t xml:space="preserve">rder </w:t>
      </w:r>
      <w:r w:rsidRPr="00B633C3">
        <w:t xml:space="preserve">(Haas 2018, Switzer 2018), often </w:t>
      </w:r>
      <w:r w:rsidRPr="00B633C3">
        <w:rPr>
          <w:rStyle w:val="StyleUnderline"/>
        </w:rPr>
        <w:t>fuelled by the common misconception that international regimes are a stable system that fully depends on the Western conception of liberal world order</w:t>
      </w:r>
      <w:r w:rsidRPr="00B633C3">
        <w:t xml:space="preserve"> (Nathan 2018: 3). </w:t>
      </w:r>
      <w:r w:rsidRPr="0035208B">
        <w:rPr>
          <w:rStyle w:val="Emphasis"/>
        </w:rPr>
        <w:t>The diffusion of power</w:t>
      </w:r>
      <w:r w:rsidRPr="00B633C3">
        <w:rPr>
          <w:rStyle w:val="Emphasis"/>
        </w:rPr>
        <w:t xml:space="preserve"> and influence however </w:t>
      </w:r>
      <w:r w:rsidRPr="0035208B">
        <w:rPr>
          <w:rStyle w:val="Emphasis"/>
        </w:rPr>
        <w:t>means</w:t>
      </w:r>
      <w:r w:rsidRPr="00B633C3">
        <w:rPr>
          <w:rStyle w:val="Emphasis"/>
        </w:rPr>
        <w:t xml:space="preserve"> that </w:t>
      </w:r>
      <w:r w:rsidRPr="00F01600">
        <w:rPr>
          <w:rStyle w:val="Emphasis"/>
          <w:highlight w:val="green"/>
        </w:rPr>
        <w:t>the current system will need to evolve</w:t>
      </w:r>
      <w:r w:rsidRPr="00B633C3">
        <w:rPr>
          <w:rStyle w:val="Emphasis"/>
        </w:rPr>
        <w:t xml:space="preserve"> in order to stay </w:t>
      </w:r>
      <w:r w:rsidRPr="00DF2AFA">
        <w:rPr>
          <w:rStyle w:val="Emphasis"/>
        </w:rPr>
        <w:t>relevant.</w:t>
      </w:r>
      <w:r w:rsidRPr="00DF2AFA">
        <w:t xml:space="preserve"> </w:t>
      </w:r>
      <w:r w:rsidRPr="00DF2AFA">
        <w:rPr>
          <w:rStyle w:val="StyleUnderline"/>
        </w:rPr>
        <w:t>Three tentative trends can be noted that could mark the evolution of global politics in the years to come</w:t>
      </w:r>
      <w:r w:rsidRPr="00DF2AFA">
        <w:t xml:space="preserve"> (Tocci 2018):</w:t>
      </w:r>
    </w:p>
    <w:p w14:paraId="461BD0EB" w14:textId="77777777" w:rsidR="005A1414" w:rsidRPr="00DF2AFA" w:rsidRDefault="005A1414" w:rsidP="005A1414">
      <w:pPr>
        <w:rPr>
          <w:rStyle w:val="Emphasis"/>
        </w:rPr>
      </w:pPr>
      <w:r w:rsidRPr="00DF2AFA">
        <w:rPr>
          <w:rStyle w:val="Emphasis"/>
        </w:rPr>
        <w:t>1. Less normative uniformity</w:t>
      </w:r>
      <w:r w:rsidRPr="00DF2AFA">
        <w:t xml:space="preserve">: </w:t>
      </w:r>
      <w:r w:rsidRPr="00DF2AFA">
        <w:rPr>
          <w:rStyle w:val="StyleUnderline"/>
        </w:rPr>
        <w:t xml:space="preserve">the rise of illiberal powers and nationalist and populist movements within liberal democracies means that the future international system will see less normative uniformity. This will open the door to more conflict, but </w:t>
      </w:r>
      <w:r w:rsidRPr="00DF2AFA">
        <w:rPr>
          <w:rStyle w:val="Emphasis"/>
        </w:rPr>
        <w:t>greater diversity of views also makes global politics more inclusive.</w:t>
      </w:r>
    </w:p>
    <w:p w14:paraId="342AAE40" w14:textId="77777777" w:rsidR="005A1414" w:rsidRPr="00DF2AFA" w:rsidRDefault="005A1414" w:rsidP="005A1414">
      <w:pPr>
        <w:rPr>
          <w:rStyle w:val="StyleUnderline"/>
        </w:rPr>
      </w:pPr>
      <w:r w:rsidRPr="00DF2AFA">
        <w:rPr>
          <w:rStyle w:val="Emphasis"/>
        </w:rPr>
        <w:t>2. Less institutionalised global governance:</w:t>
      </w:r>
      <w:r w:rsidRPr="00DF2AFA">
        <w:t xml:space="preserve"> </w:t>
      </w:r>
      <w:r w:rsidRPr="00DF2AFA">
        <w:rPr>
          <w:rStyle w:val="StyleUnderline"/>
        </w:rPr>
        <w:t>fixed intergovernmental institutions including the United Nations will remain important, yet we are likely to see more flexible alliances in global governance comprising both state and non-state actors. Regional and cross-regional frameworks will also become more important.</w:t>
      </w:r>
    </w:p>
    <w:p w14:paraId="646B8FC9" w14:textId="77777777" w:rsidR="005A1414" w:rsidRPr="00B633C3" w:rsidRDefault="005A1414" w:rsidP="005A1414">
      <w:pPr>
        <w:rPr>
          <w:rStyle w:val="Emphasis"/>
        </w:rPr>
      </w:pPr>
      <w:r w:rsidRPr="00DF2AFA">
        <w:rPr>
          <w:rStyle w:val="Emphasis"/>
        </w:rPr>
        <w:t>3. Less stable coalitions</w:t>
      </w:r>
      <w:r w:rsidRPr="00DF2AFA">
        <w:t xml:space="preserve">: </w:t>
      </w:r>
      <w:r w:rsidRPr="00DF2AFA">
        <w:rPr>
          <w:rStyle w:val="StyleUnderline"/>
        </w:rPr>
        <w:t>greater diversity</w:t>
      </w:r>
      <w:r w:rsidRPr="00DF2AFA">
        <w:t xml:space="preserve"> of views within global regimes </w:t>
      </w:r>
      <w:r w:rsidRPr="00DF2AFA">
        <w:rPr>
          <w:rStyle w:val="StyleUnderline"/>
        </w:rPr>
        <w:t>implies</w:t>
      </w:r>
      <w:r w:rsidRPr="00DF2AFA">
        <w:t xml:space="preserve"> more </w:t>
      </w:r>
      <w:r w:rsidRPr="00DF2AFA">
        <w:rPr>
          <w:rStyle w:val="StyleUnderline"/>
        </w:rPr>
        <w:t>conflict and contestation within the world order</w:t>
      </w:r>
      <w:r w:rsidRPr="00DF2AFA">
        <w:t xml:space="preserve">. This is not only essential for its resilience, it also means that </w:t>
      </w:r>
      <w:r w:rsidRPr="00DF2AFA">
        <w:rPr>
          <w:rStyle w:val="Emphasis"/>
        </w:rPr>
        <w:t>traditional ideological and geopolitical coalitions are likely to lose ground, and that new alliances may</w:t>
      </w:r>
      <w:r w:rsidRPr="00B633C3">
        <w:rPr>
          <w:rStyle w:val="Emphasis"/>
        </w:rPr>
        <w:t xml:space="preserve"> become more ad-hoc and issue-driven.</w:t>
      </w:r>
    </w:p>
    <w:p w14:paraId="756C55B7" w14:textId="12922A2A" w:rsidR="005A1414" w:rsidRDefault="005A1414" w:rsidP="006F4BF3">
      <w:r w:rsidRPr="00B633C3">
        <w:t xml:space="preserve">All three of </w:t>
      </w:r>
      <w:r w:rsidRPr="00B633C3">
        <w:rPr>
          <w:rStyle w:val="Emphasis"/>
        </w:rPr>
        <w:t xml:space="preserve">these dynamics also shape the EU’s current role in global governance </w:t>
      </w:r>
      <w:r w:rsidRPr="00B633C3">
        <w:t xml:space="preserve">and the UN. </w:t>
      </w:r>
      <w:r w:rsidRPr="00F01600">
        <w:rPr>
          <w:rStyle w:val="Emphasis"/>
          <w:highlight w:val="green"/>
        </w:rPr>
        <w:t>The EU is</w:t>
      </w:r>
      <w:r w:rsidRPr="00B633C3">
        <w:rPr>
          <w:rStyle w:val="Emphasis"/>
        </w:rPr>
        <w:t xml:space="preserve"> generally seen as one of </w:t>
      </w:r>
      <w:r w:rsidRPr="00F01600">
        <w:rPr>
          <w:rStyle w:val="Emphasis"/>
          <w:highlight w:val="green"/>
        </w:rPr>
        <w:t>the strongest</w:t>
      </w:r>
      <w:r w:rsidRPr="00B633C3">
        <w:rPr>
          <w:rStyle w:val="Emphasis"/>
        </w:rPr>
        <w:t xml:space="preserve"> </w:t>
      </w:r>
      <w:r w:rsidRPr="00F01600">
        <w:rPr>
          <w:rStyle w:val="Emphasis"/>
          <w:highlight w:val="green"/>
        </w:rPr>
        <w:t>defender</w:t>
      </w:r>
      <w:r w:rsidRPr="00B633C3">
        <w:rPr>
          <w:rStyle w:val="Emphasis"/>
        </w:rPr>
        <w:t xml:space="preserve">s </w:t>
      </w:r>
      <w:r w:rsidRPr="00F01600">
        <w:rPr>
          <w:rStyle w:val="Emphasis"/>
          <w:highlight w:val="green"/>
        </w:rPr>
        <w:t>of the liberal global order.</w:t>
      </w:r>
      <w:r w:rsidRPr="00B633C3">
        <w:t xml:space="preserve"> In its policies and discourse, </w:t>
      </w:r>
      <w:r w:rsidRPr="00F01600">
        <w:rPr>
          <w:rStyle w:val="StyleUnderline"/>
          <w:highlight w:val="green"/>
        </w:rPr>
        <w:t>the EU</w:t>
      </w:r>
      <w:r w:rsidRPr="00B633C3">
        <w:rPr>
          <w:rStyle w:val="StyleUnderline"/>
        </w:rPr>
        <w:t xml:space="preserve"> indeed somewhat </w:t>
      </w:r>
      <w:r w:rsidRPr="00F01600">
        <w:rPr>
          <w:rStyle w:val="StyleUnderline"/>
          <w:highlight w:val="green"/>
        </w:rPr>
        <w:t xml:space="preserve">reflexively supports </w:t>
      </w:r>
      <w:r w:rsidRPr="00F01600">
        <w:rPr>
          <w:rStyle w:val="Emphasis"/>
          <w:highlight w:val="green"/>
        </w:rPr>
        <w:t>multilateral institutions</w:t>
      </w:r>
      <w:r w:rsidRPr="00F01600">
        <w:rPr>
          <w:rStyle w:val="StyleUnderline"/>
          <w:highlight w:val="green"/>
        </w:rPr>
        <w:t>, trade</w:t>
      </w:r>
      <w:r w:rsidRPr="00B633C3">
        <w:rPr>
          <w:rStyle w:val="StyleUnderline"/>
        </w:rPr>
        <w:t xml:space="preserve"> </w:t>
      </w:r>
      <w:r w:rsidRPr="00F01600">
        <w:rPr>
          <w:rStyle w:val="Emphasis"/>
          <w:highlight w:val="green"/>
        </w:rPr>
        <w:t>liberalisation</w:t>
      </w:r>
      <w:r w:rsidRPr="00B633C3">
        <w:rPr>
          <w:rStyle w:val="StyleUnderline"/>
        </w:rPr>
        <w:t xml:space="preserve">, </w:t>
      </w:r>
      <w:r w:rsidRPr="00F01600">
        <w:rPr>
          <w:rStyle w:val="Emphasis"/>
          <w:highlight w:val="green"/>
        </w:rPr>
        <w:t>cooperative security</w:t>
      </w:r>
      <w:r w:rsidRPr="00B633C3">
        <w:rPr>
          <w:rStyle w:val="StyleUnderline"/>
        </w:rPr>
        <w:t xml:space="preserve"> and </w:t>
      </w:r>
      <w:r w:rsidRPr="00F01600">
        <w:rPr>
          <w:rStyle w:val="Emphasis"/>
          <w:highlight w:val="green"/>
        </w:rPr>
        <w:t>human rights</w:t>
      </w:r>
      <w:r w:rsidRPr="00B633C3">
        <w:rPr>
          <w:rStyle w:val="StyleUnderline"/>
        </w:rPr>
        <w:t xml:space="preserve"> and </w:t>
      </w:r>
      <w:r w:rsidRPr="00F01600">
        <w:rPr>
          <w:rStyle w:val="Emphasis"/>
          <w:highlight w:val="green"/>
        </w:rPr>
        <w:t>democratic values</w:t>
      </w:r>
      <w:r w:rsidRPr="00B633C3">
        <w:rPr>
          <w:rStyle w:val="StyleUnderline"/>
        </w:rPr>
        <w:t>, as part of its core identity as a global player</w:t>
      </w:r>
      <w:r w:rsidRPr="00B633C3">
        <w:t xml:space="preserve">. In recent years, however, </w:t>
      </w:r>
      <w:r w:rsidRPr="00B633C3">
        <w:rPr>
          <w:rStyle w:val="StyleUnderline"/>
        </w:rPr>
        <w:t>there have also been clear signs of a more selective and pragmatic approach to international challenges and the global order (</w:t>
      </w:r>
      <w:r w:rsidRPr="00B633C3">
        <w:t xml:space="preserve">Smith &amp; Youngs 2018). The </w:t>
      </w:r>
      <w:r w:rsidRPr="006F4BF3">
        <w:t xml:space="preserve">2016 </w:t>
      </w:r>
      <w:r w:rsidRPr="006F4BF3">
        <w:rPr>
          <w:rStyle w:val="StyleUnderline"/>
        </w:rPr>
        <w:t>EU Global Strategy</w:t>
      </w:r>
      <w:r w:rsidRPr="00B633C3">
        <w:rPr>
          <w:rStyle w:val="StyleUnderline"/>
        </w:rPr>
        <w:t xml:space="preserve">, while it unambiguously commits to a ‘rules-based order’, also </w:t>
      </w:r>
      <w:r w:rsidRPr="006F4BF3">
        <w:rPr>
          <w:rStyle w:val="StyleUnderline"/>
        </w:rPr>
        <w:t>opens the door to a more flexible</w:t>
      </w:r>
      <w:r w:rsidRPr="00B633C3">
        <w:rPr>
          <w:rStyle w:val="StyleUnderline"/>
        </w:rPr>
        <w:t xml:space="preserve"> ‘principled </w:t>
      </w:r>
      <w:r w:rsidRPr="006F4BF3">
        <w:rPr>
          <w:rStyle w:val="StyleUnderline"/>
        </w:rPr>
        <w:t>pragmatism’</w:t>
      </w:r>
      <w:r w:rsidRPr="00B633C3">
        <w:rPr>
          <w:rStyle w:val="StyleUnderline"/>
        </w:rPr>
        <w:t>.</w:t>
      </w:r>
      <w:r w:rsidRPr="00B633C3">
        <w:t xml:space="preserve">2 While there is much confusion on the precise meaning of ‘principled pragmatism’, </w:t>
      </w:r>
      <w:r w:rsidRPr="00B633C3">
        <w:rPr>
          <w:rStyle w:val="Emphasis"/>
        </w:rPr>
        <w:t>the term does illustrate the composite global role of the EU today</w:t>
      </w:r>
      <w:r w:rsidRPr="00B633C3">
        <w:t xml:space="preserve">. The </w:t>
      </w:r>
      <w:r w:rsidRPr="00137347">
        <w:rPr>
          <w:rStyle w:val="StyleUnderline"/>
          <w:highlight w:val="green"/>
        </w:rPr>
        <w:t>EU’s</w:t>
      </w:r>
      <w:r w:rsidRPr="00B633C3">
        <w:rPr>
          <w:rStyle w:val="StyleUnderline"/>
        </w:rPr>
        <w:t xml:space="preserve"> historical </w:t>
      </w:r>
      <w:r w:rsidRPr="00137347">
        <w:rPr>
          <w:rStyle w:val="StyleUnderline"/>
          <w:highlight w:val="green"/>
        </w:rPr>
        <w:t>identity as a benevolent</w:t>
      </w:r>
      <w:r w:rsidRPr="00B633C3">
        <w:rPr>
          <w:rStyle w:val="StyleUnderline"/>
        </w:rPr>
        <w:t xml:space="preserve"> normative </w:t>
      </w:r>
      <w:r w:rsidRPr="00137347">
        <w:rPr>
          <w:rStyle w:val="StyleUnderline"/>
          <w:highlight w:val="green"/>
        </w:rPr>
        <w:t>power</w:t>
      </w:r>
      <w:r w:rsidRPr="00B633C3">
        <w:rPr>
          <w:rStyle w:val="StyleUnderline"/>
        </w:rPr>
        <w:t xml:space="preserve"> in the world</w:t>
      </w:r>
      <w:r w:rsidRPr="00B633C3">
        <w:t xml:space="preserve"> – coupled with significant financial support through multilateral institutions and bilaterally </w:t>
      </w:r>
      <w:r w:rsidRPr="00B633C3">
        <w:rPr>
          <w:rStyle w:val="StyleUnderline"/>
        </w:rPr>
        <w:t xml:space="preserve">– </w:t>
      </w:r>
      <w:r w:rsidRPr="00137347">
        <w:rPr>
          <w:rStyle w:val="StyleUnderline"/>
          <w:highlight w:val="green"/>
        </w:rPr>
        <w:t>is</w:t>
      </w:r>
      <w:r w:rsidRPr="00B633C3">
        <w:rPr>
          <w:rStyle w:val="StyleUnderline"/>
        </w:rPr>
        <w:t xml:space="preserve"> now </w:t>
      </w:r>
      <w:r w:rsidRPr="00137347">
        <w:rPr>
          <w:rStyle w:val="StyleUnderline"/>
          <w:highlight w:val="green"/>
        </w:rPr>
        <w:t>complemented by</w:t>
      </w:r>
      <w:r w:rsidRPr="00B633C3">
        <w:rPr>
          <w:rStyle w:val="StyleUnderline"/>
        </w:rPr>
        <w:t xml:space="preserve"> a drive towards a </w:t>
      </w:r>
      <w:r w:rsidRPr="00137347">
        <w:rPr>
          <w:rStyle w:val="StyleUnderline"/>
          <w:highlight w:val="green"/>
        </w:rPr>
        <w:t>more strategic, autonomous and interest-driven engagement as a group.</w:t>
      </w:r>
      <w:r w:rsidRPr="00B633C3">
        <w:t xml:space="preserve"> </w:t>
      </w:r>
    </w:p>
    <w:p w14:paraId="58214165" w14:textId="3D91E852" w:rsidR="005A1414" w:rsidRDefault="0035208B" w:rsidP="005A1414">
      <w:pPr>
        <w:pStyle w:val="Heading4"/>
      </w:pPr>
      <w:r>
        <w:t xml:space="preserve">EU legitimacy key to </w:t>
      </w:r>
      <w:r w:rsidR="005A1414">
        <w:t>disease prevention</w:t>
      </w:r>
      <w:r>
        <w:t>.</w:t>
      </w:r>
    </w:p>
    <w:p w14:paraId="0ED69989" w14:textId="77777777" w:rsidR="005A1414" w:rsidRPr="0088178C" w:rsidRDefault="005A1414" w:rsidP="005A1414">
      <w:pPr>
        <w:rPr>
          <w:rStyle w:val="Style13ptBold"/>
        </w:rPr>
      </w:pPr>
      <w:r>
        <w:rPr>
          <w:rStyle w:val="Style13ptBold"/>
        </w:rPr>
        <w:t xml:space="preserve">Laya 20 </w:t>
      </w:r>
      <w:r w:rsidRPr="0088178C">
        <w:t>[(Arancha González, Executive Director of the International Trade Centre and Co-chair of the World Economic Forum’s Global Future Council on the Future of International Trade and Investment. Before joining ITC, González served as Chief of Staff to World Trade Organization Director-General Pascal Lamy from 2005 to 2013. Prior to working at the WTO, she held several positions at the European Commission, conducting negotiations of trade agreements and assisting developing countries in trade-development efforts.) “Coronavirus: Could the pandemic revive multilateralism?” World Economic Forum, 4/20/2020] BC</w:t>
      </w:r>
    </w:p>
    <w:p w14:paraId="59CCC814" w14:textId="77777777" w:rsidR="005A1414" w:rsidRPr="0088178C" w:rsidRDefault="005A1414" w:rsidP="005A1414">
      <w:pPr>
        <w:rPr>
          <w:rStyle w:val="Emphasis"/>
        </w:rPr>
      </w:pPr>
      <w:r w:rsidRPr="0088178C">
        <w:rPr>
          <w:rStyle w:val="StyleUnderline"/>
          <w:highlight w:val="green"/>
        </w:rPr>
        <w:t>As the world struggles to contain COVID</w:t>
      </w:r>
      <w:r w:rsidRPr="0088178C">
        <w:rPr>
          <w:rStyle w:val="StyleUnderline"/>
        </w:rPr>
        <w:t xml:space="preserve">-19 and mitigate its impact on our lives and livelihoods, </w:t>
      </w:r>
      <w:r w:rsidRPr="0088178C">
        <w:rPr>
          <w:rStyle w:val="StyleUnderline"/>
          <w:highlight w:val="green"/>
        </w:rPr>
        <w:t>it should be clear</w:t>
      </w:r>
      <w:r w:rsidRPr="0088178C">
        <w:rPr>
          <w:rStyle w:val="StyleUnderline"/>
        </w:rPr>
        <w:t xml:space="preserve"> to everyone </w:t>
      </w:r>
      <w:r w:rsidRPr="0088178C">
        <w:rPr>
          <w:rStyle w:val="StyleUnderline"/>
          <w:highlight w:val="green"/>
        </w:rPr>
        <w:t xml:space="preserve">that </w:t>
      </w:r>
      <w:r w:rsidRPr="0088178C">
        <w:rPr>
          <w:rStyle w:val="Emphasis"/>
          <w:highlight w:val="green"/>
        </w:rPr>
        <w:t>international</w:t>
      </w:r>
      <w:r w:rsidRPr="0088178C">
        <w:rPr>
          <w:rStyle w:val="Emphasis"/>
        </w:rPr>
        <w:t xml:space="preserve"> </w:t>
      </w:r>
      <w:r w:rsidRPr="0088178C">
        <w:rPr>
          <w:rStyle w:val="Emphasis"/>
          <w:highlight w:val="green"/>
        </w:rPr>
        <w:t>coop</w:t>
      </w:r>
      <w:r w:rsidRPr="0088178C">
        <w:rPr>
          <w:rStyle w:val="Emphasis"/>
        </w:rPr>
        <w:t xml:space="preserve">eration </w:t>
      </w:r>
      <w:r w:rsidRPr="0088178C">
        <w:rPr>
          <w:rStyle w:val="Emphasis"/>
          <w:highlight w:val="green"/>
        </w:rPr>
        <w:t>is the only</w:t>
      </w:r>
      <w:r w:rsidRPr="0088178C">
        <w:rPr>
          <w:rStyle w:val="Emphasis"/>
        </w:rPr>
        <w:t xml:space="preserve"> effective </w:t>
      </w:r>
      <w:r w:rsidRPr="0088178C">
        <w:rPr>
          <w:rStyle w:val="Emphasis"/>
          <w:highlight w:val="green"/>
        </w:rPr>
        <w:t>way to win</w:t>
      </w:r>
      <w:r w:rsidRPr="0088178C">
        <w:rPr>
          <w:rStyle w:val="Emphasis"/>
        </w:rPr>
        <w:t xml:space="preserve"> the battle.</w:t>
      </w:r>
      <w:r w:rsidRPr="0088178C">
        <w:rPr>
          <w:rStyle w:val="StyleUnderline"/>
        </w:rPr>
        <w:t xml:space="preserve"> National responses are vital, but in the medium term, </w:t>
      </w:r>
      <w:r w:rsidRPr="0088178C">
        <w:rPr>
          <w:rStyle w:val="Emphasis"/>
          <w:highlight w:val="green"/>
        </w:rPr>
        <w:t xml:space="preserve">multilateralism will be our </w:t>
      </w:r>
      <w:r w:rsidRPr="00121B84">
        <w:rPr>
          <w:rStyle w:val="Emphasis"/>
          <w:highlight w:val="green"/>
        </w:rPr>
        <w:t>best w</w:t>
      </w:r>
      <w:r w:rsidRPr="0088178C">
        <w:rPr>
          <w:rStyle w:val="Emphasis"/>
          <w:highlight w:val="green"/>
        </w:rPr>
        <w:t>eapon</w:t>
      </w:r>
      <w:r w:rsidRPr="0088178C">
        <w:rPr>
          <w:rStyle w:val="Emphasis"/>
        </w:rPr>
        <w:t xml:space="preserve"> in this fight </w:t>
      </w:r>
      <w:r w:rsidRPr="0088178C">
        <w:t xml:space="preserve">– </w:t>
      </w:r>
      <w:r w:rsidRPr="0088178C">
        <w:rPr>
          <w:rStyle w:val="StyleUnderline"/>
          <w:highlight w:val="green"/>
        </w:rPr>
        <w:t>and</w:t>
      </w:r>
      <w:r w:rsidRPr="0088178C">
        <w:rPr>
          <w:rStyle w:val="StyleUnderline"/>
        </w:rPr>
        <w:t xml:space="preserve"> our </w:t>
      </w:r>
      <w:r w:rsidRPr="0088178C">
        <w:rPr>
          <w:rStyle w:val="Emphasis"/>
          <w:highlight w:val="green"/>
        </w:rPr>
        <w:t>best defense against future</w:t>
      </w:r>
      <w:r w:rsidRPr="0088178C">
        <w:rPr>
          <w:rStyle w:val="Emphasis"/>
        </w:rPr>
        <w:t xml:space="preserve"> global </w:t>
      </w:r>
      <w:r w:rsidRPr="0088178C">
        <w:rPr>
          <w:rStyle w:val="Emphasis"/>
          <w:highlight w:val="green"/>
        </w:rPr>
        <w:t>threats</w:t>
      </w:r>
      <w:r w:rsidRPr="0088178C">
        <w:rPr>
          <w:rStyle w:val="Emphasis"/>
        </w:rPr>
        <w:t>.</w:t>
      </w:r>
    </w:p>
    <w:p w14:paraId="202480A8" w14:textId="77777777" w:rsidR="005A1414" w:rsidRPr="0088178C" w:rsidRDefault="005A1414" w:rsidP="005A1414">
      <w:pPr>
        <w:rPr>
          <w:rStyle w:val="StyleUnderline"/>
        </w:rPr>
      </w:pPr>
      <w:r>
        <w:t xml:space="preserve">My country, Spain, is on the front lines of the pandemic. The coronavirus hit us earlier and harder than most other countries. We are mourning thousands of deaths. </w:t>
      </w:r>
      <w:r w:rsidRPr="0088178C">
        <w:rPr>
          <w:rStyle w:val="StyleUnderline"/>
          <w:highlight w:val="green"/>
        </w:rPr>
        <w:t>Our</w:t>
      </w:r>
      <w:r w:rsidRPr="0088178C">
        <w:rPr>
          <w:rStyle w:val="StyleUnderline"/>
        </w:rPr>
        <w:t xml:space="preserve"> health </w:t>
      </w:r>
      <w:r w:rsidRPr="0088178C">
        <w:rPr>
          <w:rStyle w:val="StyleUnderline"/>
          <w:highlight w:val="green"/>
        </w:rPr>
        <w:t>system has</w:t>
      </w:r>
      <w:r w:rsidRPr="0088178C">
        <w:rPr>
          <w:rStyle w:val="StyleUnderline"/>
        </w:rPr>
        <w:t xml:space="preserve"> </w:t>
      </w:r>
      <w:r w:rsidRPr="0088178C">
        <w:rPr>
          <w:rStyle w:val="StyleUnderline"/>
          <w:highlight w:val="green"/>
        </w:rPr>
        <w:t xml:space="preserve">been put to </w:t>
      </w:r>
      <w:r w:rsidRPr="0088178C">
        <w:rPr>
          <w:rStyle w:val="StyleUnderline"/>
        </w:rPr>
        <w:t xml:space="preserve">an extreme </w:t>
      </w:r>
      <w:r w:rsidRPr="0088178C">
        <w:rPr>
          <w:rStyle w:val="StyleUnderline"/>
          <w:highlight w:val="green"/>
        </w:rPr>
        <w:t>test</w:t>
      </w:r>
      <w:r w:rsidRPr="0088178C">
        <w:rPr>
          <w:rStyle w:val="StyleUnderline"/>
        </w:rPr>
        <w:t>. The public is enduring long confinement with exemplary civic duty. And we have had to take unprecedented measures to safeguard our economy.</w:t>
      </w:r>
    </w:p>
    <w:p w14:paraId="33687B42" w14:textId="77777777" w:rsidR="005A1414" w:rsidRPr="0088178C" w:rsidRDefault="005A1414" w:rsidP="005A1414">
      <w:pPr>
        <w:rPr>
          <w:rStyle w:val="StyleUnderline"/>
        </w:rPr>
      </w:pPr>
      <w:r>
        <w:t xml:space="preserve">As governments, </w:t>
      </w:r>
      <w:r w:rsidRPr="0088178C">
        <w:rPr>
          <w:rStyle w:val="StyleUnderline"/>
        </w:rPr>
        <w:t>our primary responsibility is toward our nationals.</w:t>
      </w:r>
      <w:r>
        <w:t xml:space="preserve"> But we know that </w:t>
      </w:r>
      <w:r w:rsidRPr="0088178C">
        <w:rPr>
          <w:rStyle w:val="Emphasis"/>
          <w:highlight w:val="green"/>
        </w:rPr>
        <w:t>no country will be</w:t>
      </w:r>
      <w:r w:rsidRPr="0088178C">
        <w:rPr>
          <w:rStyle w:val="Emphasis"/>
        </w:rPr>
        <w:t xml:space="preserve"> completely </w:t>
      </w:r>
      <w:r w:rsidRPr="0088178C">
        <w:rPr>
          <w:rStyle w:val="Emphasis"/>
          <w:highlight w:val="green"/>
        </w:rPr>
        <w:t>safe until all control the pandemic</w:t>
      </w:r>
      <w:r w:rsidRPr="0088178C">
        <w:rPr>
          <w:rStyle w:val="Emphasis"/>
        </w:rPr>
        <w:t xml:space="preserve"> and, eventually, eradicate it</w:t>
      </w:r>
      <w:r w:rsidRPr="0088178C">
        <w:rPr>
          <w:rStyle w:val="StyleUnderline"/>
        </w:rPr>
        <w:t xml:space="preserve">. Our initial </w:t>
      </w:r>
      <w:r w:rsidRPr="0088178C">
        <w:rPr>
          <w:rStyle w:val="StyleUnderline"/>
          <w:highlight w:val="green"/>
        </w:rPr>
        <w:t>international disunion has</w:t>
      </w:r>
      <w:r w:rsidRPr="0088178C">
        <w:rPr>
          <w:rStyle w:val="StyleUnderline"/>
        </w:rPr>
        <w:t xml:space="preserve"> only </w:t>
      </w:r>
      <w:r w:rsidRPr="0088178C">
        <w:rPr>
          <w:rStyle w:val="StyleUnderline"/>
          <w:highlight w:val="green"/>
        </w:rPr>
        <w:t>strengthened our enemy</w:t>
      </w:r>
      <w:r w:rsidRPr="0088178C">
        <w:rPr>
          <w:rStyle w:val="StyleUnderline"/>
        </w:rPr>
        <w:t>, moving us further away from our shared goal.</w:t>
      </w:r>
    </w:p>
    <w:p w14:paraId="4A4D5EBB" w14:textId="77777777" w:rsidR="005A1414" w:rsidRPr="0088178C" w:rsidRDefault="005A1414" w:rsidP="005A1414">
      <w:pPr>
        <w:rPr>
          <w:rStyle w:val="Emphasis"/>
        </w:rPr>
      </w:pPr>
      <w:r>
        <w:t xml:space="preserve">Drawing on some of the lessons we are still learning, </w:t>
      </w:r>
      <w:r w:rsidRPr="0088178C">
        <w:rPr>
          <w:rStyle w:val="Emphasis"/>
          <w:highlight w:val="green"/>
        </w:rPr>
        <w:t>we</w:t>
      </w:r>
      <w:r w:rsidRPr="0088178C">
        <w:rPr>
          <w:rStyle w:val="Emphasis"/>
        </w:rPr>
        <w:t xml:space="preserve"> urgently </w:t>
      </w:r>
      <w:r w:rsidRPr="0088178C">
        <w:rPr>
          <w:rStyle w:val="Emphasis"/>
          <w:highlight w:val="green"/>
        </w:rPr>
        <w:t>need</w:t>
      </w:r>
      <w:r w:rsidRPr="0088178C">
        <w:rPr>
          <w:rStyle w:val="Emphasis"/>
        </w:rPr>
        <w:t xml:space="preserve"> to devise </w:t>
      </w:r>
      <w:r w:rsidRPr="0088178C">
        <w:rPr>
          <w:rStyle w:val="Emphasis"/>
          <w:highlight w:val="green"/>
        </w:rPr>
        <w:t>a more effective approach</w:t>
      </w:r>
      <w:r w:rsidRPr="0088178C">
        <w:rPr>
          <w:rStyle w:val="Emphasis"/>
        </w:rPr>
        <w:t xml:space="preserve"> to global public health </w:t>
      </w:r>
      <w:r w:rsidRPr="0088178C">
        <w:rPr>
          <w:rStyle w:val="Emphasis"/>
          <w:highlight w:val="green"/>
        </w:rPr>
        <w:t>that integrates</w:t>
      </w:r>
      <w:r w:rsidRPr="0088178C">
        <w:rPr>
          <w:rStyle w:val="Emphasis"/>
        </w:rPr>
        <w:t xml:space="preserve"> new </w:t>
      </w:r>
      <w:r w:rsidRPr="0088178C">
        <w:rPr>
          <w:rStyle w:val="Emphasis"/>
          <w:highlight w:val="green"/>
        </w:rPr>
        <w:t>international</w:t>
      </w:r>
      <w:r w:rsidRPr="0088178C">
        <w:rPr>
          <w:rStyle w:val="Emphasis"/>
        </w:rPr>
        <w:t xml:space="preserve">, European, and national policies and </w:t>
      </w:r>
      <w:r w:rsidRPr="0088178C">
        <w:rPr>
          <w:rStyle w:val="Emphasis"/>
          <w:highlight w:val="green"/>
        </w:rPr>
        <w:t>initiatives</w:t>
      </w:r>
      <w:r w:rsidRPr="0088178C">
        <w:rPr>
          <w:rStyle w:val="Emphasis"/>
        </w:rPr>
        <w:t>.</w:t>
      </w:r>
    </w:p>
    <w:p w14:paraId="1537F7EA" w14:textId="77777777" w:rsidR="005A1414" w:rsidRDefault="005A1414" w:rsidP="005A1414">
      <w:r>
        <w:t xml:space="preserve">First, </w:t>
      </w:r>
      <w:r w:rsidRPr="0088178C">
        <w:rPr>
          <w:rStyle w:val="StyleUnderline"/>
        </w:rPr>
        <w:t>at the international level</w:t>
      </w:r>
      <w:r>
        <w:t xml:space="preserve">, </w:t>
      </w:r>
      <w:r w:rsidRPr="0088178C">
        <w:rPr>
          <w:rStyle w:val="StyleUnderline"/>
          <w:highlight w:val="green"/>
        </w:rPr>
        <w:t>we need a</w:t>
      </w:r>
      <w:r w:rsidRPr="0088178C">
        <w:rPr>
          <w:rStyle w:val="StyleUnderline"/>
        </w:rPr>
        <w:t xml:space="preserve"> more effective </w:t>
      </w:r>
      <w:r w:rsidRPr="0088178C">
        <w:rPr>
          <w:rStyle w:val="StyleUnderline"/>
          <w:highlight w:val="green"/>
        </w:rPr>
        <w:t xml:space="preserve">framework to </w:t>
      </w:r>
      <w:r w:rsidRPr="0088178C">
        <w:rPr>
          <w:rStyle w:val="Emphasis"/>
          <w:highlight w:val="green"/>
        </w:rPr>
        <w:t>prevent</w:t>
      </w:r>
      <w:r w:rsidRPr="0088178C">
        <w:rPr>
          <w:rStyle w:val="StyleUnderline"/>
          <w:highlight w:val="green"/>
        </w:rPr>
        <w:t xml:space="preserve">, </w:t>
      </w:r>
      <w:r w:rsidRPr="0088178C">
        <w:rPr>
          <w:rStyle w:val="Emphasis"/>
          <w:highlight w:val="green"/>
        </w:rPr>
        <w:t>detect</w:t>
      </w:r>
      <w:r w:rsidRPr="0088178C">
        <w:rPr>
          <w:rStyle w:val="StyleUnderline"/>
          <w:highlight w:val="green"/>
        </w:rPr>
        <w:t xml:space="preserve">, and </w:t>
      </w:r>
      <w:r w:rsidRPr="0088178C">
        <w:rPr>
          <w:rStyle w:val="Emphasis"/>
          <w:highlight w:val="green"/>
        </w:rPr>
        <w:t>respond</w:t>
      </w:r>
      <w:r w:rsidRPr="0088178C">
        <w:rPr>
          <w:rStyle w:val="StyleUnderline"/>
          <w:highlight w:val="green"/>
        </w:rPr>
        <w:t xml:space="preserve"> to diseases</w:t>
      </w:r>
      <w:r w:rsidRPr="0088178C">
        <w:rPr>
          <w:rStyle w:val="StyleUnderline"/>
        </w:rPr>
        <w:t xml:space="preserve"> and pandemics</w:t>
      </w:r>
      <w:r w:rsidRPr="0088178C">
        <w:rPr>
          <w:rStyle w:val="Emphasis"/>
        </w:rPr>
        <w:t xml:space="preserve">, </w:t>
      </w:r>
      <w:r w:rsidRPr="0088178C">
        <w:rPr>
          <w:rStyle w:val="Emphasis"/>
          <w:highlight w:val="green"/>
        </w:rPr>
        <w:t>rooted in</w:t>
      </w:r>
      <w:r w:rsidRPr="0088178C">
        <w:rPr>
          <w:rStyle w:val="Emphasis"/>
        </w:rPr>
        <w:t xml:space="preserve"> reinforced </w:t>
      </w:r>
      <w:r w:rsidRPr="0088178C">
        <w:rPr>
          <w:rStyle w:val="Emphasis"/>
          <w:highlight w:val="green"/>
        </w:rPr>
        <w:t>institutions</w:t>
      </w:r>
      <w:r w:rsidRPr="0088178C">
        <w:rPr>
          <w:rStyle w:val="Emphasis"/>
        </w:rPr>
        <w:t xml:space="preserve"> and new mechanisms </w:t>
      </w:r>
      <w:r w:rsidRPr="0088178C">
        <w:rPr>
          <w:rStyle w:val="Emphasis"/>
          <w:highlight w:val="green"/>
        </w:rPr>
        <w:t>designed to prevent</w:t>
      </w:r>
      <w:r w:rsidRPr="0088178C">
        <w:rPr>
          <w:rStyle w:val="Emphasis"/>
        </w:rPr>
        <w:t xml:space="preserve"> some of the </w:t>
      </w:r>
      <w:r w:rsidRPr="0088178C">
        <w:rPr>
          <w:rStyle w:val="Emphasis"/>
          <w:highlight w:val="green"/>
        </w:rPr>
        <w:t>failures we have witnessed</w:t>
      </w:r>
      <w:r>
        <w:t>. The n</w:t>
      </w:r>
      <w:r w:rsidRPr="0088178C">
        <w:rPr>
          <w:rStyle w:val="StyleUnderline"/>
        </w:rPr>
        <w:t>ew institutional arrangements should be based on a revitalized and reformed W</w:t>
      </w:r>
      <w:r>
        <w:t xml:space="preserve">orld </w:t>
      </w:r>
      <w:r w:rsidRPr="0088178C">
        <w:rPr>
          <w:rStyle w:val="StyleUnderline"/>
        </w:rPr>
        <w:t>H</w:t>
      </w:r>
      <w:r>
        <w:t xml:space="preserve">ealth </w:t>
      </w:r>
      <w:r w:rsidRPr="0088178C">
        <w:rPr>
          <w:rStyle w:val="StyleUnderline"/>
        </w:rPr>
        <w:t>O</w:t>
      </w:r>
      <w:r>
        <w:t xml:space="preserve">rganization, </w:t>
      </w:r>
      <w:r w:rsidRPr="0088178C">
        <w:rPr>
          <w:rStyle w:val="StyleUnderline"/>
        </w:rPr>
        <w:t xml:space="preserve">with wider mandates and greater enforcement authority. </w:t>
      </w:r>
      <w:r>
        <w:t>The WHO ought to have the capacity to design and impose better protocols for preparedness and reaction, compel data sharing, and mobilize whatever resources are needed.</w:t>
      </w:r>
    </w:p>
    <w:p w14:paraId="1F2E8687" w14:textId="77777777" w:rsidR="005A1414" w:rsidRPr="00F60353" w:rsidRDefault="005A1414" w:rsidP="005A1414">
      <w:pPr>
        <w:rPr>
          <w:rStyle w:val="Emphasis"/>
        </w:rPr>
      </w:pPr>
      <w:r w:rsidRPr="0088178C">
        <w:rPr>
          <w:rStyle w:val="StyleUnderline"/>
          <w:highlight w:val="green"/>
        </w:rPr>
        <w:t>A</w:t>
      </w:r>
      <w:r w:rsidRPr="0088178C">
        <w:rPr>
          <w:rStyle w:val="StyleUnderline"/>
        </w:rPr>
        <w:t xml:space="preserve"> global health </w:t>
      </w:r>
      <w:r w:rsidRPr="0088178C">
        <w:rPr>
          <w:rStyle w:val="StyleUnderline"/>
          <w:highlight w:val="green"/>
        </w:rPr>
        <w:t>framework</w:t>
      </w:r>
      <w:r w:rsidRPr="0088178C">
        <w:rPr>
          <w:rStyle w:val="StyleUnderline"/>
        </w:rPr>
        <w:t xml:space="preserve"> with teeth </w:t>
      </w:r>
      <w:r w:rsidRPr="0088178C">
        <w:rPr>
          <w:rStyle w:val="StyleUnderline"/>
          <w:highlight w:val="green"/>
        </w:rPr>
        <w:t>must</w:t>
      </w:r>
      <w:r w:rsidRPr="0088178C">
        <w:rPr>
          <w:rStyle w:val="StyleUnderline"/>
        </w:rPr>
        <w:t xml:space="preserve"> also </w:t>
      </w:r>
      <w:r w:rsidRPr="0088178C">
        <w:rPr>
          <w:rStyle w:val="StyleUnderline"/>
          <w:highlight w:val="green"/>
        </w:rPr>
        <w:t>be agile</w:t>
      </w:r>
      <w:r w:rsidRPr="0088178C">
        <w:rPr>
          <w:rStyle w:val="StyleUnderline"/>
        </w:rPr>
        <w:t xml:space="preserve"> enough </w:t>
      </w:r>
      <w:r w:rsidRPr="0088178C">
        <w:rPr>
          <w:rStyle w:val="StyleUnderline"/>
          <w:highlight w:val="green"/>
        </w:rPr>
        <w:t>to cover</w:t>
      </w:r>
      <w:r w:rsidRPr="0088178C">
        <w:rPr>
          <w:rStyle w:val="StyleUnderline"/>
        </w:rPr>
        <w:t xml:space="preserve"> the whole chain of public-health interventions</w:t>
      </w:r>
      <w:r w:rsidRPr="0088178C">
        <w:rPr>
          <w:rStyle w:val="Emphasis"/>
        </w:rPr>
        <w:t xml:space="preserve">, from </w:t>
      </w:r>
      <w:r w:rsidRPr="0088178C">
        <w:rPr>
          <w:rStyle w:val="Emphasis"/>
          <w:highlight w:val="green"/>
        </w:rPr>
        <w:t>scientific</w:t>
      </w:r>
      <w:r w:rsidRPr="0088178C">
        <w:rPr>
          <w:rStyle w:val="Emphasis"/>
        </w:rPr>
        <w:t xml:space="preserve"> </w:t>
      </w:r>
      <w:r w:rsidRPr="0088178C">
        <w:rPr>
          <w:rStyle w:val="Emphasis"/>
          <w:highlight w:val="green"/>
        </w:rPr>
        <w:t xml:space="preserve">research </w:t>
      </w:r>
      <w:r w:rsidRPr="0088178C">
        <w:rPr>
          <w:rStyle w:val="StyleUnderline"/>
          <w:highlight w:val="green"/>
        </w:rPr>
        <w:t>and</w:t>
      </w:r>
      <w:r w:rsidRPr="0088178C">
        <w:rPr>
          <w:highlight w:val="green"/>
        </w:rPr>
        <w:t xml:space="preserve"> </w:t>
      </w:r>
      <w:r w:rsidRPr="0088178C">
        <w:rPr>
          <w:rStyle w:val="Emphasis"/>
          <w:highlight w:val="green"/>
        </w:rPr>
        <w:t xml:space="preserve">early warning to policy </w:t>
      </w:r>
      <w:r w:rsidRPr="0088178C">
        <w:rPr>
          <w:rStyle w:val="Emphasis"/>
        </w:rPr>
        <w:t>formulation</w:t>
      </w:r>
      <w:r>
        <w:t xml:space="preserve">, </w:t>
      </w:r>
      <w:r w:rsidRPr="0088178C">
        <w:rPr>
          <w:rStyle w:val="StyleUnderline"/>
        </w:rPr>
        <w:t>implementation, and evaluation</w:t>
      </w:r>
      <w:r>
        <w:t xml:space="preserve">. That’s why, aside from </w:t>
      </w:r>
      <w:r w:rsidRPr="00F60353">
        <w:t xml:space="preserve">necessary reforms of the WHO’s decision-making process and its Emergency Committee, </w:t>
      </w:r>
      <w:r w:rsidRPr="00F60353">
        <w:rPr>
          <w:rStyle w:val="Emphasis"/>
        </w:rPr>
        <w:t>the potential of other international platforms and organizations to contribute to the global health system we need should not be overlooked.</w:t>
      </w:r>
    </w:p>
    <w:p w14:paraId="56EBBD90" w14:textId="77777777" w:rsidR="005A1414" w:rsidRPr="0088178C" w:rsidRDefault="005A1414" w:rsidP="005A1414">
      <w:pPr>
        <w:rPr>
          <w:rStyle w:val="Emphasis"/>
        </w:rPr>
      </w:pPr>
      <w:r w:rsidRPr="00F60353">
        <w:rPr>
          <w:rStyle w:val="StyleUnderline"/>
        </w:rPr>
        <w:t>For example, the G20 and the G7</w:t>
      </w:r>
      <w:r w:rsidRPr="00F60353">
        <w:t xml:space="preserve"> can help marshal the necessary political will. </w:t>
      </w:r>
      <w:r w:rsidRPr="00F60353">
        <w:rPr>
          <w:rStyle w:val="StyleUnderline"/>
        </w:rPr>
        <w:t>The World Bank</w:t>
      </w:r>
      <w:r w:rsidRPr="00F60353">
        <w:t xml:space="preserve"> and other </w:t>
      </w:r>
      <w:r w:rsidRPr="00F60353">
        <w:rPr>
          <w:rStyle w:val="StyleUnderline"/>
        </w:rPr>
        <w:t>regional development banks</w:t>
      </w:r>
      <w:r w:rsidRPr="00F60353">
        <w:t xml:space="preserve"> are uniquely well positioned to mobilize resources toward health-care reform. And organizations like the </w:t>
      </w:r>
      <w:r w:rsidRPr="00F60353">
        <w:rPr>
          <w:rStyle w:val="Emphasis"/>
        </w:rPr>
        <w:t>OECD have the analytical firepower to distill best health policies and practices</w:t>
      </w:r>
      <w:r w:rsidRPr="00F60353">
        <w:t xml:space="preserve">. </w:t>
      </w:r>
      <w:r w:rsidRPr="00F60353">
        <w:rPr>
          <w:rStyle w:val="Emphasis"/>
        </w:rPr>
        <w:t>Overall, we need to advance a “one health approach” that brings together the environmental, economic, social, and security dimensions of public health.</w:t>
      </w:r>
    </w:p>
    <w:p w14:paraId="2CD412F5" w14:textId="77777777" w:rsidR="005A1414" w:rsidRPr="0088178C" w:rsidRDefault="005A1414" w:rsidP="005A1414">
      <w:pPr>
        <w:rPr>
          <w:rStyle w:val="StyleUnderline"/>
        </w:rPr>
      </w:pPr>
      <w:r w:rsidRPr="0088178C">
        <w:rPr>
          <w:rStyle w:val="StyleUnderline"/>
        </w:rPr>
        <w:t>Second</w:t>
      </w:r>
      <w:r>
        <w:t xml:space="preserve">, </w:t>
      </w:r>
      <w:r w:rsidRPr="00240749">
        <w:rPr>
          <w:rStyle w:val="Emphasis"/>
          <w:highlight w:val="green"/>
        </w:rPr>
        <w:t>the E</w:t>
      </w:r>
      <w:r w:rsidRPr="0088178C">
        <w:rPr>
          <w:rStyle w:val="Emphasis"/>
        </w:rPr>
        <w:t xml:space="preserve">uropean </w:t>
      </w:r>
      <w:r w:rsidRPr="00240749">
        <w:rPr>
          <w:rStyle w:val="Emphasis"/>
          <w:highlight w:val="green"/>
        </w:rPr>
        <w:t>U</w:t>
      </w:r>
      <w:r w:rsidRPr="0088178C">
        <w:rPr>
          <w:rStyle w:val="Emphasis"/>
        </w:rPr>
        <w:t xml:space="preserve">nion </w:t>
      </w:r>
      <w:r w:rsidRPr="00240749">
        <w:rPr>
          <w:rStyle w:val="Emphasis"/>
          <w:highlight w:val="green"/>
        </w:rPr>
        <w:t>should provide a model</w:t>
      </w:r>
      <w:r w:rsidRPr="0088178C">
        <w:rPr>
          <w:rStyle w:val="Emphasis"/>
        </w:rPr>
        <w:t xml:space="preserve"> of preparedness and crisis management </w:t>
      </w:r>
      <w:r w:rsidRPr="00240749">
        <w:rPr>
          <w:rStyle w:val="Emphasis"/>
          <w:highlight w:val="green"/>
        </w:rPr>
        <w:t>that other regions might emulate</w:t>
      </w:r>
      <w:r>
        <w:t xml:space="preserve">, </w:t>
      </w:r>
      <w:r w:rsidRPr="0088178C">
        <w:rPr>
          <w:rStyle w:val="StyleUnderline"/>
        </w:rPr>
        <w:t xml:space="preserve">by </w:t>
      </w:r>
      <w:r w:rsidRPr="00121B84">
        <w:rPr>
          <w:rStyle w:val="StyleUnderline"/>
          <w:highlight w:val="green"/>
        </w:rPr>
        <w:t xml:space="preserve">pooling resources </w:t>
      </w:r>
      <w:r w:rsidRPr="00240749">
        <w:rPr>
          <w:rStyle w:val="StyleUnderline"/>
          <w:highlight w:val="green"/>
        </w:rPr>
        <w:t>and</w:t>
      </w:r>
      <w:r w:rsidRPr="0088178C">
        <w:rPr>
          <w:rStyle w:val="StyleUnderline"/>
        </w:rPr>
        <w:t xml:space="preserve"> devising new </w:t>
      </w:r>
      <w:r w:rsidRPr="00240749">
        <w:rPr>
          <w:rStyle w:val="StyleUnderline"/>
          <w:highlight w:val="green"/>
        </w:rPr>
        <w:t>mechanisms for joint action</w:t>
      </w:r>
      <w:r w:rsidRPr="0088178C">
        <w:rPr>
          <w:rStyle w:val="StyleUnderline"/>
        </w:rPr>
        <w:t>.</w:t>
      </w:r>
      <w:r>
        <w:t xml:space="preserve"> Besides leading in the establishment of a new and stronger global health framework, the </w:t>
      </w:r>
      <w:r w:rsidRPr="00240749">
        <w:rPr>
          <w:rStyle w:val="Emphasis"/>
          <w:highlight w:val="green"/>
        </w:rPr>
        <w:t>EU</w:t>
      </w:r>
      <w:r w:rsidRPr="0088178C">
        <w:rPr>
          <w:rStyle w:val="Emphasis"/>
        </w:rPr>
        <w:t xml:space="preserve"> can and </w:t>
      </w:r>
      <w:r w:rsidRPr="00121B84">
        <w:rPr>
          <w:rStyle w:val="Emphasis"/>
          <w:highlight w:val="green"/>
        </w:rPr>
        <w:t>should improve</w:t>
      </w:r>
      <w:r w:rsidRPr="0088178C">
        <w:rPr>
          <w:rStyle w:val="Emphasis"/>
        </w:rPr>
        <w:t xml:space="preserve"> its own </w:t>
      </w:r>
      <w:r w:rsidRPr="00240749">
        <w:rPr>
          <w:rStyle w:val="Emphasis"/>
          <w:highlight w:val="green"/>
        </w:rPr>
        <w:t>internal coordination</w:t>
      </w:r>
      <w:r w:rsidRPr="0088178C">
        <w:rPr>
          <w:rStyle w:val="Emphasis"/>
        </w:rPr>
        <w:t>.</w:t>
      </w:r>
      <w:r>
        <w:t xml:space="preserve"> After all, </w:t>
      </w:r>
      <w:r w:rsidRPr="0088178C">
        <w:rPr>
          <w:rStyle w:val="StyleUnderline"/>
        </w:rPr>
        <w:t xml:space="preserve">it was sectoral collaboration on coal and steel that gave birth to </w:t>
      </w:r>
      <w:r w:rsidRPr="00240749">
        <w:rPr>
          <w:rStyle w:val="StyleUnderline"/>
          <w:highlight w:val="green"/>
        </w:rPr>
        <w:t>the EU,</w:t>
      </w:r>
      <w:r w:rsidRPr="0088178C">
        <w:rPr>
          <w:rStyle w:val="StyleUnderline"/>
        </w:rPr>
        <w:t xml:space="preserve"> </w:t>
      </w:r>
      <w:r w:rsidRPr="0088178C">
        <w:rPr>
          <w:rStyle w:val="Emphasis"/>
        </w:rPr>
        <w:t xml:space="preserve">the </w:t>
      </w:r>
      <w:r w:rsidRPr="00240749">
        <w:rPr>
          <w:rStyle w:val="Emphasis"/>
          <w:highlight w:val="green"/>
        </w:rPr>
        <w:t xml:space="preserve">most </w:t>
      </w:r>
      <w:r w:rsidRPr="00121B84">
        <w:rPr>
          <w:rStyle w:val="Emphasis"/>
          <w:highlight w:val="green"/>
        </w:rPr>
        <w:t>innovative global governance</w:t>
      </w:r>
      <w:r w:rsidRPr="0088178C">
        <w:rPr>
          <w:rStyle w:val="Emphasis"/>
        </w:rPr>
        <w:t xml:space="preserve"> mechanism </w:t>
      </w:r>
      <w:r w:rsidRPr="00240749">
        <w:rPr>
          <w:rStyle w:val="Emphasis"/>
          <w:highlight w:val="green"/>
        </w:rPr>
        <w:t>that the world has seen</w:t>
      </w:r>
      <w:r w:rsidRPr="0088178C">
        <w:rPr>
          <w:rStyle w:val="StyleUnderline"/>
        </w:rPr>
        <w:t xml:space="preserve">. A similar level of </w:t>
      </w:r>
      <w:r w:rsidRPr="00240749">
        <w:rPr>
          <w:rStyle w:val="StyleUnderline"/>
          <w:highlight w:val="green"/>
        </w:rPr>
        <w:t>ambition is</w:t>
      </w:r>
      <w:r w:rsidRPr="0088178C">
        <w:rPr>
          <w:rStyle w:val="StyleUnderline"/>
        </w:rPr>
        <w:t xml:space="preserve"> now </w:t>
      </w:r>
      <w:r w:rsidRPr="00240749">
        <w:rPr>
          <w:rStyle w:val="StyleUnderline"/>
          <w:highlight w:val="green"/>
        </w:rPr>
        <w:t>needed to combat</w:t>
      </w:r>
      <w:r w:rsidRPr="0088178C">
        <w:rPr>
          <w:rStyle w:val="StyleUnderline"/>
        </w:rPr>
        <w:t xml:space="preserve"> the </w:t>
      </w:r>
      <w:r w:rsidRPr="00240749">
        <w:rPr>
          <w:rStyle w:val="StyleUnderline"/>
          <w:highlight w:val="green"/>
        </w:rPr>
        <w:t>health challenges</w:t>
      </w:r>
      <w:r w:rsidRPr="0088178C">
        <w:rPr>
          <w:rStyle w:val="StyleUnderline"/>
        </w:rPr>
        <w:t xml:space="preserve"> we share.</w:t>
      </w:r>
    </w:p>
    <w:p w14:paraId="5EE80C15" w14:textId="77777777" w:rsidR="005A1414" w:rsidRDefault="005A1414" w:rsidP="005A1414">
      <w:r w:rsidRPr="0088178C">
        <w:rPr>
          <w:rStyle w:val="StyleUnderline"/>
        </w:rPr>
        <w:t xml:space="preserve">Deeper </w:t>
      </w:r>
      <w:r w:rsidRPr="00240749">
        <w:rPr>
          <w:rStyle w:val="StyleUnderline"/>
          <w:highlight w:val="green"/>
        </w:rPr>
        <w:t>European integration</w:t>
      </w:r>
      <w:r w:rsidRPr="0088178C">
        <w:rPr>
          <w:rStyle w:val="StyleUnderline"/>
        </w:rPr>
        <w:t xml:space="preserve"> in this area </w:t>
      </w:r>
      <w:r w:rsidRPr="00240749">
        <w:rPr>
          <w:rStyle w:val="StyleUnderline"/>
          <w:highlight w:val="green"/>
        </w:rPr>
        <w:t>would yield</w:t>
      </w:r>
      <w:r w:rsidRPr="0088178C">
        <w:rPr>
          <w:rStyle w:val="StyleUnderline"/>
        </w:rPr>
        <w:t xml:space="preserve"> several significant </w:t>
      </w:r>
      <w:r w:rsidRPr="00240749">
        <w:rPr>
          <w:rStyle w:val="StyleUnderline"/>
          <w:highlight w:val="green"/>
        </w:rPr>
        <w:t xml:space="preserve">benefits. </w:t>
      </w:r>
      <w:r w:rsidRPr="00240749">
        <w:rPr>
          <w:rStyle w:val="StyleUnderline"/>
        </w:rPr>
        <w:t>The European Centre for Disease Prevention and Control should gain greater autonomy</w:t>
      </w:r>
      <w:r>
        <w:t xml:space="preserve"> and resources. A </w:t>
      </w:r>
      <w:r w:rsidRPr="0088178C">
        <w:rPr>
          <w:rStyle w:val="StyleUnderline"/>
        </w:rPr>
        <w:t>real European Crisis Management Unit could be established</w:t>
      </w:r>
      <w:r>
        <w:t xml:space="preserve">, with the means to ensure a rapid response to an emergency. </w:t>
      </w:r>
      <w:r w:rsidRPr="0088178C">
        <w:rPr>
          <w:rStyle w:val="StyleUnderline"/>
        </w:rPr>
        <w:t>Systematic stress tests on national health systems should also be conducted to assess EU members states’ resilience against shocks</w:t>
      </w:r>
      <w:r>
        <w:t>. Like the rigorous stress tests conducted on our financial sectors, the process should allow for shortcomings to be addressed, best practices to be shared, and coordination tools to be developed.</w:t>
      </w:r>
    </w:p>
    <w:p w14:paraId="07245B9F" w14:textId="77777777" w:rsidR="005A1414" w:rsidRPr="0088178C" w:rsidRDefault="005A1414" w:rsidP="005A1414">
      <w:pPr>
        <w:rPr>
          <w:rStyle w:val="StyleUnderline"/>
        </w:rPr>
      </w:pPr>
      <w:r>
        <w:t xml:space="preserve">Moreover, </w:t>
      </w:r>
      <w:r w:rsidRPr="00240749">
        <w:rPr>
          <w:rStyle w:val="StyleUnderline"/>
          <w:highlight w:val="green"/>
        </w:rPr>
        <w:t>the EU should</w:t>
      </w:r>
      <w:r w:rsidRPr="0088178C">
        <w:rPr>
          <w:rStyle w:val="StyleUnderline"/>
        </w:rPr>
        <w:t xml:space="preserve"> invest in joint databases, medical reserves, and stockpiles</w:t>
      </w:r>
      <w:r>
        <w:t xml:space="preserve">. Likewise, </w:t>
      </w:r>
      <w:r w:rsidRPr="0088178C">
        <w:rPr>
          <w:rStyle w:val="StyleUnderline"/>
        </w:rPr>
        <w:t xml:space="preserve">it should </w:t>
      </w:r>
      <w:r w:rsidRPr="00240749">
        <w:rPr>
          <w:rStyle w:val="StyleUnderline"/>
          <w:highlight w:val="green"/>
        </w:rPr>
        <w:t>harmonize</w:t>
      </w:r>
      <w:r w:rsidRPr="0088178C">
        <w:rPr>
          <w:rStyle w:val="StyleUnderline"/>
        </w:rPr>
        <w:t xml:space="preserve"> protocols </w:t>
      </w:r>
      <w:r w:rsidRPr="00240749">
        <w:rPr>
          <w:rStyle w:val="StyleUnderline"/>
          <w:highlight w:val="green"/>
        </w:rPr>
        <w:t>and</w:t>
      </w:r>
      <w:r w:rsidRPr="00240749">
        <w:rPr>
          <w:rStyle w:val="StyleUnderline"/>
        </w:rPr>
        <w:t xml:space="preserve"> foster scientific</w:t>
      </w:r>
      <w:r w:rsidRPr="0088178C">
        <w:rPr>
          <w:rStyle w:val="StyleUnderline"/>
        </w:rPr>
        <w:t xml:space="preserve"> </w:t>
      </w:r>
      <w:r w:rsidRPr="00240749">
        <w:rPr>
          <w:rStyle w:val="StyleUnderline"/>
        </w:rPr>
        <w:t>collaboration</w:t>
      </w:r>
      <w:r w:rsidRPr="0088178C">
        <w:rPr>
          <w:rStyle w:val="StyleUnderline"/>
        </w:rPr>
        <w:t xml:space="preserve"> on developing treatments and vaccines.</w:t>
      </w:r>
      <w:r>
        <w:t xml:space="preserve"> In the immediate term, </w:t>
      </w:r>
      <w:r w:rsidRPr="0088178C">
        <w:rPr>
          <w:rStyle w:val="StyleUnderline"/>
        </w:rPr>
        <w:t xml:space="preserve">European countries should </w:t>
      </w:r>
      <w:r w:rsidRPr="00240749">
        <w:rPr>
          <w:rStyle w:val="StyleUnderline"/>
          <w:highlight w:val="green"/>
        </w:rPr>
        <w:t>cooperate</w:t>
      </w:r>
      <w:r w:rsidRPr="0088178C">
        <w:rPr>
          <w:rStyle w:val="StyleUnderline"/>
        </w:rPr>
        <w:t xml:space="preserve"> on a coordinated transition strategy to restart the economy without triggering a new outbreak.</w:t>
      </w:r>
    </w:p>
    <w:p w14:paraId="18DB9C02" w14:textId="77777777" w:rsidR="005A1414" w:rsidRPr="0088178C" w:rsidRDefault="005A1414" w:rsidP="005A1414">
      <w:pPr>
        <w:rPr>
          <w:rStyle w:val="Emphasis"/>
        </w:rPr>
      </w:pPr>
      <w:r>
        <w:t xml:space="preserve">Finally, at the domestic level, </w:t>
      </w:r>
      <w:r w:rsidRPr="0088178C">
        <w:rPr>
          <w:rStyle w:val="Emphasis"/>
        </w:rPr>
        <w:t>we all have much to do</w:t>
      </w:r>
      <w:r>
        <w:t xml:space="preserve"> – as a duty not only to ourselves and our countries’ inhabitants, but also to our neighbors and the international community at large. In Spain, we will establish a commission to assess the state of our health-care system and fix its weaknesses and shortcomings. But, because </w:t>
      </w:r>
      <w:r w:rsidRPr="0088178C">
        <w:rPr>
          <w:rStyle w:val="StyleUnderline"/>
        </w:rPr>
        <w:t>we know that pandemics affect the world’s most vulnerable people the hardest, we will also reinforce our health diplomacy</w:t>
      </w:r>
      <w:r w:rsidRPr="0088178C">
        <w:rPr>
          <w:rStyle w:val="Emphasis"/>
        </w:rPr>
        <w:t xml:space="preserve">. </w:t>
      </w:r>
      <w:r w:rsidRPr="00240749">
        <w:rPr>
          <w:rStyle w:val="Emphasis"/>
          <w:highlight w:val="green"/>
        </w:rPr>
        <w:t>Strengthening</w:t>
      </w:r>
      <w:r w:rsidRPr="0088178C">
        <w:rPr>
          <w:rStyle w:val="Emphasis"/>
        </w:rPr>
        <w:t xml:space="preserve"> national </w:t>
      </w:r>
      <w:r w:rsidRPr="00240749">
        <w:rPr>
          <w:rStyle w:val="Emphasis"/>
          <w:highlight w:val="green"/>
        </w:rPr>
        <w:t>health systems requires sharing</w:t>
      </w:r>
      <w:r w:rsidRPr="0088178C">
        <w:rPr>
          <w:rStyle w:val="Emphasis"/>
        </w:rPr>
        <w:t xml:space="preserve"> our </w:t>
      </w:r>
      <w:r w:rsidRPr="00240749">
        <w:rPr>
          <w:rStyle w:val="Emphasis"/>
          <w:highlight w:val="green"/>
        </w:rPr>
        <w:t>experience</w:t>
      </w:r>
      <w:r w:rsidRPr="0088178C">
        <w:rPr>
          <w:rStyle w:val="Emphasis"/>
        </w:rPr>
        <w:t xml:space="preserve"> with other countries and learning from theirs, </w:t>
      </w:r>
      <w:r w:rsidRPr="00240749">
        <w:rPr>
          <w:rStyle w:val="Emphasis"/>
          <w:highlight w:val="green"/>
        </w:rPr>
        <w:t>as well</w:t>
      </w:r>
      <w:r w:rsidRPr="0088178C">
        <w:rPr>
          <w:rStyle w:val="Emphasis"/>
        </w:rPr>
        <w:t xml:space="preserve"> as placing </w:t>
      </w:r>
      <w:r w:rsidRPr="00240749">
        <w:rPr>
          <w:rStyle w:val="Emphasis"/>
          <w:highlight w:val="green"/>
        </w:rPr>
        <w:t>a higher priority on</w:t>
      </w:r>
      <w:r w:rsidRPr="0088178C">
        <w:rPr>
          <w:rStyle w:val="Emphasis"/>
        </w:rPr>
        <w:t xml:space="preserve"> health-sector </w:t>
      </w:r>
      <w:r w:rsidRPr="00240749">
        <w:rPr>
          <w:rStyle w:val="Emphasis"/>
          <w:highlight w:val="green"/>
        </w:rPr>
        <w:t>reforms in</w:t>
      </w:r>
      <w:r w:rsidRPr="0088178C">
        <w:rPr>
          <w:rStyle w:val="Emphasis"/>
        </w:rPr>
        <w:t xml:space="preserve"> our development </w:t>
      </w:r>
      <w:r w:rsidRPr="00240749">
        <w:rPr>
          <w:rStyle w:val="Emphasis"/>
          <w:highlight w:val="green"/>
        </w:rPr>
        <w:t>coop</w:t>
      </w:r>
      <w:r w:rsidRPr="0088178C">
        <w:rPr>
          <w:rStyle w:val="Emphasis"/>
        </w:rPr>
        <w:t>eration.</w:t>
      </w:r>
    </w:p>
    <w:p w14:paraId="3BFCC9E0" w14:textId="77777777" w:rsidR="005A1414" w:rsidRPr="0088178C" w:rsidRDefault="005A1414" w:rsidP="005A1414">
      <w:pPr>
        <w:rPr>
          <w:rStyle w:val="StyleUnderline"/>
        </w:rPr>
      </w:pPr>
      <w:r>
        <w:t xml:space="preserve">If we take steps like those proposed here, </w:t>
      </w:r>
      <w:r w:rsidRPr="00240749">
        <w:rPr>
          <w:rStyle w:val="Emphasis"/>
          <w:highlight w:val="green"/>
        </w:rPr>
        <w:t>this pandemic will leave</w:t>
      </w:r>
      <w:r w:rsidRPr="0088178C">
        <w:rPr>
          <w:rStyle w:val="Emphasis"/>
        </w:rPr>
        <w:t xml:space="preserve"> us better </w:t>
      </w:r>
      <w:r w:rsidRPr="00240749">
        <w:rPr>
          <w:rStyle w:val="Emphasis"/>
          <w:highlight w:val="green"/>
        </w:rPr>
        <w:t>prepared for the next one.</w:t>
      </w:r>
      <w:r w:rsidRPr="00240749">
        <w:rPr>
          <w:highlight w:val="green"/>
        </w:rPr>
        <w:t xml:space="preserve"> </w:t>
      </w:r>
      <w:r w:rsidRPr="00240749">
        <w:rPr>
          <w:rStyle w:val="StyleUnderline"/>
          <w:highlight w:val="green"/>
        </w:rPr>
        <w:t>But</w:t>
      </w:r>
      <w:r w:rsidRPr="0088178C">
        <w:rPr>
          <w:rStyle w:val="StyleUnderline"/>
        </w:rPr>
        <w:t xml:space="preserve"> we should seek a bigger silver lining. International </w:t>
      </w:r>
      <w:r w:rsidRPr="00240749">
        <w:rPr>
          <w:rStyle w:val="StyleUnderline"/>
          <w:highlight w:val="green"/>
        </w:rPr>
        <w:t>cooperation</w:t>
      </w:r>
      <w:r w:rsidRPr="0088178C">
        <w:rPr>
          <w:rStyle w:val="StyleUnderline"/>
        </w:rPr>
        <w:t xml:space="preserve"> on health issues </w:t>
      </w:r>
      <w:r w:rsidRPr="00240749">
        <w:rPr>
          <w:rStyle w:val="StyleUnderline"/>
          <w:highlight w:val="green"/>
        </w:rPr>
        <w:t>should be extended to other</w:t>
      </w:r>
      <w:r w:rsidRPr="0088178C">
        <w:rPr>
          <w:rStyle w:val="StyleUnderline"/>
        </w:rPr>
        <w:t xml:space="preserve"> global “</w:t>
      </w:r>
      <w:r w:rsidRPr="00240749">
        <w:rPr>
          <w:rStyle w:val="StyleUnderline"/>
          <w:highlight w:val="green"/>
        </w:rPr>
        <w:t>public bads</w:t>
      </w:r>
      <w:r w:rsidRPr="0088178C">
        <w:rPr>
          <w:rStyle w:val="StyleUnderline"/>
        </w:rPr>
        <w:t>” that we have failed to address effectively</w:t>
      </w:r>
      <w:r>
        <w:t xml:space="preserve">: </w:t>
      </w:r>
      <w:r w:rsidRPr="00240749">
        <w:rPr>
          <w:rStyle w:val="Emphasis"/>
          <w:highlight w:val="green"/>
        </w:rPr>
        <w:t>cli</w:t>
      </w:r>
      <w:r w:rsidRPr="00121B84">
        <w:rPr>
          <w:rStyle w:val="Emphasis"/>
          <w:highlight w:val="green"/>
        </w:rPr>
        <w:t>mate c</w:t>
      </w:r>
      <w:r w:rsidRPr="00240749">
        <w:rPr>
          <w:rStyle w:val="Emphasis"/>
          <w:highlight w:val="green"/>
        </w:rPr>
        <w:t>hange</w:t>
      </w:r>
      <w:r>
        <w:t xml:space="preserve">, </w:t>
      </w:r>
      <w:r w:rsidRPr="0088178C">
        <w:rPr>
          <w:rStyle w:val="Emphasis"/>
        </w:rPr>
        <w:t xml:space="preserve">armed </w:t>
      </w:r>
      <w:r w:rsidRPr="00121B84">
        <w:rPr>
          <w:rStyle w:val="Emphasis"/>
          <w:highlight w:val="green"/>
        </w:rPr>
        <w:t>conflicts</w:t>
      </w:r>
      <w:r w:rsidRPr="00121B84">
        <w:rPr>
          <w:highlight w:val="green"/>
        </w:rPr>
        <w:t xml:space="preserve">, </w:t>
      </w:r>
      <w:r w:rsidRPr="00121B84">
        <w:rPr>
          <w:rStyle w:val="Emphasis"/>
          <w:highlight w:val="green"/>
        </w:rPr>
        <w:t>poverty</w:t>
      </w:r>
      <w:r>
        <w:t xml:space="preserve">, rising </w:t>
      </w:r>
      <w:r w:rsidRPr="00240749">
        <w:rPr>
          <w:rStyle w:val="Emphasis"/>
          <w:highlight w:val="green"/>
        </w:rPr>
        <w:t>inequality</w:t>
      </w:r>
      <w:r>
        <w:t xml:space="preserve">, international </w:t>
      </w:r>
      <w:r w:rsidRPr="00240749">
        <w:rPr>
          <w:rStyle w:val="Emphasis"/>
          <w:highlight w:val="green"/>
        </w:rPr>
        <w:t>migration</w:t>
      </w:r>
      <w:r>
        <w:t xml:space="preserve">, nuclear </w:t>
      </w:r>
      <w:r w:rsidRPr="00240749">
        <w:rPr>
          <w:rStyle w:val="Emphasis"/>
          <w:highlight w:val="green"/>
        </w:rPr>
        <w:t>proliferation</w:t>
      </w:r>
      <w:r>
        <w:t xml:space="preserve">, </w:t>
      </w:r>
      <w:r w:rsidRPr="00240749">
        <w:rPr>
          <w:rStyle w:val="Emphasis"/>
          <w:highlight w:val="green"/>
        </w:rPr>
        <w:t>terrorism</w:t>
      </w:r>
      <w:r>
        <w:t xml:space="preserve">, and more. The urgency of these challenges may seem less pressing now, </w:t>
      </w:r>
      <w:r w:rsidRPr="0088178C">
        <w:rPr>
          <w:rStyle w:val="StyleUnderline"/>
        </w:rPr>
        <w:t>but the threats they pose to all of us persist.</w:t>
      </w:r>
    </w:p>
    <w:p w14:paraId="6BD96559" w14:textId="77777777" w:rsidR="005A1414" w:rsidRPr="00B633C3" w:rsidRDefault="005A1414" w:rsidP="005A1414">
      <w:r>
        <w:t xml:space="preserve">In our interconnected world, </w:t>
      </w:r>
      <w:r w:rsidRPr="00240749">
        <w:rPr>
          <w:rStyle w:val="Emphasis"/>
          <w:highlight w:val="green"/>
        </w:rPr>
        <w:t>we need</w:t>
      </w:r>
      <w:r w:rsidRPr="0088178C">
        <w:rPr>
          <w:rStyle w:val="Emphasis"/>
        </w:rPr>
        <w:t xml:space="preserve"> to revive </w:t>
      </w:r>
      <w:r w:rsidRPr="00240749">
        <w:rPr>
          <w:rStyle w:val="Emphasis"/>
          <w:highlight w:val="green"/>
        </w:rPr>
        <w:t>multilateralism</w:t>
      </w:r>
      <w:r w:rsidRPr="0088178C">
        <w:rPr>
          <w:rStyle w:val="Emphasis"/>
        </w:rPr>
        <w:t xml:space="preserve"> by making it more coherent and fit for purpose.</w:t>
      </w:r>
      <w:r>
        <w:t xml:space="preserve"> That means </w:t>
      </w:r>
      <w:r w:rsidRPr="0088178C">
        <w:rPr>
          <w:rStyle w:val="StyleUnderline"/>
        </w:rPr>
        <w:t>reinforcing the institutions and mechanisms that work, reforming or eliminating those that don’t, and creating those we need</w:t>
      </w:r>
      <w:r>
        <w:t xml:space="preserve">. This crisis reminds us of our fragility and the importance of international unity. It leaves no doubt that we are in this together. And it makes clear why </w:t>
      </w:r>
      <w:r w:rsidRPr="00240749">
        <w:rPr>
          <w:rStyle w:val="Emphasis"/>
          <w:highlight w:val="green"/>
        </w:rPr>
        <w:t>we should view</w:t>
      </w:r>
      <w:r w:rsidRPr="0088178C">
        <w:rPr>
          <w:rStyle w:val="Emphasis"/>
        </w:rPr>
        <w:t xml:space="preserve"> closer cooperation on </w:t>
      </w:r>
      <w:r w:rsidRPr="00240749">
        <w:rPr>
          <w:rStyle w:val="Emphasis"/>
          <w:highlight w:val="green"/>
        </w:rPr>
        <w:t>global public health as a catalyst for</w:t>
      </w:r>
      <w:r w:rsidRPr="0088178C">
        <w:rPr>
          <w:rStyle w:val="Emphasis"/>
        </w:rPr>
        <w:t xml:space="preserve"> the </w:t>
      </w:r>
      <w:r w:rsidRPr="00240749">
        <w:rPr>
          <w:rStyle w:val="Emphasis"/>
          <w:highlight w:val="green"/>
        </w:rPr>
        <w:t>multilateralism we need</w:t>
      </w:r>
      <w:r w:rsidRPr="00240749">
        <w:rPr>
          <w:highlight w:val="green"/>
        </w:rPr>
        <w:t>.</w:t>
      </w:r>
    </w:p>
    <w:p w14:paraId="0EE0B8F4" w14:textId="77777777" w:rsidR="004F6CBD" w:rsidRPr="004F6CBD" w:rsidRDefault="004F6CBD" w:rsidP="005A1414"/>
    <w:sectPr w:rsidR="004F6CBD" w:rsidRPr="004F6C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B0BE0"/>
    <w:multiLevelType w:val="hybridMultilevel"/>
    <w:tmpl w:val="175A3F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33883"/>
    <w:multiLevelType w:val="hybridMultilevel"/>
    <w:tmpl w:val="8E96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1"/>
  </w:num>
  <w:num w:numId="15">
    <w:abstractNumId w:val="17"/>
  </w:num>
  <w:num w:numId="16">
    <w:abstractNumId w:val="15"/>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6C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13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E4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BC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CB3"/>
    <w:rsid w:val="0035208B"/>
    <w:rsid w:val="003624A6"/>
    <w:rsid w:val="00364ADF"/>
    <w:rsid w:val="00365C8D"/>
    <w:rsid w:val="003670D9"/>
    <w:rsid w:val="00370B41"/>
    <w:rsid w:val="00371B27"/>
    <w:rsid w:val="003726C3"/>
    <w:rsid w:val="00375D2E"/>
    <w:rsid w:val="00383071"/>
    <w:rsid w:val="00383B19"/>
    <w:rsid w:val="00383B1D"/>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CBD"/>
    <w:rsid w:val="005028E5"/>
    <w:rsid w:val="00503735"/>
    <w:rsid w:val="00516A88"/>
    <w:rsid w:val="00522065"/>
    <w:rsid w:val="005224F2"/>
    <w:rsid w:val="00532C5C"/>
    <w:rsid w:val="00533F1C"/>
    <w:rsid w:val="00536D8B"/>
    <w:rsid w:val="005379C3"/>
    <w:rsid w:val="00541DE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41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BF2"/>
    <w:rsid w:val="00674A78"/>
    <w:rsid w:val="00696A16"/>
    <w:rsid w:val="006A4840"/>
    <w:rsid w:val="006A52A0"/>
    <w:rsid w:val="006A7E1D"/>
    <w:rsid w:val="006B3477"/>
    <w:rsid w:val="006C3A56"/>
    <w:rsid w:val="006D13F4"/>
    <w:rsid w:val="006D6AED"/>
    <w:rsid w:val="006E6D0B"/>
    <w:rsid w:val="006F126E"/>
    <w:rsid w:val="006F32C9"/>
    <w:rsid w:val="006F3834"/>
    <w:rsid w:val="006F4BF3"/>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46E"/>
    <w:rsid w:val="009204B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0B2"/>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A07"/>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9F1F5"/>
  <w14:defaultImageDpi w14:val="300"/>
  <w15:docId w15:val="{0C397EF5-C1DF-EA43-997F-E892C865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32C5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32C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C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2C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32C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2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C5C"/>
  </w:style>
  <w:style w:type="character" w:customStyle="1" w:styleId="Heading1Char">
    <w:name w:val="Heading 1 Char"/>
    <w:aliases w:val="Pocket Char"/>
    <w:basedOn w:val="DefaultParagraphFont"/>
    <w:link w:val="Heading1"/>
    <w:uiPriority w:val="9"/>
    <w:rsid w:val="00532C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C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2C5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32C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2C5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32C5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32C5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32C5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32C5C"/>
    <w:rPr>
      <w:color w:val="auto"/>
      <w:u w:val="none"/>
    </w:rPr>
  </w:style>
  <w:style w:type="paragraph" w:styleId="DocumentMap">
    <w:name w:val="Document Map"/>
    <w:basedOn w:val="Normal"/>
    <w:link w:val="DocumentMapChar"/>
    <w:uiPriority w:val="99"/>
    <w:semiHidden/>
    <w:unhideWhenUsed/>
    <w:rsid w:val="00532C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2C5C"/>
    <w:rPr>
      <w:rFonts w:ascii="Lucida Grande" w:hAnsi="Lucida Grande" w:cs="Lucida Grande"/>
    </w:rPr>
  </w:style>
  <w:style w:type="paragraph" w:styleId="ListParagraph">
    <w:name w:val="List Paragraph"/>
    <w:aliases w:val="6 font"/>
    <w:basedOn w:val="Normal"/>
    <w:uiPriority w:val="34"/>
    <w:qFormat/>
    <w:rsid w:val="004F6CBD"/>
    <w:pPr>
      <w:ind w:left="720"/>
      <w:contextualSpacing/>
    </w:pPr>
  </w:style>
  <w:style w:type="paragraph" w:customStyle="1" w:styleId="Emphasis1">
    <w:name w:val="Emphasis1"/>
    <w:basedOn w:val="Normal"/>
    <w:link w:val="Emphasis"/>
    <w:autoRedefine/>
    <w:uiPriority w:val="20"/>
    <w:qFormat/>
    <w:rsid w:val="004F6CB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F6C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F6CBD"/>
    <w:rPr>
      <w:color w:val="605E5C"/>
      <w:shd w:val="clear" w:color="auto" w:fill="E1DFDD"/>
    </w:rPr>
  </w:style>
  <w:style w:type="paragraph" w:customStyle="1" w:styleId="textbold">
    <w:name w:val="text bold"/>
    <w:basedOn w:val="Normal"/>
    <w:uiPriority w:val="20"/>
    <w:qFormat/>
    <w:rsid w:val="004F6CBD"/>
    <w:pP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ropriations.house.gov/sites/democrats.appropriations.house.gov/files/FY2020%20CJS%20Sub%20Markup%20Draft.pdf" TargetMode="External"/><Relationship Id="rId18" Type="http://schemas.openxmlformats.org/officeDocument/2006/relationships/hyperlink" Target="https://twitter.com/JimBridenstine/status/1049063320668573696"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cientificamerican.com/article/farside-politics-the-west-eyes-moon-cooperation-with-china/" TargetMode="External"/><Relationship Id="rId7" Type="http://schemas.openxmlformats.org/officeDocument/2006/relationships/settings" Target="settings.xml"/><Relationship Id="rId12" Type="http://schemas.openxmlformats.org/officeDocument/2006/relationships/hyperlink" Target="https://www.merriam-webster.com/dictionary/replace" TargetMode="External"/><Relationship Id="rId17" Type="http://schemas.openxmlformats.org/officeDocument/2006/relationships/hyperlink" Target="https://www.technologyreview.com/s/612595/china-launched-more-rockets-into-orbit-in-2018-than-any-other-country/" TargetMode="External"/><Relationship Id="rId25" Type="http://schemas.openxmlformats.org/officeDocument/2006/relationships/hyperlink" Target="https://www.tandfonline.com/doi/pdf/10.1080/17467586.2018.1428763?needAccess=true)" TargetMode="External"/><Relationship Id="rId2" Type="http://schemas.openxmlformats.org/officeDocument/2006/relationships/customXml" Target="../customXml/item2.xml"/><Relationship Id="rId16" Type="http://schemas.openxmlformats.org/officeDocument/2006/relationships/hyperlink" Target="https://chinapower.csis.org/chinese-space-station/" TargetMode="External"/><Relationship Id="rId20" Type="http://schemas.openxmlformats.org/officeDocument/2006/relationships/hyperlink" Target="https://www.geekwire.com/2019/worlds-space-agencies-focus-roles-gateway-moon-miss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24" Type="http://schemas.openxmlformats.org/officeDocument/2006/relationships/hyperlink" Target="https://www.nasa.gov/mission_pages/shuttle-mir/" TargetMode="External"/><Relationship Id="rId5" Type="http://schemas.openxmlformats.org/officeDocument/2006/relationships/numbering" Target="numbering.xml"/><Relationship Id="rId15" Type="http://schemas.openxmlformats.org/officeDocument/2006/relationships/hyperlink" Target="https://www.theepochtimes.com/frank-wolfs-letter-on-nasa-controversy_312410.html" TargetMode="External"/><Relationship Id="rId23" Type="http://schemas.openxmlformats.org/officeDocument/2006/relationships/hyperlink" Target="https://www.nasa.gov/apollo-soyuz/overview" TargetMode="External"/><Relationship Id="rId10" Type="http://schemas.openxmlformats.org/officeDocument/2006/relationships/hyperlink" Target="https://ispyphysiology.com/2020/05/21/how-physiologists-are-helping-patients-recover-from-covid-19/" TargetMode="External"/><Relationship Id="rId19" Type="http://schemas.openxmlformats.org/officeDocument/2006/relationships/hyperlink" Target="https://www.nasa.gov/feature/nasa-gains-broad-international-support-for-artemis-program-at-iac" TargetMode="External"/><Relationship Id="rId4" Type="http://schemas.openxmlformats.org/officeDocument/2006/relationships/customXml" Target="../customXml/item4.xml"/><Relationship Id="rId9" Type="http://schemas.openxmlformats.org/officeDocument/2006/relationships/hyperlink" Target="https://www.space.com/37503-space-tourism-could-help-boost-science-health-research.html" TargetMode="External"/><Relationship Id="rId14" Type="http://schemas.openxmlformats.org/officeDocument/2006/relationships/hyperlink" Target="https://www.govinfo.gov/content/pkg/PLAW-112publ55/html/PLAW-112publ55.htm" TargetMode="External"/><Relationship Id="rId22" Type="http://schemas.openxmlformats.org/officeDocument/2006/relationships/hyperlink" Target="https://www.nasa.gov/50th/50th_magazine/coldWarCoOp.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C912A0-05D0-0947-9EA4-E28A4002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14787</Words>
  <Characters>84290</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11</cp:revision>
  <dcterms:created xsi:type="dcterms:W3CDTF">2022-02-19T15:38:00Z</dcterms:created>
  <dcterms:modified xsi:type="dcterms:W3CDTF">2022-02-19T17:02:00Z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