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7F69A" w14:textId="5F0B8E24" w:rsidR="00E42E4C" w:rsidRDefault="003A162C" w:rsidP="003A162C">
      <w:pPr>
        <w:pStyle w:val="Heading1"/>
      </w:pPr>
      <w:r>
        <w:t>1NC vs Lexington BF</w:t>
      </w:r>
    </w:p>
    <w:p w14:paraId="5958F330" w14:textId="252B0EB2" w:rsidR="003A162C" w:rsidRPr="003A162C" w:rsidRDefault="003A162C" w:rsidP="003A162C">
      <w:pPr>
        <w:pStyle w:val="Heading2"/>
      </w:pPr>
      <w:bookmarkStart w:id="0" w:name="_GoBack"/>
      <w:r>
        <w:lastRenderedPageBreak/>
        <w:t>1NC</w:t>
      </w:r>
    </w:p>
    <w:p w14:paraId="6915C99F" w14:textId="77777777" w:rsidR="003A162C" w:rsidRDefault="003A162C" w:rsidP="003A162C">
      <w:pPr>
        <w:pStyle w:val="Heading4"/>
      </w:pPr>
      <w:r>
        <w:t xml:space="preserve">Interpretation: “Appropriation of outer space” by private entities refers to the exercise of exclusive control of space. </w:t>
      </w:r>
    </w:p>
    <w:p w14:paraId="03E4B8AD" w14:textId="77777777" w:rsidR="003A162C" w:rsidRPr="00932A50" w:rsidRDefault="003A162C" w:rsidP="003A162C">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88D6523" w14:textId="77777777" w:rsidR="003A162C" w:rsidRPr="00315C09" w:rsidRDefault="003A162C" w:rsidP="003A162C">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070F5">
        <w:rPr>
          <w:rStyle w:val="StyleUnderline"/>
          <w:highlight w:val="green"/>
        </w:rPr>
        <w:t>property interests in outer space</w:t>
      </w:r>
      <w:r>
        <w:t xml:space="preserve">.”215 It allows nations to exclude others from their orbital slots, even when the nation is not currently using that slot.216 This </w:t>
      </w:r>
      <w:r w:rsidRPr="00B070F5">
        <w:rPr>
          <w:rStyle w:val="StyleUnderline"/>
          <w:highlight w:val="green"/>
        </w:rPr>
        <w:t>is</w:t>
      </w:r>
      <w:r w:rsidRPr="006C1185">
        <w:rPr>
          <w:rStyle w:val="StyleUnderline"/>
        </w:rPr>
        <w:t xml:space="preserve"> directly </w:t>
      </w:r>
      <w:r w:rsidRPr="00B070F5">
        <w:rPr>
          <w:rStyle w:val="StyleUnderline"/>
          <w:highlight w:val="green"/>
        </w:rPr>
        <w:t>in line with at least one definition of outer-space appropriation</w:t>
      </w:r>
      <w:r>
        <w:t>.217 [**Start Footnote 217**Id. at 236 (“</w:t>
      </w:r>
      <w:r w:rsidRPr="00B070F5">
        <w:rPr>
          <w:rStyle w:val="Emphasis"/>
          <w:highlight w:val="green"/>
        </w:rPr>
        <w:t>Appropriation of outer space</w:t>
      </w:r>
      <w:r>
        <w:t xml:space="preserve">, </w:t>
      </w:r>
      <w:r w:rsidRPr="00624907">
        <w:rPr>
          <w:rStyle w:val="Emphasis"/>
        </w:rPr>
        <w:t xml:space="preserve">therefore, </w:t>
      </w:r>
      <w:r w:rsidRPr="00B070F5">
        <w:rPr>
          <w:rStyle w:val="Emphasis"/>
          <w:highlight w:val="green"/>
        </w:rPr>
        <w:t>is ‘the exercise of exclusive control or exclusive use</w:t>
      </w:r>
      <w:r w:rsidRPr="00624907">
        <w:rPr>
          <w:rStyle w:val="Emphasis"/>
        </w:rPr>
        <w:t xml:space="preserve">’ with a sense of permanence, </w:t>
      </w:r>
      <w:r w:rsidRPr="00B070F5">
        <w:rPr>
          <w:rStyle w:val="Emphasis"/>
          <w:highlight w:val="green"/>
        </w:rPr>
        <w:t xml:space="preserve">which limits other nations’ access </w:t>
      </w:r>
      <w:r w:rsidRPr="00624907">
        <w:rPr>
          <w:rStyle w:val="Emphasis"/>
        </w:rPr>
        <w:t>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36DFAEE" w14:textId="19869017" w:rsidR="003A162C" w:rsidRDefault="003A162C" w:rsidP="003A162C">
      <w:pPr>
        <w:pStyle w:val="Heading4"/>
      </w:pPr>
      <w:r>
        <w:t>Violation: they ban commercial exploration and mining</w:t>
      </w:r>
    </w:p>
    <w:p w14:paraId="5A528BDC" w14:textId="33406B98" w:rsidR="00B77CC8" w:rsidRPr="00B77CC8" w:rsidRDefault="00B77CC8" w:rsidP="00B77CC8">
      <w:proofErr w:type="spellStart"/>
      <w:r w:rsidRPr="00B77CC8">
        <w:rPr>
          <w:rStyle w:val="Style13ptBold"/>
        </w:rPr>
        <w:t>Gorove</w:t>
      </w:r>
      <w:proofErr w:type="spellEnd"/>
      <w:r w:rsidRPr="00B77CC8">
        <w:rPr>
          <w:rStyle w:val="Style13ptBold"/>
        </w:rPr>
        <w:t xml:space="preserve"> 84</w:t>
      </w:r>
      <w:r w:rsidRPr="00B77CC8">
        <w:t xml:space="preserve"> [(Stephen, University of Mississippi Law Center) “Major Legal Issues Arising from the Use of the Geostationary Orbit,” Michigan journal of international law, 1984. </w:t>
      </w:r>
      <w:hyperlink r:id="rId9" w:history="1">
        <w:r w:rsidRPr="00B77CC8">
          <w:rPr>
            <w:rStyle w:val="Hyperlink"/>
          </w:rPr>
          <w:t>https://repository.law.umich.edu/cgi/viewcontent.cgi?article=1823&amp;context=mjil#:~:text=This%20article%20has%20identified%20three,national%20appropriation%2C%20and%20equitable%20access</w:t>
        </w:r>
      </w:hyperlink>
      <w:r w:rsidRPr="00B77CC8">
        <w:t xml:space="preserve">] RR </w:t>
      </w:r>
    </w:p>
    <w:p w14:paraId="7EF5C837" w14:textId="1F2AD296" w:rsidR="00B77CC8" w:rsidRPr="00B77CC8" w:rsidRDefault="00B77CC8" w:rsidP="00B77CC8">
      <w:pPr>
        <w:rPr>
          <w:rStyle w:val="StyleUnderline"/>
          <w:b w:val="0"/>
          <w:sz w:val="16"/>
          <w:u w:val="none"/>
        </w:rPr>
      </w:pPr>
      <w:r>
        <w:t xml:space="preserve">The question then becomes whether </w:t>
      </w:r>
      <w:r w:rsidRPr="00B77CC8">
        <w:rPr>
          <w:rStyle w:val="StyleUnderline"/>
        </w:rPr>
        <w:t xml:space="preserve">the </w:t>
      </w:r>
      <w:r w:rsidRPr="00B77CC8">
        <w:rPr>
          <w:rStyle w:val="StyleUnderline"/>
          <w:highlight w:val="green"/>
        </w:rPr>
        <w:t>continued</w:t>
      </w:r>
      <w:r w:rsidRPr="00B77CC8">
        <w:rPr>
          <w:rStyle w:val="StyleUnderline"/>
        </w:rPr>
        <w:t xml:space="preserve"> </w:t>
      </w:r>
      <w:r w:rsidRPr="00B77CC8">
        <w:rPr>
          <w:rStyle w:val="StyleUnderline"/>
          <w:highlight w:val="green"/>
        </w:rPr>
        <w:t>exclusive occupation</w:t>
      </w:r>
      <w:r w:rsidRPr="00B77CC8">
        <w:rPr>
          <w:rStyle w:val="StyleUnderline"/>
          <w:highlight w:val="green"/>
        </w:rPr>
        <w:t xml:space="preserve"> </w:t>
      </w:r>
      <w:r w:rsidRPr="00B77CC8">
        <w:rPr>
          <w:rStyle w:val="StyleUnderline"/>
          <w:highlight w:val="green"/>
        </w:rPr>
        <w:t>by a geostationary satellite</w:t>
      </w:r>
      <w:r w:rsidRPr="00B77CC8">
        <w:rPr>
          <w:rStyle w:val="StyleUnderline"/>
        </w:rPr>
        <w:t xml:space="preserve"> of the same physical area </w:t>
      </w:r>
      <w:proofErr w:type="gramStart"/>
      <w:r w:rsidRPr="00B77CC8">
        <w:rPr>
          <w:rStyle w:val="StyleUnderline"/>
          <w:highlight w:val="green"/>
        </w:rPr>
        <w:t>is a</w:t>
      </w:r>
      <w:r w:rsidRPr="00B77CC8">
        <w:rPr>
          <w:rStyle w:val="StyleUnderline"/>
        </w:rPr>
        <w:t xml:space="preserve"> </w:t>
      </w:r>
      <w:r w:rsidRPr="00B77CC8">
        <w:rPr>
          <w:rStyle w:val="StyleUnderline"/>
          <w:highlight w:val="green"/>
        </w:rPr>
        <w:t>violation of the</w:t>
      </w:r>
      <w:r w:rsidRPr="00B77CC8">
        <w:rPr>
          <w:rStyle w:val="StyleUnderline"/>
          <w:highlight w:val="green"/>
        </w:rPr>
        <w:t xml:space="preserve"> </w:t>
      </w:r>
      <w:r w:rsidRPr="00B77CC8">
        <w:rPr>
          <w:rStyle w:val="StyleUnderline"/>
          <w:highlight w:val="green"/>
        </w:rPr>
        <w:t>ban</w:t>
      </w:r>
      <w:r w:rsidRPr="00B77CC8">
        <w:rPr>
          <w:rStyle w:val="StyleUnderline"/>
        </w:rPr>
        <w:t xml:space="preserve"> on national appropriation</w:t>
      </w:r>
      <w:proofErr w:type="gramEnd"/>
      <w:r w:rsidRPr="00B77CC8">
        <w:rPr>
          <w:rStyle w:val="StyleUnderline"/>
        </w:rPr>
        <w:t xml:space="preserve">. </w:t>
      </w:r>
      <w:r>
        <w:t>While a state may certainly exercise exclusive control over a traditional object, such as a ship, or an aircraft, or a part</w:t>
      </w:r>
      <w:r>
        <w:t xml:space="preserve"> </w:t>
      </w:r>
      <w:r>
        <w:t xml:space="preserve">of airspace, </w:t>
      </w:r>
      <w:r w:rsidRPr="00B77CC8">
        <w:rPr>
          <w:rStyle w:val="StyleUnderline"/>
        </w:rPr>
        <w:t>it is not clear that a satellite in geostationary orbit would be</w:t>
      </w:r>
      <w:r w:rsidRPr="00B77CC8">
        <w:rPr>
          <w:rStyle w:val="StyleUnderline"/>
        </w:rPr>
        <w:t xml:space="preserve"> </w:t>
      </w:r>
      <w:r w:rsidRPr="00B77CC8">
        <w:rPr>
          <w:rStyle w:val="StyleUnderline"/>
        </w:rPr>
        <w:t>able to maintain its exact position and occupy the same area over a period</w:t>
      </w:r>
      <w:r w:rsidRPr="00B77CC8">
        <w:rPr>
          <w:rStyle w:val="StyleUnderline"/>
        </w:rPr>
        <w:t xml:space="preserve"> </w:t>
      </w:r>
      <w:r w:rsidRPr="00B77CC8">
        <w:rPr>
          <w:rStyle w:val="StyleUnderline"/>
        </w:rPr>
        <w:t>of time.</w:t>
      </w:r>
      <w:r>
        <w:t xml:space="preserve"> </w:t>
      </w:r>
      <w:r w:rsidRPr="00B77CC8">
        <w:rPr>
          <w:rStyle w:val="StyleUnderline"/>
        </w:rPr>
        <w:t xml:space="preserve">13 </w:t>
      </w:r>
      <w:r w:rsidRPr="004D5406">
        <w:rPr>
          <w:rStyle w:val="StyleUnderline"/>
          <w:highlight w:val="green"/>
        </w:rPr>
        <w:t>Even if a position could be accurately maintained, and thus</w:t>
      </w:r>
      <w:r w:rsidRPr="004D5406">
        <w:rPr>
          <w:rStyle w:val="StyleUnderline"/>
          <w:highlight w:val="green"/>
        </w:rPr>
        <w:t xml:space="preserve"> </w:t>
      </w:r>
      <w:r w:rsidRPr="004D5406">
        <w:rPr>
          <w:rStyle w:val="StyleUnderline"/>
          <w:highlight w:val="green"/>
        </w:rPr>
        <w:t>possibly constitute an "appropriation" within the</w:t>
      </w:r>
      <w:r w:rsidRPr="00B77CC8">
        <w:rPr>
          <w:rStyle w:val="StyleUnderline"/>
        </w:rPr>
        <w:t xml:space="preserve"> meaning of </w:t>
      </w:r>
      <w:r w:rsidRPr="004D5406">
        <w:rPr>
          <w:rStyle w:val="StyleUnderline"/>
          <w:highlight w:val="green"/>
        </w:rPr>
        <w:t>article</w:t>
      </w:r>
      <w:r w:rsidRPr="00B77CC8">
        <w:rPr>
          <w:rStyle w:val="StyleUnderline"/>
        </w:rPr>
        <w:t xml:space="preserve"> II, </w:t>
      </w:r>
      <w:r w:rsidRPr="004D5406">
        <w:rPr>
          <w:rStyle w:val="StyleUnderline"/>
          <w:highlight w:val="green"/>
        </w:rPr>
        <w:t>the</w:t>
      </w:r>
      <w:r w:rsidRPr="004D5406">
        <w:rPr>
          <w:rStyle w:val="StyleUnderline"/>
          <w:highlight w:val="green"/>
        </w:rPr>
        <w:t xml:space="preserve"> </w:t>
      </w:r>
      <w:r w:rsidRPr="004D5406">
        <w:rPr>
          <w:rStyle w:val="StyleUnderline"/>
          <w:highlight w:val="green"/>
        </w:rPr>
        <w:t>satellite</w:t>
      </w:r>
      <w:r w:rsidRPr="00B77CC8">
        <w:rPr>
          <w:rStyle w:val="StyleUnderline"/>
        </w:rPr>
        <w:t xml:space="preserve"> </w:t>
      </w:r>
      <w:r w:rsidRPr="004D5406">
        <w:rPr>
          <w:rStyle w:val="StyleUnderline"/>
          <w:highlight w:val="green"/>
        </w:rPr>
        <w:t>would have</w:t>
      </w:r>
      <w:r w:rsidRPr="00B77CC8">
        <w:rPr>
          <w:rStyle w:val="StyleUnderline"/>
        </w:rPr>
        <w:t xml:space="preserve"> to be kept in that orbit with </w:t>
      </w:r>
      <w:r w:rsidRPr="004D5406">
        <w:rPr>
          <w:rStyle w:val="StyleUnderline"/>
          <w:highlight w:val="green"/>
        </w:rPr>
        <w:t>a "sense of permanence"</w:t>
      </w:r>
      <w:r w:rsidRPr="004D5406">
        <w:rPr>
          <w:rStyle w:val="StyleUnderline"/>
          <w:highlight w:val="green"/>
        </w:rPr>
        <w:t xml:space="preserve"> </w:t>
      </w:r>
      <w:r w:rsidRPr="004D5406">
        <w:rPr>
          <w:rStyle w:val="StyleUnderline"/>
          <w:highlight w:val="green"/>
        </w:rPr>
        <w:t>and not on a temporary basis.</w:t>
      </w:r>
    </w:p>
    <w:p w14:paraId="75D87DC9" w14:textId="77777777" w:rsidR="003A162C" w:rsidRPr="006356D7" w:rsidRDefault="003A162C" w:rsidP="003A162C">
      <w:pPr>
        <w:pStyle w:val="Heading4"/>
        <w:rPr>
          <w:rFonts w:cs="Calibri"/>
        </w:rPr>
      </w:pPr>
      <w:r w:rsidRPr="006356D7">
        <w:rPr>
          <w:rFonts w:cs="Calibri"/>
        </w:rPr>
        <w:lastRenderedPageBreak/>
        <w:t>Standards:</w:t>
      </w:r>
    </w:p>
    <w:p w14:paraId="0D5E6DC7" w14:textId="77777777" w:rsidR="003A162C" w:rsidRPr="006356D7" w:rsidRDefault="003A162C" w:rsidP="003A162C">
      <w:pPr>
        <w:pStyle w:val="Heading4"/>
        <w:numPr>
          <w:ilvl w:val="0"/>
          <w:numId w:val="12"/>
        </w:numPr>
        <w:tabs>
          <w:tab w:val="num" w:pos="360"/>
        </w:tabs>
        <w:ind w:left="0" w:firstLine="0"/>
        <w:rPr>
          <w:rFonts w:cs="Calibri"/>
        </w:rPr>
      </w:pPr>
      <w:r w:rsidRPr="006356D7">
        <w:rPr>
          <w:rFonts w:cs="Calibri"/>
        </w:rPr>
        <w:t xml:space="preserve">Limits – their interpretation means that </w:t>
      </w:r>
      <w:proofErr w:type="spellStart"/>
      <w:r w:rsidRPr="006356D7">
        <w:rPr>
          <w:rFonts w:cs="Calibri"/>
        </w:rPr>
        <w:t>affs</w:t>
      </w:r>
      <w:proofErr w:type="spellEnd"/>
      <w:r w:rsidRPr="006356D7">
        <w:rPr>
          <w:rFonts w:cs="Calibri"/>
        </w:rPr>
        <w:t xml:space="preserve"> about any outer space activity would be topical: mining,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356D7">
        <w:rPr>
          <w:rFonts w:cs="Calibri"/>
        </w:rPr>
        <w:t>aff</w:t>
      </w:r>
      <w:proofErr w:type="spellEnd"/>
      <w:r w:rsidRPr="006356D7">
        <w:rPr>
          <w:rFonts w:cs="Calibri"/>
        </w:rPr>
        <w:t xml:space="preserve">, so </w:t>
      </w:r>
      <w:proofErr w:type="spellStart"/>
      <w:r w:rsidRPr="006356D7">
        <w:rPr>
          <w:rFonts w:cs="Calibri"/>
        </w:rPr>
        <w:t>affs</w:t>
      </w:r>
      <w:proofErr w:type="spellEnd"/>
      <w:r w:rsidRPr="006356D7">
        <w:rPr>
          <w:rFonts w:cs="Calibri"/>
        </w:rPr>
        <w:t xml:space="preserve"> would just win with a tiny impact every round</w:t>
      </w:r>
    </w:p>
    <w:p w14:paraId="7AA6122D" w14:textId="77777777" w:rsidR="003A162C" w:rsidRPr="006356D7" w:rsidRDefault="003A162C" w:rsidP="003A162C">
      <w:pPr>
        <w:pStyle w:val="Heading4"/>
        <w:numPr>
          <w:ilvl w:val="0"/>
          <w:numId w:val="12"/>
        </w:numPr>
        <w:tabs>
          <w:tab w:val="num" w:pos="360"/>
        </w:tabs>
        <w:ind w:left="0" w:firstLine="0"/>
        <w:rPr>
          <w:rFonts w:cs="Calibri"/>
        </w:rPr>
      </w:pPr>
      <w:r w:rsidRPr="006356D7">
        <w:rPr>
          <w:rFonts w:cs="Calibri"/>
        </w:rPr>
        <w:t xml:space="preserve">Ground –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6356D7">
        <w:rPr>
          <w:rFonts w:cs="Calibri"/>
        </w:rPr>
        <w:t>aff</w:t>
      </w:r>
      <w:proofErr w:type="spellEnd"/>
      <w:r w:rsidRPr="006356D7">
        <w:rPr>
          <w:rFonts w:cs="Calibri"/>
        </w:rPr>
        <w:t xml:space="preserve"> a major prep advantage since they only need to frontline the few negative arguments that link to their </w:t>
      </w:r>
      <w:proofErr w:type="spellStart"/>
      <w:r w:rsidRPr="006356D7">
        <w:rPr>
          <w:rFonts w:cs="Calibri"/>
        </w:rPr>
        <w:t>aff</w:t>
      </w:r>
      <w:proofErr w:type="spellEnd"/>
      <w:r w:rsidRPr="006356D7">
        <w:rPr>
          <w:rFonts w:cs="Calibri"/>
        </w:rPr>
        <w:t xml:space="preserve">. </w:t>
      </w:r>
    </w:p>
    <w:p w14:paraId="501452F7" w14:textId="77777777" w:rsidR="003A162C" w:rsidRPr="006356D7" w:rsidRDefault="003A162C" w:rsidP="003A162C"/>
    <w:p w14:paraId="36BFA912" w14:textId="77777777" w:rsidR="003A162C" w:rsidRPr="006356D7" w:rsidRDefault="003A162C" w:rsidP="003A162C">
      <w:pPr>
        <w:pStyle w:val="Heading4"/>
        <w:rPr>
          <w:rFonts w:cs="Calibri"/>
        </w:rPr>
      </w:pPr>
      <w:r w:rsidRPr="006356D7">
        <w:rPr>
          <w:rFonts w:cs="Calibri"/>
        </w:rPr>
        <w:t>Fairness and education are voters – debate’s a game, and fairness is necessary to determine the winner of the game, and education is the reason why schools fund debate.</w:t>
      </w:r>
    </w:p>
    <w:p w14:paraId="71C5DB1F" w14:textId="77777777" w:rsidR="003A162C" w:rsidRPr="006356D7" w:rsidRDefault="003A162C" w:rsidP="003A162C">
      <w:pPr>
        <w:pStyle w:val="Heading4"/>
        <w:rPr>
          <w:rFonts w:cs="Calibri"/>
        </w:rPr>
      </w:pPr>
      <w:r w:rsidRPr="006356D7">
        <w:rPr>
          <w:rFonts w:cs="Calibri"/>
        </w:rPr>
        <w:t xml:space="preserve">Drop the debater – dropping the argument doesn’t rectify abuse since winning T proves why we don’t have the burden of rejoinder against their </w:t>
      </w:r>
      <w:proofErr w:type="spellStart"/>
      <w:r w:rsidRPr="006356D7">
        <w:rPr>
          <w:rFonts w:cs="Calibri"/>
        </w:rPr>
        <w:t>aff</w:t>
      </w:r>
      <w:proofErr w:type="spellEnd"/>
      <w:r w:rsidRPr="006356D7">
        <w:rPr>
          <w:rFonts w:cs="Calibri"/>
        </w:rPr>
        <w:t xml:space="preserve">. </w:t>
      </w:r>
    </w:p>
    <w:p w14:paraId="4E742E52" w14:textId="77777777" w:rsidR="003A162C" w:rsidRPr="006356D7" w:rsidRDefault="003A162C" w:rsidP="003A162C">
      <w:pPr>
        <w:pStyle w:val="Heading4"/>
        <w:rPr>
          <w:rFonts w:cs="Calibri"/>
        </w:rPr>
      </w:pPr>
      <w:r w:rsidRPr="006356D7">
        <w:rPr>
          <w:rFonts w:cs="Calibri"/>
        </w:rPr>
        <w:t xml:space="preserve">Use competing </w:t>
      </w:r>
      <w:proofErr w:type="spellStart"/>
      <w:r w:rsidRPr="006356D7">
        <w:rPr>
          <w:rFonts w:cs="Calibri"/>
        </w:rPr>
        <w:t>interps</w:t>
      </w:r>
      <w:proofErr w:type="spellEnd"/>
      <w:r w:rsidRPr="006356D7">
        <w:rPr>
          <w:rFonts w:cs="Calibri"/>
        </w:rPr>
        <w:t xml:space="preserve"> – reasonability invites arbitrary judge intervention since there’s no consensus as to what’s reasonable. </w:t>
      </w:r>
    </w:p>
    <w:p w14:paraId="5A21D595" w14:textId="77777777" w:rsidR="003A162C" w:rsidRPr="006356D7" w:rsidRDefault="003A162C" w:rsidP="003A162C">
      <w:pPr>
        <w:pStyle w:val="Heading4"/>
        <w:rPr>
          <w:rFonts w:cs="Calibri"/>
        </w:rPr>
      </w:pPr>
      <w:r w:rsidRPr="006356D7">
        <w:rPr>
          <w:rFonts w:cs="Calibri"/>
        </w:rPr>
        <w:t xml:space="preserve">No RVIs – fairness and education are logical litmus tests and they incentivize baiting theory and prepping it out which turns substance </w:t>
      </w:r>
      <w:proofErr w:type="spellStart"/>
      <w:r w:rsidRPr="006356D7">
        <w:rPr>
          <w:rFonts w:cs="Calibri"/>
        </w:rPr>
        <w:t>crowdout</w:t>
      </w:r>
      <w:proofErr w:type="spellEnd"/>
    </w:p>
    <w:bookmarkEnd w:id="0"/>
    <w:p w14:paraId="7EA51053" w14:textId="77777777" w:rsidR="003A162C" w:rsidRPr="003A162C" w:rsidRDefault="003A162C" w:rsidP="003A162C"/>
    <w:p w14:paraId="320A86B9" w14:textId="09165CBF" w:rsidR="003A162C" w:rsidRDefault="003A162C" w:rsidP="003A162C">
      <w:pPr>
        <w:pStyle w:val="Heading2"/>
      </w:pPr>
      <w:r>
        <w:lastRenderedPageBreak/>
        <w:t>Case</w:t>
      </w:r>
    </w:p>
    <w:p w14:paraId="39F0B93E" w14:textId="38D14E85" w:rsidR="00067623" w:rsidRDefault="00067623" w:rsidP="00067623">
      <w:pPr>
        <w:pStyle w:val="Heading4"/>
      </w:pPr>
      <w:r>
        <w:t xml:space="preserve">Non </w:t>
      </w:r>
      <w:proofErr w:type="spellStart"/>
      <w:r>
        <w:t>inherant</w:t>
      </w:r>
      <w:proofErr w:type="spellEnd"/>
      <w:r>
        <w:t xml:space="preserve">— your </w:t>
      </w:r>
      <w:proofErr w:type="spellStart"/>
      <w:r>
        <w:t>ev</w:t>
      </w:r>
      <w:proofErr w:type="spellEnd"/>
      <w:r>
        <w:t xml:space="preserve"> is from 2020 about private companies means it would have already happened</w:t>
      </w:r>
    </w:p>
    <w:p w14:paraId="50BE17B6" w14:textId="46007C78" w:rsidR="00923570" w:rsidRPr="00923570" w:rsidRDefault="00923570" w:rsidP="00923570">
      <w:pPr>
        <w:pStyle w:val="Heading4"/>
      </w:pPr>
      <w:r>
        <w:t xml:space="preserve">Can’t solve for other countries </w:t>
      </w:r>
      <w:proofErr w:type="spellStart"/>
      <w:r>
        <w:t>develping</w:t>
      </w:r>
      <w:proofErr w:type="spellEnd"/>
      <w:r>
        <w:t xml:space="preserve">, your </w:t>
      </w:r>
      <w:proofErr w:type="spellStart"/>
      <w:r>
        <w:t>ev</w:t>
      </w:r>
      <w:proofErr w:type="spellEnd"/>
      <w:r>
        <w:t xml:space="preserve"> is just about private sector broadly not </w:t>
      </w:r>
      <w:proofErr w:type="spellStart"/>
      <w:r>
        <w:t>necessariliy</w:t>
      </w:r>
      <w:proofErr w:type="spellEnd"/>
      <w:r>
        <w:t xml:space="preserve"> </w:t>
      </w:r>
      <w:proofErr w:type="spellStart"/>
      <w:r>
        <w:t>specifc</w:t>
      </w:r>
      <w:proofErr w:type="spellEnd"/>
      <w:r>
        <w:t xml:space="preserve"> to the US. </w:t>
      </w:r>
    </w:p>
    <w:p w14:paraId="2DF5D9AB" w14:textId="30168170" w:rsidR="00067623" w:rsidRDefault="00067623" w:rsidP="00067623">
      <w:pPr>
        <w:pStyle w:val="Heading4"/>
      </w:pPr>
      <w:r>
        <w:t xml:space="preserve">No space exploration— </w:t>
      </w:r>
      <w:proofErr w:type="spellStart"/>
      <w:r>
        <w:t>ev</w:t>
      </w:r>
      <w:proofErr w:type="spellEnd"/>
      <w:r>
        <w:t xml:space="preserve"> not contextual to the US means that you can’t solve for it</w:t>
      </w:r>
    </w:p>
    <w:p w14:paraId="7E065C10" w14:textId="17A730C4" w:rsidR="00067623" w:rsidRPr="00067623" w:rsidRDefault="00067623" w:rsidP="00067623">
      <w:pPr>
        <w:pStyle w:val="Heading4"/>
      </w:pPr>
      <w:r>
        <w:t xml:space="preserve">No public sector drain— just says that </w:t>
      </w:r>
      <w:proofErr w:type="spellStart"/>
      <w:r>
        <w:t>its</w:t>
      </w:r>
      <w:proofErr w:type="spellEnd"/>
      <w:r>
        <w:t xml:space="preserve"> not successful not that it won’t happen</w:t>
      </w:r>
    </w:p>
    <w:p w14:paraId="36128CCA" w14:textId="77777777" w:rsidR="00067623" w:rsidRDefault="00067623" w:rsidP="00067623">
      <w:pPr>
        <w:pStyle w:val="Heading4"/>
      </w:pPr>
      <w:r>
        <w:t xml:space="preserve">Space exploration causes global war— </w:t>
      </w:r>
      <w:proofErr w:type="spellStart"/>
      <w:r>
        <w:t>miscalc</w:t>
      </w:r>
      <w:proofErr w:type="spellEnd"/>
      <w:r>
        <w:t>, AI, ecological damage</w:t>
      </w:r>
    </w:p>
    <w:p w14:paraId="00AFEC3E" w14:textId="77777777" w:rsidR="00067623" w:rsidRPr="00C257CA" w:rsidRDefault="00067623" w:rsidP="00067623">
      <w:r w:rsidRPr="00C257CA">
        <w:rPr>
          <w:rStyle w:val="Style13ptBold"/>
        </w:rPr>
        <w:t>Morton 18</w:t>
      </w:r>
      <w:r>
        <w:t xml:space="preserve"> [(Adam, </w:t>
      </w:r>
      <w:r w:rsidRPr="00C257CA">
        <w:t>a retired philosopher attached to the University of British Columbia. He is a philosophical generalist with a particular interest in issues about knowledge and about how people understand one another.</w:t>
      </w:r>
      <w:r>
        <w:t>) “</w:t>
      </w:r>
      <w:r w:rsidRPr="00C257CA">
        <w:t>Colonizing Other Planets Could Trigger War on Earth</w:t>
      </w:r>
      <w:r>
        <w:t xml:space="preserve">,” Newsweek, 11/22/21. </w:t>
      </w:r>
      <w:hyperlink r:id="rId10" w:history="1">
        <w:r w:rsidRPr="00FF06A0">
          <w:rPr>
            <w:rStyle w:val="Hyperlink"/>
          </w:rPr>
          <w:t>https://www.newsweek.com/colonizing-other-planets-could-trigger-war-earth-and-ecological-disaster-1226630</w:t>
        </w:r>
      </w:hyperlink>
      <w:r>
        <w:t>] RR</w:t>
      </w:r>
    </w:p>
    <w:p w14:paraId="7806A53E" w14:textId="77777777" w:rsidR="00067623" w:rsidRDefault="00067623" w:rsidP="00067623">
      <w:r w:rsidRPr="00BF1B60">
        <w:rPr>
          <w:rStyle w:val="StyleUnderline"/>
          <w:highlight w:val="green"/>
        </w:rPr>
        <w:t>Plans for</w:t>
      </w:r>
      <w:r w:rsidRPr="00C257CA">
        <w:rPr>
          <w:rStyle w:val="StyleUnderline"/>
        </w:rPr>
        <w:t xml:space="preserve"> the exploration and even </w:t>
      </w:r>
      <w:r w:rsidRPr="00BF1B60">
        <w:rPr>
          <w:rStyle w:val="StyleUnderline"/>
          <w:highlight w:val="green"/>
        </w:rPr>
        <w:t>colonization</w:t>
      </w:r>
      <w:r w:rsidRPr="00C257CA">
        <w:rPr>
          <w:rStyle w:val="StyleUnderline"/>
        </w:rPr>
        <w:t xml:space="preserve"> of other planets </w:t>
      </w:r>
      <w:r w:rsidRPr="00BF1B60">
        <w:rPr>
          <w:rStyle w:val="StyleUnderline"/>
          <w:highlight w:val="green"/>
        </w:rPr>
        <w:t>are</w:t>
      </w:r>
      <w:r w:rsidRPr="00C257CA">
        <w:rPr>
          <w:rStyle w:val="StyleUnderline"/>
        </w:rPr>
        <w:t xml:space="preserve"> very much </w:t>
      </w:r>
      <w:r w:rsidRPr="00BF1B60">
        <w:rPr>
          <w:rStyle w:val="StyleUnderline"/>
          <w:highlight w:val="green"/>
        </w:rPr>
        <w:t xml:space="preserve">in the </w:t>
      </w:r>
      <w:proofErr w:type="gramStart"/>
      <w:r w:rsidRPr="00BF1B60">
        <w:rPr>
          <w:rStyle w:val="StyleUnderline"/>
          <w:highlight w:val="green"/>
        </w:rPr>
        <w:t>air</w:t>
      </w:r>
      <w:r w:rsidRPr="00C257CA">
        <w:rPr>
          <w:rStyle w:val="StyleUnderline"/>
        </w:rPr>
        <w:t>, and</w:t>
      </w:r>
      <w:proofErr w:type="gramEnd"/>
      <w:r w:rsidRPr="00C257CA">
        <w:rPr>
          <w:rStyle w:val="StyleUnderline"/>
        </w:rPr>
        <w:t xml:space="preserve"> getting to Mars in particular has become a billionaire's hobby lately</w:t>
      </w:r>
      <w:r>
        <w:t xml:space="preserve">. Elon Musk would like to establish a human colony on Mars in a matter of decades. (For the foreseeable future—a century, I would venture—Mars will be the only real possibility.) But </w:t>
      </w:r>
      <w:r w:rsidRPr="00C257CA">
        <w:rPr>
          <w:rStyle w:val="StyleUnderline"/>
        </w:rPr>
        <w:t xml:space="preserve">planetary </w:t>
      </w:r>
      <w:r w:rsidRPr="00BF1B60">
        <w:rPr>
          <w:rStyle w:val="StyleUnderline"/>
          <w:highlight w:val="green"/>
        </w:rPr>
        <w:t>colonies</w:t>
      </w:r>
      <w:r w:rsidRPr="00C257CA">
        <w:rPr>
          <w:rStyle w:val="StyleUnderline"/>
        </w:rPr>
        <w:t xml:space="preserve"> may be a bad idea, even </w:t>
      </w:r>
      <w:r w:rsidRPr="00BF1B60">
        <w:rPr>
          <w:rStyle w:val="StyleUnderline"/>
          <w:highlight w:val="green"/>
        </w:rPr>
        <w:t>a</w:t>
      </w:r>
      <w:r w:rsidRPr="00C257CA">
        <w:rPr>
          <w:rStyle w:val="StyleUnderline"/>
        </w:rPr>
        <w:t xml:space="preserve"> </w:t>
      </w:r>
      <w:r w:rsidRPr="00BF1B60">
        <w:rPr>
          <w:rStyle w:val="StyleUnderline"/>
          <w:highlight w:val="green"/>
        </w:rPr>
        <w:t>disastrous idea.</w:t>
      </w:r>
      <w:r w:rsidRPr="00C257CA">
        <w:rPr>
          <w:rStyle w:val="StyleUnderline"/>
        </w:rPr>
        <w:t xml:space="preserve"> So, it is important to see the arguments against them, as well as their appeal.</w:t>
      </w:r>
      <w:r>
        <w:t xml:space="preserve"> I begin with a reason that is sometimes made central to proposals for colonies—the idea that we should achieve them as soon as it is feasible.</w:t>
      </w:r>
    </w:p>
    <w:p w14:paraId="31FE277F" w14:textId="77777777" w:rsidR="00067623" w:rsidRDefault="00067623" w:rsidP="00067623">
      <w:r w:rsidRPr="00BF1B60">
        <w:rPr>
          <w:rStyle w:val="Emphasis"/>
          <w:highlight w:val="green"/>
        </w:rPr>
        <w:t>It is a call</w:t>
      </w:r>
      <w:r w:rsidRPr="00C257CA">
        <w:rPr>
          <w:rStyle w:val="Emphasis"/>
        </w:rPr>
        <w:t xml:space="preserve"> for escape </w:t>
      </w:r>
      <w:r w:rsidRPr="00BF1B60">
        <w:rPr>
          <w:rStyle w:val="Emphasis"/>
          <w:highlight w:val="green"/>
        </w:rPr>
        <w:t>from imminent</w:t>
      </w:r>
      <w:r w:rsidRPr="00C257CA">
        <w:rPr>
          <w:rStyle w:val="Emphasis"/>
        </w:rPr>
        <w:t xml:space="preserve"> </w:t>
      </w:r>
      <w:r w:rsidRPr="00BF1B60">
        <w:rPr>
          <w:rStyle w:val="Emphasis"/>
          <w:highlight w:val="green"/>
        </w:rPr>
        <w:t>danger</w:t>
      </w:r>
      <w:r>
        <w:t xml:space="preserve">. </w:t>
      </w:r>
      <w:r w:rsidRPr="00C257CA">
        <w:rPr>
          <w:rStyle w:val="StyleUnderline"/>
        </w:rPr>
        <w:t xml:space="preserve">The idea is that </w:t>
      </w:r>
      <w:r w:rsidRPr="00BF1B60">
        <w:rPr>
          <w:rStyle w:val="StyleUnderline"/>
          <w:highlight w:val="green"/>
        </w:rPr>
        <w:t>nuclear war, ecological catastrophe, or</w:t>
      </w:r>
      <w:r w:rsidRPr="00C257CA">
        <w:rPr>
          <w:rStyle w:val="StyleUnderline"/>
        </w:rPr>
        <w:t xml:space="preserve"> the rise of </w:t>
      </w:r>
      <w:r w:rsidRPr="00BF1B60">
        <w:rPr>
          <w:rStyle w:val="StyleUnderline"/>
          <w:highlight w:val="green"/>
        </w:rPr>
        <w:t>a</w:t>
      </w:r>
      <w:r w:rsidRPr="00C257CA">
        <w:rPr>
          <w:rStyle w:val="StyleUnderline"/>
        </w:rPr>
        <w:t xml:space="preserve">rtificially </w:t>
      </w:r>
      <w:r w:rsidRPr="00BF1B60">
        <w:rPr>
          <w:rStyle w:val="StyleUnderline"/>
          <w:highlight w:val="green"/>
        </w:rPr>
        <w:t>i</w:t>
      </w:r>
      <w:r w:rsidRPr="00C257CA">
        <w:rPr>
          <w:rStyle w:val="StyleUnderline"/>
        </w:rPr>
        <w:t xml:space="preserve">ntelligent robots, will </w:t>
      </w:r>
      <w:r w:rsidRPr="00BF1B60">
        <w:rPr>
          <w:rStyle w:val="StyleUnderline"/>
          <w:highlight w:val="green"/>
        </w:rPr>
        <w:t>wipe out humans</w:t>
      </w:r>
      <w:r w:rsidRPr="00C257CA">
        <w:rPr>
          <w:rStyle w:val="StyleUnderline"/>
        </w:rPr>
        <w:t xml:space="preserve"> on Earth. But a colony far away might survive, so that the species continues.</w:t>
      </w:r>
      <w:r>
        <w:t xml:space="preserve"> Stephen Hawking is among those who have argued, or usually just pronounced, for versions of this (and if you want scientific authority, it is hard to do better). But </w:t>
      </w:r>
      <w:r w:rsidRPr="00C257CA">
        <w:rPr>
          <w:rStyle w:val="StyleUnderline"/>
        </w:rPr>
        <w:t>the idea has serious flaws.</w:t>
      </w:r>
      <w:r>
        <w:t xml:space="preserve"> </w:t>
      </w:r>
      <w:r w:rsidRPr="00C257CA">
        <w:rPr>
          <w:rStyle w:val="StyleUnderline"/>
        </w:rPr>
        <w:t xml:space="preserve">It is </w:t>
      </w:r>
      <w:r w:rsidRPr="00BF1B60">
        <w:rPr>
          <w:rStyle w:val="StyleUnderline"/>
        </w:rPr>
        <w:t>hard to</w:t>
      </w:r>
      <w:r w:rsidRPr="00C257CA">
        <w:rPr>
          <w:rStyle w:val="StyleUnderline"/>
        </w:rPr>
        <w:t xml:space="preserve"> </w:t>
      </w:r>
      <w:r w:rsidRPr="00BF1B60">
        <w:rPr>
          <w:rStyle w:val="StyleUnderline"/>
        </w:rPr>
        <w:t>think of</w:t>
      </w:r>
      <w:r w:rsidRPr="00C257CA">
        <w:rPr>
          <w:rStyle w:val="StyleUnderline"/>
        </w:rPr>
        <w:t xml:space="preserve"> even </w:t>
      </w:r>
      <w:r w:rsidRPr="00BF1B60">
        <w:rPr>
          <w:rStyle w:val="StyleUnderline"/>
        </w:rPr>
        <w:t>a post-apocalyptic Earth that is less hospitable</w:t>
      </w:r>
      <w:r w:rsidRPr="00C257CA">
        <w:rPr>
          <w:rStyle w:val="StyleUnderline"/>
        </w:rPr>
        <w:t xml:space="preserve"> to any terrestrial life than Mars, let alone elsewhere in the solar system, so the challenges are enormous.</w:t>
      </w:r>
      <w:r>
        <w:t xml:space="preserve"> But let us ignore that. Suppose that a colony had a reasonable chance of surviving, would the argument from danger justify founding it soon? I think not.</w:t>
      </w:r>
    </w:p>
    <w:p w14:paraId="7E3E0EC5" w14:textId="77777777" w:rsidR="00067623" w:rsidRPr="00C257CA" w:rsidRDefault="00067623" w:rsidP="00067623">
      <w:pPr>
        <w:rPr>
          <w:rStyle w:val="Emphasis"/>
        </w:rPr>
      </w:pPr>
      <w:r w:rsidRPr="00C257CA">
        <w:rPr>
          <w:rStyle w:val="StyleUnderline"/>
        </w:rPr>
        <w:t xml:space="preserve">One danger </w:t>
      </w:r>
      <w:r w:rsidRPr="00C257CA">
        <w:rPr>
          <w:rStyle w:val="Emphasis"/>
        </w:rPr>
        <w:t xml:space="preserve">is </w:t>
      </w:r>
      <w:r w:rsidRPr="00BF1B60">
        <w:rPr>
          <w:rStyle w:val="Emphasis"/>
          <w:highlight w:val="green"/>
        </w:rPr>
        <w:t>nuclear and biological war</w:t>
      </w:r>
      <w:r w:rsidRPr="00C257CA">
        <w:rPr>
          <w:rStyle w:val="Emphasis"/>
        </w:rPr>
        <w:t>:</w:t>
      </w:r>
      <w:r>
        <w:t xml:space="preserve"> </w:t>
      </w:r>
      <w:r w:rsidRPr="00BF1B60">
        <w:rPr>
          <w:rStyle w:val="StyleUnderline"/>
          <w:highlight w:val="green"/>
        </w:rPr>
        <w:t xml:space="preserve">One nation </w:t>
      </w:r>
      <w:r w:rsidRPr="00BF1B60">
        <w:rPr>
          <w:rStyle w:val="StyleUnderline"/>
        </w:rPr>
        <w:t>or ethnic group</w:t>
      </w:r>
      <w:r w:rsidRPr="00C257CA">
        <w:rPr>
          <w:rStyle w:val="StyleUnderline"/>
        </w:rPr>
        <w:t xml:space="preserve"> fears or </w:t>
      </w:r>
      <w:r w:rsidRPr="00BF1B60">
        <w:rPr>
          <w:rStyle w:val="StyleUnderline"/>
          <w:highlight w:val="green"/>
        </w:rPr>
        <w:t xml:space="preserve">hates another </w:t>
      </w:r>
      <w:r w:rsidRPr="00BF1B60">
        <w:rPr>
          <w:rStyle w:val="StyleUnderline"/>
        </w:rPr>
        <w:t>enough</w:t>
      </w:r>
      <w:r w:rsidRPr="00BF1B60">
        <w:rPr>
          <w:rStyle w:val="StyleUnderline"/>
          <w:highlight w:val="green"/>
        </w:rPr>
        <w:t xml:space="preserve"> to unleash</w:t>
      </w:r>
      <w:r w:rsidRPr="00C257CA">
        <w:rPr>
          <w:rStyle w:val="StyleUnderline"/>
        </w:rPr>
        <w:t xml:space="preserve"> </w:t>
      </w:r>
      <w:r w:rsidRPr="00BF1B60">
        <w:rPr>
          <w:rStyle w:val="StyleUnderline"/>
          <w:highlight w:val="green"/>
        </w:rPr>
        <w:t>bombs or</w:t>
      </w:r>
      <w:r w:rsidRPr="00C257CA">
        <w:rPr>
          <w:rStyle w:val="StyleUnderline"/>
        </w:rPr>
        <w:t xml:space="preserve"> </w:t>
      </w:r>
      <w:r w:rsidRPr="00BF1B60">
        <w:rPr>
          <w:rStyle w:val="StyleUnderline"/>
          <w:highlight w:val="green"/>
        </w:rPr>
        <w:t>viruses</w:t>
      </w:r>
      <w:r w:rsidRPr="00BF1B60">
        <w:rPr>
          <w:highlight w:val="green"/>
        </w:rPr>
        <w:t>.</w:t>
      </w:r>
      <w:r>
        <w:t xml:space="preserve"> In a bad scenario they succeed. </w:t>
      </w:r>
      <w:r w:rsidRPr="00C257CA">
        <w:rPr>
          <w:rStyle w:val="StyleUnderline"/>
        </w:rPr>
        <w:t>Millions die, and their territory becomes uninhabitable</w:t>
      </w:r>
      <w:r>
        <w:t xml:space="preserve">. In the worst scenario, </w:t>
      </w:r>
      <w:r w:rsidRPr="00C257CA">
        <w:rPr>
          <w:rStyle w:val="StyleUnderline"/>
        </w:rPr>
        <w:t>the other side retaliates or the affliction spreads and eventually everyone is dead</w:t>
      </w:r>
      <w:r>
        <w:t xml:space="preserve">. </w:t>
      </w:r>
      <w:r w:rsidRPr="00C257CA">
        <w:rPr>
          <w:rStyle w:val="StyleUnderline"/>
        </w:rPr>
        <w:t xml:space="preserve">But </w:t>
      </w:r>
      <w:r w:rsidRPr="00BF1B60">
        <w:rPr>
          <w:rStyle w:val="StyleUnderline"/>
        </w:rPr>
        <w:t>people survive</w:t>
      </w:r>
      <w:r w:rsidRPr="00C257CA">
        <w:rPr>
          <w:rStyle w:val="StyleUnderline"/>
        </w:rPr>
        <w:t xml:space="preserve"> on Mars. </w:t>
      </w:r>
      <w:r w:rsidRPr="00BF1B60">
        <w:rPr>
          <w:rStyle w:val="StyleUnderline"/>
        </w:rPr>
        <w:t>Which people?</w:t>
      </w:r>
      <w:r w:rsidRPr="00C257CA">
        <w:rPr>
          <w:rStyle w:val="StyleUnderline"/>
        </w:rPr>
        <w:t xml:space="preserve"> </w:t>
      </w:r>
      <w:r>
        <w:t xml:space="preserve">They will include members of one group or their opponents, so </w:t>
      </w:r>
      <w:r w:rsidRPr="00C257CA">
        <w:rPr>
          <w:rStyle w:val="Emphasis"/>
        </w:rPr>
        <w:t xml:space="preserve">if the aim really is to wipe out this group </w:t>
      </w:r>
      <w:r w:rsidRPr="00BF1B60">
        <w:rPr>
          <w:rStyle w:val="Emphasis"/>
          <w:highlight w:val="green"/>
        </w:rPr>
        <w:t>it will be directed at the colonists</w:t>
      </w:r>
      <w:r w:rsidRPr="00C257CA">
        <w:rPr>
          <w:rStyle w:val="Emphasis"/>
        </w:rPr>
        <w:t xml:space="preserve"> as well</w:t>
      </w:r>
      <w:r w:rsidRPr="00C257CA">
        <w:rPr>
          <w:rStyle w:val="StyleUnderline"/>
        </w:rPr>
        <w:t>.</w:t>
      </w:r>
      <w:r>
        <w:t xml:space="preserve"> They are hated, and they are capable of retaliation. </w:t>
      </w:r>
      <w:r w:rsidRPr="00C257CA">
        <w:rPr>
          <w:rStyle w:val="StyleUnderline"/>
        </w:rPr>
        <w:t>Bomb-bearing rockets are much simpler to make than people-bearing rockets.</w:t>
      </w:r>
      <w:r>
        <w:t xml:space="preserve"> And someone crazy enough to push the button would be crazy enough to direct them at the hated enemy wherever they are found. So, </w:t>
      </w:r>
      <w:r w:rsidRPr="00BF1B60">
        <w:rPr>
          <w:rStyle w:val="StyleUnderline"/>
          <w:highlight w:val="green"/>
        </w:rPr>
        <w:t>the colony would not be safe</w:t>
      </w:r>
      <w:r w:rsidRPr="00C257CA">
        <w:rPr>
          <w:rStyle w:val="StyleUnderline"/>
        </w:rPr>
        <w:t xml:space="preserve">. </w:t>
      </w:r>
      <w:r>
        <w:t xml:space="preserve">At any rate, it will not be not safe enough that founding it is a better bet than making war less likely on Earth. Worse, </w:t>
      </w:r>
      <w:r w:rsidRPr="00BF1B60">
        <w:rPr>
          <w:rStyle w:val="Emphasis"/>
          <w:highlight w:val="green"/>
        </w:rPr>
        <w:t>any nation</w:t>
      </w:r>
      <w:r w:rsidRPr="00C257CA">
        <w:rPr>
          <w:rStyle w:val="Emphasis"/>
        </w:rPr>
        <w:t xml:space="preserve"> party to founding a colony will </w:t>
      </w:r>
      <w:r w:rsidRPr="00BF1B60">
        <w:rPr>
          <w:rStyle w:val="Emphasis"/>
          <w:highlight w:val="green"/>
        </w:rPr>
        <w:t>arouse suspicion</w:t>
      </w:r>
      <w:r w:rsidRPr="00C257CA">
        <w:rPr>
          <w:rStyle w:val="Emphasis"/>
        </w:rPr>
        <w:t xml:space="preserve"> in its enemies </w:t>
      </w:r>
      <w:r w:rsidRPr="00BF1B60">
        <w:rPr>
          <w:rStyle w:val="Emphasis"/>
          <w:highlight w:val="green"/>
        </w:rPr>
        <w:t>that it is scheming to start and survive a war</w:t>
      </w:r>
      <w:r>
        <w:t xml:space="preserve">. And </w:t>
      </w:r>
      <w:r w:rsidRPr="00C257CA">
        <w:rPr>
          <w:rStyle w:val="Emphasis"/>
        </w:rPr>
        <w:t>this makes war more rather than less likely.</w:t>
      </w:r>
    </w:p>
    <w:p w14:paraId="2DC9A164" w14:textId="77777777" w:rsidR="00067623" w:rsidRDefault="00067623" w:rsidP="00067623">
      <w:r>
        <w:lastRenderedPageBreak/>
        <w:t xml:space="preserve">Another danger is </w:t>
      </w:r>
      <w:r w:rsidRPr="00BF1B60">
        <w:rPr>
          <w:rStyle w:val="Emphasis"/>
        </w:rPr>
        <w:t xml:space="preserve">the rise of </w:t>
      </w:r>
      <w:r w:rsidRPr="00BF1B60">
        <w:rPr>
          <w:rStyle w:val="Emphasis"/>
          <w:highlight w:val="green"/>
        </w:rPr>
        <w:t>smart robots</w:t>
      </w:r>
      <w:r>
        <w:t xml:space="preserve">. But again, </w:t>
      </w:r>
      <w:r w:rsidRPr="00C257CA">
        <w:rPr>
          <w:rStyle w:val="StyleUnderline"/>
        </w:rPr>
        <w:t xml:space="preserve">there is no escape in space. </w:t>
      </w:r>
      <w:r w:rsidRPr="00BF1B60">
        <w:rPr>
          <w:rStyle w:val="StyleUnderline"/>
          <w:highlight w:val="green"/>
        </w:rPr>
        <w:t>Space travel</w:t>
      </w:r>
      <w:r w:rsidRPr="00C257CA">
        <w:rPr>
          <w:rStyle w:val="StyleUnderline"/>
        </w:rPr>
        <w:t xml:space="preserve"> and running a colony </w:t>
      </w:r>
      <w:r w:rsidRPr="00BF1B60">
        <w:rPr>
          <w:rStyle w:val="StyleUnderline"/>
          <w:highlight w:val="green"/>
        </w:rPr>
        <w:t>use as much</w:t>
      </w:r>
      <w:r w:rsidRPr="00C257CA">
        <w:rPr>
          <w:rStyle w:val="StyleUnderline"/>
        </w:rPr>
        <w:t xml:space="preserve"> </w:t>
      </w:r>
      <w:r w:rsidRPr="00BF1B60">
        <w:rPr>
          <w:rStyle w:val="StyleUnderline"/>
          <w:highlight w:val="green"/>
        </w:rPr>
        <w:t>computation as they</w:t>
      </w:r>
      <w:r w:rsidRPr="00C257CA">
        <w:rPr>
          <w:rStyle w:val="StyleUnderline"/>
        </w:rPr>
        <w:t xml:space="preserve"> can </w:t>
      </w:r>
      <w:r w:rsidRPr="00BF1B60">
        <w:rPr>
          <w:rStyle w:val="StyleUnderline"/>
          <w:highlight w:val="green"/>
        </w:rPr>
        <w:t>get</w:t>
      </w:r>
      <w:r w:rsidRPr="00C257CA">
        <w:rPr>
          <w:rStyle w:val="StyleUnderline"/>
        </w:rPr>
        <w:t>.</w:t>
      </w:r>
      <w:r>
        <w:t xml:space="preserve"> This was true of the moon landings and it is even truer now. </w:t>
      </w:r>
      <w:r w:rsidRPr="00BF1B60">
        <w:rPr>
          <w:rStyle w:val="StyleUnderline"/>
          <w:highlight w:val="green"/>
        </w:rPr>
        <w:t>Human beings have an essential role in</w:t>
      </w:r>
      <w:r w:rsidRPr="00C257CA">
        <w:rPr>
          <w:rStyle w:val="StyleUnderline"/>
        </w:rPr>
        <w:t xml:space="preserve"> plans and </w:t>
      </w:r>
      <w:r w:rsidRPr="00BF1B60">
        <w:rPr>
          <w:rStyle w:val="StyleUnderline"/>
          <w:highlight w:val="green"/>
        </w:rPr>
        <w:t>design,</w:t>
      </w:r>
      <w:r w:rsidRPr="00C257CA">
        <w:rPr>
          <w:rStyle w:val="StyleUnderline"/>
        </w:rPr>
        <w:t xml:space="preserve"> but on the trip itself they are mostly just going along for the ride.</w:t>
      </w:r>
      <w:r>
        <w:t xml:space="preserve"> So, imagine, just for the sake of argument, that hyper-calculating artificial intelligences are in a position to threaten human civilization. The extension of that civilization on another planet relies even more on those very powers, which will have to be networked to earthly computation. </w:t>
      </w:r>
      <w:r w:rsidRPr="00BF1B60">
        <w:rPr>
          <w:rStyle w:val="StyleUnderline"/>
        </w:rPr>
        <w:t>If</w:t>
      </w:r>
      <w:r w:rsidRPr="00C257CA">
        <w:rPr>
          <w:rStyle w:val="StyleUnderline"/>
        </w:rPr>
        <w:t xml:space="preserve"> mere humans can hack into machinery in targeted countries to disrupt them, then these </w:t>
      </w:r>
      <w:r w:rsidRPr="00BF1B60">
        <w:rPr>
          <w:rStyle w:val="StyleUnderline"/>
          <w:highlight w:val="green"/>
        </w:rPr>
        <w:t>super-capable but malevolent AIs</w:t>
      </w:r>
      <w:r w:rsidRPr="00C257CA">
        <w:rPr>
          <w:rStyle w:val="StyleUnderline"/>
        </w:rPr>
        <w:t xml:space="preserve"> will </w:t>
      </w:r>
      <w:r w:rsidRPr="00BF1B60">
        <w:rPr>
          <w:rStyle w:val="StyleUnderline"/>
          <w:highlight w:val="green"/>
        </w:rPr>
        <w:t>have no problem</w:t>
      </w:r>
      <w:r w:rsidRPr="00C257CA">
        <w:rPr>
          <w:rStyle w:val="StyleUnderline"/>
        </w:rPr>
        <w:t>.</w:t>
      </w:r>
      <w:r>
        <w:t xml:space="preserve"> </w:t>
      </w:r>
      <w:r w:rsidRPr="00C257CA">
        <w:rPr>
          <w:rStyle w:val="StyleUnderline"/>
        </w:rPr>
        <w:t xml:space="preserve">Whatever </w:t>
      </w:r>
      <w:r w:rsidRPr="00BF1B60">
        <w:rPr>
          <w:rStyle w:val="StyleUnderline"/>
          <w:highlight w:val="green"/>
        </w:rPr>
        <w:t>their</w:t>
      </w:r>
      <w:r w:rsidRPr="00C257CA">
        <w:rPr>
          <w:rStyle w:val="StyleUnderline"/>
        </w:rPr>
        <w:t xml:space="preserve"> "motives," these </w:t>
      </w:r>
      <w:r w:rsidRPr="00BF1B60">
        <w:rPr>
          <w:rStyle w:val="StyleUnderline"/>
          <w:highlight w:val="green"/>
        </w:rPr>
        <w:t>will be the same</w:t>
      </w:r>
      <w:r w:rsidRPr="00C257CA">
        <w:rPr>
          <w:rStyle w:val="StyleUnderline"/>
        </w:rPr>
        <w:t xml:space="preserve"> elsewhere as on earth</w:t>
      </w:r>
      <w:r>
        <w:t xml:space="preserve">, </w:t>
      </w:r>
      <w:r w:rsidRPr="00C257CA">
        <w:rPr>
          <w:rStyle w:val="StyleUnderline"/>
        </w:rPr>
        <w:t>and space is less of an obstacle to the flow of (mis)information and commands than to the flow of people and physical objects.</w:t>
      </w:r>
      <w:r>
        <w:t xml:space="preserve"> No safety there.</w:t>
      </w:r>
    </w:p>
    <w:p w14:paraId="2B413CB1" w14:textId="77777777" w:rsidR="00067623" w:rsidRDefault="00067623" w:rsidP="00067623">
      <w:pPr>
        <w:rPr>
          <w:rStyle w:val="StyleUnderline"/>
        </w:rPr>
      </w:pPr>
      <w:r w:rsidRPr="00C257CA">
        <w:rPr>
          <w:rStyle w:val="StyleUnderline"/>
        </w:rPr>
        <w:t xml:space="preserve">The third danger is </w:t>
      </w:r>
      <w:r w:rsidRPr="00BF1B60">
        <w:rPr>
          <w:rStyle w:val="StyleUnderline"/>
          <w:highlight w:val="green"/>
        </w:rPr>
        <w:t>ecological</w:t>
      </w:r>
      <w:r w:rsidRPr="00C257CA">
        <w:rPr>
          <w:rStyle w:val="StyleUnderline"/>
        </w:rPr>
        <w:t>. We are ruining the climate and polluting the oceans.</w:t>
      </w:r>
      <w:r>
        <w:t xml:space="preserve"> </w:t>
      </w:r>
      <w:r w:rsidRPr="00C257CA">
        <w:rPr>
          <w:rStyle w:val="StyleUnderline"/>
        </w:rPr>
        <w:t xml:space="preserve">We could develop technology that mitigated or even reversed the dangers. </w:t>
      </w:r>
      <w:r w:rsidRPr="00BF1B60">
        <w:rPr>
          <w:rStyle w:val="StyleUnderline"/>
        </w:rPr>
        <w:t xml:space="preserve">It would be </w:t>
      </w:r>
      <w:r w:rsidRPr="00BF1B60">
        <w:rPr>
          <w:rStyle w:val="StyleUnderline"/>
          <w:highlight w:val="green"/>
        </w:rPr>
        <w:t>easier than developing tech</w:t>
      </w:r>
      <w:r w:rsidRPr="00C257CA">
        <w:rPr>
          <w:rStyle w:val="StyleUnderline"/>
        </w:rPr>
        <w:t xml:space="preserve">nology </w:t>
      </w:r>
      <w:r w:rsidRPr="00BF1B60">
        <w:rPr>
          <w:rStyle w:val="StyleUnderline"/>
          <w:highlight w:val="green"/>
        </w:rPr>
        <w:t>for surviving on Mars</w:t>
      </w:r>
      <w:r w:rsidRPr="00C257CA">
        <w:rPr>
          <w:rStyle w:val="StyleUnderline"/>
        </w:rPr>
        <w:t xml:space="preserve">, </w:t>
      </w:r>
      <w:r w:rsidRPr="00BF1B60">
        <w:rPr>
          <w:rStyle w:val="StyleUnderline"/>
          <w:highlight w:val="green"/>
        </w:rPr>
        <w:t>where we</w:t>
      </w:r>
      <w:r w:rsidRPr="00C257CA">
        <w:rPr>
          <w:rStyle w:val="StyleUnderline"/>
        </w:rPr>
        <w:t xml:space="preserve"> must </w:t>
      </w:r>
      <w:r w:rsidRPr="00BF1B60">
        <w:rPr>
          <w:rStyle w:val="StyleUnderline"/>
          <w:highlight w:val="green"/>
        </w:rPr>
        <w:t>grow food</w:t>
      </w:r>
      <w:r w:rsidRPr="00C257CA">
        <w:rPr>
          <w:rStyle w:val="StyleUnderline"/>
        </w:rPr>
        <w:t xml:space="preserve"> and create oxygen in a very cold and dark environment without much protection from radiation and a limited supply of water.</w:t>
      </w:r>
      <w:r>
        <w:t xml:space="preserve"> Moreover, </w:t>
      </w:r>
      <w:r w:rsidRPr="00BF1B60">
        <w:rPr>
          <w:rStyle w:val="StyleUnderline"/>
          <w:highlight w:val="green"/>
        </w:rPr>
        <w:t>getting enough people to Mars</w:t>
      </w:r>
      <w:r w:rsidRPr="00C257CA">
        <w:rPr>
          <w:rStyle w:val="StyleUnderline"/>
        </w:rPr>
        <w:t xml:space="preserve"> to make a colony that could survive without help from home, self-sufficient technologically and with enough genetic diversity that our already rather uniform species would have a future, would </w:t>
      </w:r>
      <w:r w:rsidRPr="00BF1B60">
        <w:rPr>
          <w:rStyle w:val="Emphasis"/>
          <w:highlight w:val="green"/>
        </w:rPr>
        <w:t>involve a lot of rockets</w:t>
      </w:r>
      <w:r w:rsidRPr="00C257CA">
        <w:rPr>
          <w:rStyle w:val="Emphasis"/>
        </w:rPr>
        <w:t>.</w:t>
      </w:r>
      <w:r>
        <w:t xml:space="preserve"> Musk talks in terms of 10,000 flights, although some plans require more. And this would be just to get things started. </w:t>
      </w:r>
      <w:r w:rsidRPr="00C257CA">
        <w:rPr>
          <w:rStyle w:val="StyleUnderline"/>
        </w:rPr>
        <w:t>We just do not know what the impact on</w:t>
      </w:r>
      <w:r>
        <w:t xml:space="preserve"> </w:t>
      </w:r>
      <w:r w:rsidRPr="00C257CA">
        <w:rPr>
          <w:rStyle w:val="StyleUnderline"/>
        </w:rPr>
        <w:t>the earth and its atmosphere of the launches and the prior manufacturing would be. I</w:t>
      </w:r>
      <w:r>
        <w:t xml:space="preserve">t would not be positive, at any rate. And industrial power and scientific brains would be diverted away from the needs of earth to the well-being of the colony. </w:t>
      </w:r>
      <w:r w:rsidRPr="00C257CA">
        <w:rPr>
          <w:rStyle w:val="StyleUnderline"/>
        </w:rPr>
        <w:t xml:space="preserve">It is not what we need; you would only think that we could afford it if you were blind to how desperate things really are. So again, </w:t>
      </w:r>
      <w:r w:rsidRPr="00BF1B60">
        <w:rPr>
          <w:rStyle w:val="StyleUnderline"/>
          <w:highlight w:val="green"/>
        </w:rPr>
        <w:t>the colony solution</w:t>
      </w:r>
      <w:r w:rsidRPr="00C257CA">
        <w:rPr>
          <w:rStyle w:val="StyleUnderline"/>
        </w:rPr>
        <w:t xml:space="preserve"> is likely to </w:t>
      </w:r>
      <w:r w:rsidRPr="00BF1B60">
        <w:rPr>
          <w:rStyle w:val="StyleUnderline"/>
          <w:highlight w:val="green"/>
        </w:rPr>
        <w:t>make the earthly situation</w:t>
      </w:r>
      <w:r w:rsidRPr="00C257CA">
        <w:rPr>
          <w:rStyle w:val="StyleUnderline"/>
        </w:rPr>
        <w:t xml:space="preserve"> even more </w:t>
      </w:r>
      <w:r w:rsidRPr="00BF1B60">
        <w:rPr>
          <w:rStyle w:val="StyleUnderline"/>
          <w:highlight w:val="green"/>
        </w:rPr>
        <w:t>dire.</w:t>
      </w:r>
    </w:p>
    <w:p w14:paraId="589A649C" w14:textId="77777777" w:rsidR="00067623" w:rsidRPr="00067623" w:rsidRDefault="00067623" w:rsidP="00067623"/>
    <w:p w14:paraId="08D35AB9" w14:textId="77777777" w:rsidR="00B77CC8" w:rsidRPr="00812E33" w:rsidRDefault="00B77CC8" w:rsidP="00B77CC8">
      <w:pPr>
        <w:pStyle w:val="Heading4"/>
        <w:rPr>
          <w:rStyle w:val="Style13ptBold"/>
          <w:u w:val="single"/>
        </w:rPr>
      </w:pPr>
      <w:r>
        <w:t xml:space="preserve">Space colonization causes species diversification – </w:t>
      </w:r>
      <w:r w:rsidRPr="00812E33">
        <w:rPr>
          <w:u w:val="single"/>
        </w:rPr>
        <w:t>extinction</w:t>
      </w:r>
      <w:r>
        <w:t xml:space="preserve"> – forecloses </w:t>
      </w:r>
      <w:r w:rsidRPr="00812E33">
        <w:rPr>
          <w:u w:val="single"/>
        </w:rPr>
        <w:t>governance</w:t>
      </w:r>
      <w:r>
        <w:t xml:space="preserve">, kills </w:t>
      </w:r>
      <w:r w:rsidRPr="00812E33">
        <w:rPr>
          <w:u w:val="single"/>
        </w:rPr>
        <w:t>deterrence</w:t>
      </w:r>
      <w:r>
        <w:t xml:space="preserve">, and incentivizes </w:t>
      </w:r>
      <w:r w:rsidRPr="00812E33">
        <w:t xml:space="preserve">powerful super-weapons </w:t>
      </w:r>
      <w:r w:rsidRPr="00812E33">
        <w:rPr>
          <w:u w:val="single"/>
        </w:rPr>
        <w:t>that we can’t currently imagine</w:t>
      </w:r>
    </w:p>
    <w:p w14:paraId="2F4C3084" w14:textId="77777777" w:rsidR="00B77CC8" w:rsidRPr="00812E33" w:rsidRDefault="00B77CC8" w:rsidP="00B77CC8">
      <w:r w:rsidRPr="00812E33">
        <w:rPr>
          <w:rStyle w:val="Style13ptBold"/>
        </w:rPr>
        <w:t>Torres 18</w:t>
      </w:r>
      <w:r w:rsidRPr="00812E33">
        <w:t xml:space="preserve"> [(Phil, the director of the Project for Human Flourishing and the author of Morality, Foresight, and Human Flourishing: An Introduction to Existential Risks.) “Why We Should Think Twice About Colonizing Space” Nautilus, 7/18/2018. https://nautil.us/why-we-should-think-twice-about-colonizing-space-7525/] BC</w:t>
      </w:r>
    </w:p>
    <w:p w14:paraId="18EE1278" w14:textId="77777777" w:rsidR="00B77CC8" w:rsidRPr="005736A0" w:rsidRDefault="00B77CC8" w:rsidP="00B77CC8">
      <w:pPr>
        <w:rPr>
          <w:rStyle w:val="StyleUnderline"/>
        </w:rPr>
      </w:pPr>
      <w:r>
        <w:t xml:space="preserve">To be sure, </w:t>
      </w:r>
      <w:r w:rsidRPr="00CC267B">
        <w:rPr>
          <w:rStyle w:val="StyleUnderline"/>
          <w:highlight w:val="green"/>
        </w:rPr>
        <w:t>humanity will eventually need to escape</w:t>
      </w:r>
      <w:r w:rsidRPr="005736A0">
        <w:rPr>
          <w:rStyle w:val="StyleUnderline"/>
        </w:rPr>
        <w:t xml:space="preserve"> Earth to survive, since the sun will make the planet uninhabitable </w:t>
      </w:r>
      <w:r w:rsidRPr="00CC267B">
        <w:rPr>
          <w:rStyle w:val="StyleUnderline"/>
          <w:highlight w:val="green"/>
        </w:rPr>
        <w:t xml:space="preserve">in about </w:t>
      </w:r>
      <w:r w:rsidRPr="00CC267B">
        <w:rPr>
          <w:rStyle w:val="Emphasis"/>
          <w:highlight w:val="green"/>
        </w:rPr>
        <w:t>1 billion years</w:t>
      </w:r>
      <w:r w:rsidRPr="00CC267B">
        <w:rPr>
          <w:highlight w:val="green"/>
        </w:rPr>
        <w:t xml:space="preserve">. </w:t>
      </w:r>
      <w:r w:rsidRPr="00CC267B">
        <w:rPr>
          <w:rStyle w:val="StyleUnderline"/>
          <w:highlight w:val="green"/>
        </w:rPr>
        <w:t>But for</w:t>
      </w:r>
      <w:r w:rsidRPr="005736A0">
        <w:rPr>
          <w:rStyle w:val="StyleUnderline"/>
        </w:rPr>
        <w:t xml:space="preserve"> many “</w:t>
      </w:r>
      <w:r w:rsidRPr="00CC267B">
        <w:rPr>
          <w:rStyle w:val="Emphasis"/>
          <w:highlight w:val="green"/>
        </w:rPr>
        <w:t>space expansionists</w:t>
      </w:r>
      <w:r w:rsidRPr="00CC267B">
        <w:rPr>
          <w:rStyle w:val="StyleUnderline"/>
          <w:highlight w:val="green"/>
        </w:rPr>
        <w:t>,” escaping Earth is</w:t>
      </w:r>
      <w:r w:rsidRPr="005736A0">
        <w:rPr>
          <w:rStyle w:val="StyleUnderline"/>
        </w:rPr>
        <w:t xml:space="preserve"> about </w:t>
      </w:r>
      <w:r w:rsidRPr="00CC267B">
        <w:rPr>
          <w:rStyle w:val="Emphasis"/>
          <w:highlight w:val="green"/>
        </w:rPr>
        <w:t>much more</w:t>
      </w:r>
      <w:r w:rsidRPr="005736A0">
        <w:rPr>
          <w:rStyle w:val="Emphasis"/>
        </w:rPr>
        <w:t xml:space="preserve"> than dodging the bullet of extinction</w:t>
      </w:r>
      <w:r w:rsidRPr="005736A0">
        <w:rPr>
          <w:rStyle w:val="StyleUnderline"/>
        </w:rPr>
        <w:t xml:space="preserve">: </w:t>
      </w:r>
      <w:r w:rsidRPr="00CC267B">
        <w:rPr>
          <w:rStyle w:val="StyleUnderline"/>
          <w:highlight w:val="green"/>
        </w:rPr>
        <w:t>it’s about</w:t>
      </w:r>
      <w:r w:rsidRPr="005736A0">
        <w:rPr>
          <w:rStyle w:val="StyleUnderline"/>
        </w:rPr>
        <w:t xml:space="preserve"> realizing astronomical amounts of </w:t>
      </w:r>
      <w:r w:rsidRPr="00CC267B">
        <w:rPr>
          <w:rStyle w:val="StyleUnderline"/>
          <w:highlight w:val="green"/>
        </w:rPr>
        <w:t>value by</w:t>
      </w:r>
      <w:r w:rsidRPr="005736A0">
        <w:rPr>
          <w:rStyle w:val="StyleUnderline"/>
        </w:rPr>
        <w:t xml:space="preserve"> </w:t>
      </w:r>
      <w:r w:rsidRPr="00CC267B">
        <w:rPr>
          <w:rStyle w:val="StyleUnderline"/>
          <w:highlight w:val="green"/>
        </w:rPr>
        <w:t>exploiting</w:t>
      </w:r>
      <w:r w:rsidRPr="005736A0">
        <w:rPr>
          <w:rStyle w:val="StyleUnderline"/>
        </w:rPr>
        <w:t xml:space="preserve"> the universe’s vast </w:t>
      </w:r>
      <w:r w:rsidRPr="00CC267B">
        <w:rPr>
          <w:rStyle w:val="StyleUnderline"/>
          <w:highlight w:val="green"/>
        </w:rPr>
        <w:t>resources</w:t>
      </w:r>
      <w:r w:rsidRPr="005736A0">
        <w:rPr>
          <w:rStyle w:val="StyleUnderline"/>
        </w:rPr>
        <w:t xml:space="preserve"> to create something resembling utopia.</w:t>
      </w:r>
      <w:r>
        <w:t xml:space="preserve"> For example, the astrobiologist Milan </w:t>
      </w:r>
      <w:proofErr w:type="spellStart"/>
      <w:r>
        <w:t>Cirkovic</w:t>
      </w:r>
      <w:proofErr w:type="spellEnd"/>
      <w:r>
        <w:t xml:space="preserve"> calculates that some </w:t>
      </w:r>
      <w:r w:rsidRPr="005736A0">
        <w:rPr>
          <w:rStyle w:val="StyleUnderline"/>
        </w:rPr>
        <w:t>1046 people per century could come into existence if we were to colonize our Local Supercluster, Virgo. This leads Nick Bostrom to argue that failing to colonize space would be tragic because it would mean that these potential “worthwhile lives” would never exist, and this would be morally bad.</w:t>
      </w:r>
    </w:p>
    <w:p w14:paraId="00474942" w14:textId="77777777" w:rsidR="00B77CC8" w:rsidRPr="005736A0" w:rsidRDefault="00B77CC8" w:rsidP="00B77CC8">
      <w:pPr>
        <w:rPr>
          <w:rStyle w:val="Emphasis"/>
        </w:rPr>
      </w:pPr>
      <w:r w:rsidRPr="00CC267B">
        <w:rPr>
          <w:rStyle w:val="Emphasis"/>
          <w:highlight w:val="green"/>
        </w:rPr>
        <w:t>But would</w:t>
      </w:r>
      <w:r w:rsidRPr="005736A0">
        <w:rPr>
          <w:rStyle w:val="Emphasis"/>
        </w:rPr>
        <w:t xml:space="preserve"> these trillions of lives actually be worthwhile? Or would </w:t>
      </w:r>
      <w:r w:rsidRPr="00CC267B">
        <w:rPr>
          <w:rStyle w:val="Emphasis"/>
          <w:highlight w:val="green"/>
        </w:rPr>
        <w:t>colonization of space lead to</w:t>
      </w:r>
      <w:r w:rsidRPr="005736A0">
        <w:rPr>
          <w:rStyle w:val="Emphasis"/>
        </w:rPr>
        <w:t xml:space="preserve"> a </w:t>
      </w:r>
      <w:r w:rsidRPr="00CC267B">
        <w:rPr>
          <w:rStyle w:val="Emphasis"/>
          <w:highlight w:val="green"/>
        </w:rPr>
        <w:t>dystopia</w:t>
      </w:r>
      <w:r w:rsidRPr="005736A0">
        <w:rPr>
          <w:rStyle w:val="Emphasis"/>
        </w:rPr>
        <w:t>?</w:t>
      </w:r>
    </w:p>
    <w:p w14:paraId="49D21D47" w14:textId="77777777" w:rsidR="00B77CC8" w:rsidRDefault="00B77CC8" w:rsidP="00B77CC8">
      <w:r>
        <w:lastRenderedPageBreak/>
        <w:t xml:space="preserve">In a recent article in Futures, which was inspired by political scientist Daniel </w:t>
      </w:r>
      <w:proofErr w:type="spellStart"/>
      <w:r>
        <w:t>Deudney’s</w:t>
      </w:r>
      <w:proofErr w:type="spellEnd"/>
      <w:r>
        <w:t xml:space="preserve"> forthcoming book Dark Skies, I decided to take a closer look at this question. </w:t>
      </w:r>
      <w:r w:rsidRPr="00CC267B">
        <w:rPr>
          <w:rStyle w:val="Emphasis"/>
          <w:highlight w:val="green"/>
        </w:rPr>
        <w:t>My conclusion is that in a colonized</w:t>
      </w:r>
      <w:r w:rsidRPr="005736A0">
        <w:rPr>
          <w:rStyle w:val="Emphasis"/>
        </w:rPr>
        <w:t xml:space="preserve"> </w:t>
      </w:r>
      <w:r w:rsidRPr="00CC267B">
        <w:rPr>
          <w:rStyle w:val="Emphasis"/>
          <w:highlight w:val="green"/>
        </w:rPr>
        <w:t>universe the probability of</w:t>
      </w:r>
      <w:r w:rsidRPr="005736A0">
        <w:rPr>
          <w:rStyle w:val="Emphasis"/>
        </w:rPr>
        <w:t xml:space="preserve"> the </w:t>
      </w:r>
      <w:r w:rsidRPr="00CC267B">
        <w:rPr>
          <w:rStyle w:val="Emphasis"/>
          <w:highlight w:val="green"/>
        </w:rPr>
        <w:t>annihilation</w:t>
      </w:r>
      <w:r w:rsidRPr="005736A0">
        <w:rPr>
          <w:rStyle w:val="Emphasis"/>
        </w:rPr>
        <w:t xml:space="preserve"> of the human race </w:t>
      </w:r>
      <w:r w:rsidRPr="00CC267B">
        <w:rPr>
          <w:rStyle w:val="Emphasis"/>
          <w:highlight w:val="green"/>
        </w:rPr>
        <w:t>could actually rise</w:t>
      </w:r>
      <w:r w:rsidRPr="005736A0">
        <w:rPr>
          <w:rStyle w:val="Emphasis"/>
        </w:rPr>
        <w:t xml:space="preserve"> rather than fall.</w:t>
      </w:r>
    </w:p>
    <w:p w14:paraId="1CB9FE65" w14:textId="77777777" w:rsidR="00B77CC8" w:rsidRDefault="00B77CC8" w:rsidP="00B77CC8">
      <w:r w:rsidRPr="005736A0">
        <w:rPr>
          <w:rStyle w:val="StyleUnderline"/>
        </w:rPr>
        <w:t>The argument is based on ideas from evolutionary biology and international relations theory, and it assumes that there aren’t any other technologically advanced lifeforms capable of colonizing the universe</w:t>
      </w:r>
      <w:r>
        <w:t xml:space="preserve"> (as a recent study suggests is the case).</w:t>
      </w:r>
    </w:p>
    <w:p w14:paraId="26612323" w14:textId="77777777" w:rsidR="00B77CC8" w:rsidRPr="005736A0" w:rsidRDefault="00B77CC8" w:rsidP="00B77CC8">
      <w:pPr>
        <w:rPr>
          <w:rStyle w:val="StyleUnderline"/>
        </w:rPr>
      </w:pPr>
      <w:r w:rsidRPr="00CC267B">
        <w:rPr>
          <w:rStyle w:val="StyleUnderline"/>
          <w:highlight w:val="green"/>
        </w:rPr>
        <w:t xml:space="preserve">Consider </w:t>
      </w:r>
      <w:r w:rsidRPr="00CC267B">
        <w:rPr>
          <w:rStyle w:val="StyleUnderline"/>
        </w:rPr>
        <w:t xml:space="preserve">what is likely to happen </w:t>
      </w:r>
      <w:r w:rsidRPr="00CC267B">
        <w:rPr>
          <w:rStyle w:val="StyleUnderline"/>
          <w:highlight w:val="green"/>
        </w:rPr>
        <w:t>as humanity hops from Earth to Mars, and from Mars to</w:t>
      </w:r>
      <w:r w:rsidRPr="005736A0">
        <w:rPr>
          <w:rStyle w:val="StyleUnderline"/>
        </w:rPr>
        <w:t xml:space="preserve"> relatively </w:t>
      </w:r>
      <w:r w:rsidRPr="00CC267B">
        <w:rPr>
          <w:rStyle w:val="StyleUnderline"/>
          <w:highlight w:val="green"/>
        </w:rPr>
        <w:t>nearby</w:t>
      </w:r>
      <w:r w:rsidRPr="005736A0">
        <w:rPr>
          <w:rStyle w:val="StyleUnderline"/>
        </w:rPr>
        <w:t xml:space="preserve">, potentially habitable </w:t>
      </w:r>
      <w:r w:rsidRPr="00CC267B">
        <w:rPr>
          <w:rStyle w:val="StyleUnderline"/>
          <w:highlight w:val="green"/>
        </w:rPr>
        <w:t>exoplanets</w:t>
      </w:r>
      <w:r w:rsidRPr="005736A0">
        <w:rPr>
          <w:rStyle w:val="StyleUnderline"/>
        </w:rPr>
        <w:t xml:space="preserve"> like </w:t>
      </w:r>
      <w:r w:rsidRPr="005736A0">
        <w:rPr>
          <w:rStyle w:val="Emphasis"/>
        </w:rPr>
        <w:t xml:space="preserve">Epsilon </w:t>
      </w:r>
      <w:proofErr w:type="spellStart"/>
      <w:r w:rsidRPr="005736A0">
        <w:rPr>
          <w:rStyle w:val="Emphasis"/>
        </w:rPr>
        <w:t>Eridani</w:t>
      </w:r>
      <w:proofErr w:type="spellEnd"/>
      <w:r w:rsidRPr="005736A0">
        <w:rPr>
          <w:rStyle w:val="Emphasis"/>
        </w:rPr>
        <w:t xml:space="preserve"> b</w:t>
      </w:r>
      <w:r w:rsidRPr="005736A0">
        <w:rPr>
          <w:rStyle w:val="StyleUnderline"/>
        </w:rPr>
        <w:t xml:space="preserve">, </w:t>
      </w:r>
      <w:r w:rsidRPr="005736A0">
        <w:rPr>
          <w:rStyle w:val="Emphasis"/>
        </w:rPr>
        <w:t>Gliese 674 b</w:t>
      </w:r>
      <w:r w:rsidRPr="005736A0">
        <w:rPr>
          <w:rStyle w:val="StyleUnderline"/>
        </w:rPr>
        <w:t xml:space="preserve">, and </w:t>
      </w:r>
      <w:r w:rsidRPr="005736A0">
        <w:rPr>
          <w:rStyle w:val="Emphasis"/>
        </w:rPr>
        <w:t>Gliese 581 d</w:t>
      </w:r>
      <w:r w:rsidRPr="005736A0">
        <w:rPr>
          <w:rStyle w:val="StyleUnderline"/>
        </w:rPr>
        <w:t>.</w:t>
      </w:r>
      <w:r>
        <w:t xml:space="preserve"> </w:t>
      </w:r>
      <w:r w:rsidRPr="00CC267B">
        <w:rPr>
          <w:rStyle w:val="StyleUnderline"/>
          <w:highlight w:val="green"/>
        </w:rPr>
        <w:t>Each</w:t>
      </w:r>
      <w:r w:rsidRPr="005736A0">
        <w:rPr>
          <w:rStyle w:val="StyleUnderline"/>
        </w:rPr>
        <w:t xml:space="preserve"> of these planets </w:t>
      </w:r>
      <w:r w:rsidRPr="00CC267B">
        <w:rPr>
          <w:rStyle w:val="StyleUnderline"/>
          <w:highlight w:val="green"/>
        </w:rPr>
        <w:t>has its own unique environments that will drive</w:t>
      </w:r>
      <w:r w:rsidRPr="005736A0">
        <w:rPr>
          <w:rStyle w:val="StyleUnderline"/>
        </w:rPr>
        <w:t xml:space="preserve"> Darwinian </w:t>
      </w:r>
      <w:r w:rsidRPr="00CC267B">
        <w:rPr>
          <w:rStyle w:val="StyleUnderline"/>
          <w:highlight w:val="green"/>
        </w:rPr>
        <w:t>evolution</w:t>
      </w:r>
      <w:r w:rsidRPr="00CC267B">
        <w:rPr>
          <w:highlight w:val="green"/>
        </w:rPr>
        <w:t xml:space="preserve">, </w:t>
      </w:r>
      <w:r w:rsidRPr="00CC267B">
        <w:rPr>
          <w:rStyle w:val="Emphasis"/>
          <w:highlight w:val="green"/>
        </w:rPr>
        <w:t>resulting in</w:t>
      </w:r>
      <w:r w:rsidRPr="005736A0">
        <w:rPr>
          <w:rStyle w:val="Emphasis"/>
        </w:rPr>
        <w:t xml:space="preserve"> the emergence of </w:t>
      </w:r>
      <w:r w:rsidRPr="00CC267B">
        <w:rPr>
          <w:rStyle w:val="Emphasis"/>
          <w:highlight w:val="green"/>
        </w:rPr>
        <w:t>novel species</w:t>
      </w:r>
      <w:r w:rsidRPr="005736A0">
        <w:rPr>
          <w:rStyle w:val="Emphasis"/>
        </w:rPr>
        <w:t xml:space="preserve"> over time</w:t>
      </w:r>
      <w:r>
        <w:t xml:space="preserve">, </w:t>
      </w:r>
      <w:r w:rsidRPr="005736A0">
        <w:rPr>
          <w:rStyle w:val="StyleUnderline"/>
        </w:rPr>
        <w:t>just as species that migrate to a new island will evolve different traits than their parent species. The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w:t>
      </w:r>
    </w:p>
    <w:p w14:paraId="778DC343" w14:textId="77777777" w:rsidR="00B77CC8" w:rsidRPr="005736A0" w:rsidRDefault="00B77CC8" w:rsidP="00B77CC8">
      <w:pPr>
        <w:rPr>
          <w:rStyle w:val="StyleUnderline"/>
        </w:rPr>
      </w:pPr>
      <w:r w:rsidRPr="005736A0">
        <w:rPr>
          <w:rStyle w:val="Emphasis"/>
        </w:rPr>
        <w:t xml:space="preserve">But </w:t>
      </w:r>
      <w:r w:rsidRPr="00CC267B">
        <w:rPr>
          <w:rStyle w:val="Emphasis"/>
          <w:highlight w:val="green"/>
        </w:rPr>
        <w:t>the process of “</w:t>
      </w:r>
      <w:proofErr w:type="spellStart"/>
      <w:r w:rsidRPr="00CC267B">
        <w:rPr>
          <w:rStyle w:val="Emphasis"/>
          <w:highlight w:val="green"/>
        </w:rPr>
        <w:t>cyborgization</w:t>
      </w:r>
      <w:proofErr w:type="spellEnd"/>
      <w:r w:rsidRPr="005736A0">
        <w:rPr>
          <w:rStyle w:val="Emphasis"/>
        </w:rPr>
        <w:t>”—that is, of using technology to modify and enhance our bodies and brains</w:t>
      </w:r>
      <w:r>
        <w:t>—</w:t>
      </w:r>
      <w:r w:rsidRPr="00CC267B">
        <w:rPr>
          <w:highlight w:val="green"/>
        </w:rPr>
        <w:t>i</w:t>
      </w:r>
      <w:r w:rsidRPr="00CC267B">
        <w:rPr>
          <w:rStyle w:val="Emphasis"/>
          <w:highlight w:val="green"/>
        </w:rPr>
        <w:t>s much more likely</w:t>
      </w:r>
      <w:r w:rsidRPr="005736A0">
        <w:rPr>
          <w:rStyle w:val="Emphasis"/>
        </w:rPr>
        <w:t xml:space="preserve"> to influence the evolutionary trajectories of future populations living on exoplanets or in spacecraft.</w:t>
      </w:r>
      <w:r>
        <w:t xml:space="preserve"> </w:t>
      </w:r>
      <w:r w:rsidRPr="00CC267B">
        <w:rPr>
          <w:rStyle w:val="StyleUnderline"/>
          <w:highlight w:val="green"/>
        </w:rPr>
        <w:t>The result could be beings with completely novel cognitive architectures</w:t>
      </w:r>
      <w:r w:rsidRPr="005736A0">
        <w:rPr>
          <w:rStyle w:val="StyleUnderline"/>
        </w:rPr>
        <w:t xml:space="preserve"> (or mental abilities), emotional repertoires, physical capabilities, lifespans, and so on.</w:t>
      </w:r>
    </w:p>
    <w:p w14:paraId="1488E178" w14:textId="77777777" w:rsidR="00B77CC8" w:rsidRPr="005736A0" w:rsidRDefault="00B77CC8" w:rsidP="00B77CC8">
      <w:pPr>
        <w:rPr>
          <w:rStyle w:val="Emphasis"/>
        </w:rPr>
      </w:pPr>
      <w:r>
        <w:t xml:space="preserve">In other words, </w:t>
      </w:r>
      <w:r w:rsidRPr="00CC267B">
        <w:rPr>
          <w:rStyle w:val="Emphasis"/>
          <w:highlight w:val="green"/>
        </w:rPr>
        <w:t xml:space="preserve">natural selection and </w:t>
      </w:r>
      <w:proofErr w:type="spellStart"/>
      <w:r w:rsidRPr="00CC267B">
        <w:rPr>
          <w:rStyle w:val="Emphasis"/>
          <w:highlight w:val="green"/>
        </w:rPr>
        <w:t>cyborgization</w:t>
      </w:r>
      <w:proofErr w:type="spellEnd"/>
      <w:r w:rsidRPr="005736A0">
        <w:rPr>
          <w:rStyle w:val="Emphasis"/>
        </w:rPr>
        <w:t xml:space="preserve"> as humanity spreads throughout the cosmos will </w:t>
      </w:r>
      <w:r w:rsidRPr="00CC267B">
        <w:rPr>
          <w:rStyle w:val="Emphasis"/>
          <w:highlight w:val="green"/>
        </w:rPr>
        <w:t>result in species diversification</w:t>
      </w:r>
      <w:r w:rsidRPr="005736A0">
        <w:rPr>
          <w:rStyle w:val="Emphasis"/>
        </w:rPr>
        <w:t>.</w:t>
      </w:r>
      <w:r>
        <w:t xml:space="preserve"> At the same time, </w:t>
      </w:r>
      <w:r w:rsidRPr="005736A0">
        <w:rPr>
          <w:rStyle w:val="StyleUnderline"/>
        </w:rPr>
        <w:t>expanding across space will also result in ideological diversification</w:t>
      </w:r>
      <w:r>
        <w:t xml:space="preserve">. </w:t>
      </w:r>
      <w:r w:rsidRPr="005736A0">
        <w:rPr>
          <w:rStyle w:val="Emphasis"/>
        </w:rPr>
        <w:t xml:space="preserve">Space-hopping </w:t>
      </w:r>
      <w:r w:rsidRPr="00CC267B">
        <w:rPr>
          <w:rStyle w:val="Emphasis"/>
          <w:highlight w:val="green"/>
        </w:rPr>
        <w:t>populations will create their own cultures, languages, governments,</w:t>
      </w:r>
      <w:r w:rsidRPr="005736A0">
        <w:rPr>
          <w:rStyle w:val="Emphasis"/>
        </w:rPr>
        <w:t xml:space="preserve"> political </w:t>
      </w:r>
      <w:r w:rsidRPr="00CC267B">
        <w:rPr>
          <w:rStyle w:val="Emphasis"/>
          <w:highlight w:val="green"/>
        </w:rPr>
        <w:t>institutions</w:t>
      </w:r>
      <w:r w:rsidRPr="005736A0">
        <w:rPr>
          <w:rStyle w:val="Emphasis"/>
        </w:rPr>
        <w:t xml:space="preserve">, </w:t>
      </w:r>
      <w:r w:rsidRPr="00CC267B">
        <w:rPr>
          <w:rStyle w:val="Emphasis"/>
          <w:highlight w:val="green"/>
        </w:rPr>
        <w:t xml:space="preserve">religions, technologies, </w:t>
      </w:r>
      <w:r w:rsidRPr="00CC267B">
        <w:rPr>
          <w:rStyle w:val="Emphasis"/>
        </w:rPr>
        <w:t>rituals, norms,</w:t>
      </w:r>
      <w:r w:rsidRPr="005736A0">
        <w:rPr>
          <w:rStyle w:val="Emphasis"/>
        </w:rPr>
        <w:t xml:space="preserve"> worldviews, </w:t>
      </w:r>
      <w:r w:rsidRPr="00CC267B">
        <w:rPr>
          <w:rStyle w:val="Emphasis"/>
          <w:highlight w:val="green"/>
        </w:rPr>
        <w:t>and so on</w:t>
      </w:r>
      <w:r>
        <w:t xml:space="preserve">. As a result, </w:t>
      </w:r>
      <w:r w:rsidRPr="00CC267B">
        <w:rPr>
          <w:rStyle w:val="StyleUnderline"/>
          <w:highlight w:val="green"/>
        </w:rPr>
        <w:t>different species will find it</w:t>
      </w:r>
      <w:r w:rsidRPr="005736A0">
        <w:rPr>
          <w:rStyle w:val="StyleUnderline"/>
        </w:rPr>
        <w:t xml:space="preserve"> increasingly </w:t>
      </w:r>
      <w:r w:rsidRPr="00CC267B">
        <w:rPr>
          <w:rStyle w:val="StyleUnderline"/>
          <w:highlight w:val="green"/>
        </w:rPr>
        <w:t>difficult</w:t>
      </w:r>
      <w:r w:rsidRPr="005736A0">
        <w:rPr>
          <w:rStyle w:val="StyleUnderline"/>
        </w:rPr>
        <w:t xml:space="preserve"> over time </w:t>
      </w:r>
      <w:r w:rsidRPr="00CC267B">
        <w:rPr>
          <w:rStyle w:val="StyleUnderline"/>
          <w:highlight w:val="green"/>
        </w:rPr>
        <w:t>to understand</w:t>
      </w:r>
      <w:r w:rsidRPr="005736A0">
        <w:rPr>
          <w:rStyle w:val="StyleUnderline"/>
        </w:rPr>
        <w:t xml:space="preserve"> each other’s </w:t>
      </w:r>
      <w:r w:rsidRPr="00CC267B">
        <w:rPr>
          <w:rStyle w:val="StyleUnderline"/>
          <w:highlight w:val="green"/>
        </w:rPr>
        <w:t>motivations, intentions</w:t>
      </w:r>
      <w:r w:rsidRPr="005736A0">
        <w:rPr>
          <w:rStyle w:val="StyleUnderline"/>
        </w:rPr>
        <w:t xml:space="preserve">, behaviors, </w:t>
      </w:r>
      <w:r w:rsidRPr="00CC267B">
        <w:rPr>
          <w:rStyle w:val="StyleUnderline"/>
          <w:highlight w:val="green"/>
        </w:rPr>
        <w:t>decisions, and so on. It could</w:t>
      </w:r>
      <w:r w:rsidRPr="005736A0">
        <w:rPr>
          <w:rStyle w:val="StyleUnderline"/>
        </w:rPr>
        <w:t xml:space="preserve"> even </w:t>
      </w:r>
      <w:r w:rsidRPr="00CC267B">
        <w:rPr>
          <w:rStyle w:val="StyleUnderline"/>
          <w:highlight w:val="green"/>
        </w:rPr>
        <w:t xml:space="preserve">make </w:t>
      </w:r>
      <w:r w:rsidRPr="00CC267B">
        <w:rPr>
          <w:rStyle w:val="Emphasis"/>
          <w:highlight w:val="green"/>
        </w:rPr>
        <w:t>communication</w:t>
      </w:r>
      <w:r w:rsidRPr="005736A0">
        <w:rPr>
          <w:rStyle w:val="Emphasis"/>
        </w:rPr>
        <w:t xml:space="preserve"> between species with alien languages almost </w:t>
      </w:r>
      <w:r w:rsidRPr="00CC267B">
        <w:rPr>
          <w:rStyle w:val="Emphasis"/>
          <w:highlight w:val="green"/>
        </w:rPr>
        <w:t>impossible</w:t>
      </w:r>
      <w:r>
        <w:t xml:space="preserve">. Furthermore, </w:t>
      </w:r>
      <w:r w:rsidRPr="005736A0">
        <w:rPr>
          <w:rStyle w:val="StyleUnderline"/>
        </w:rPr>
        <w:t xml:space="preserve">some </w:t>
      </w:r>
      <w:r w:rsidRPr="00CC267B">
        <w:rPr>
          <w:rStyle w:val="StyleUnderline"/>
        </w:rPr>
        <w:t>species might begin to wonder</w:t>
      </w:r>
      <w:r w:rsidRPr="005736A0">
        <w:rPr>
          <w:rStyle w:val="StyleUnderline"/>
        </w:rPr>
        <w:t xml:space="preserve"> whether the proverbial “Other” is conscious.</w:t>
      </w:r>
      <w:r>
        <w:t xml:space="preserve"> </w:t>
      </w:r>
      <w:proofErr w:type="gramStart"/>
      <w:r>
        <w:t>This matters</w:t>
      </w:r>
      <w:proofErr w:type="gramEnd"/>
      <w:r>
        <w:t xml:space="preserve"> because </w:t>
      </w:r>
      <w:r w:rsidRPr="005736A0">
        <w:rPr>
          <w:rStyle w:val="Emphasis"/>
        </w:rPr>
        <w:t xml:space="preserve">if a species Y cannot consciously experience pain, then another species X might not feel morally obligated to care about Y. </w:t>
      </w:r>
      <w:r>
        <w:t xml:space="preserve">After all, </w:t>
      </w:r>
      <w:r w:rsidRPr="005736A0">
        <w:rPr>
          <w:rStyle w:val="StyleUnderline"/>
        </w:rPr>
        <w:t>we don’t worry about kicking stones down the street because we don’t believe that rocks can feel pain</w:t>
      </w:r>
      <w:r>
        <w:t xml:space="preserve">. Thus, as I write in the paper, phylogenetic and </w:t>
      </w:r>
      <w:r w:rsidRPr="00CC267B">
        <w:rPr>
          <w:rStyle w:val="Emphasis"/>
          <w:highlight w:val="green"/>
        </w:rPr>
        <w:t>ideological diversification will engender a situation in which</w:t>
      </w:r>
      <w:r w:rsidRPr="005736A0">
        <w:rPr>
          <w:rStyle w:val="Emphasis"/>
        </w:rPr>
        <w:t xml:space="preserve"> many </w:t>
      </w:r>
      <w:r w:rsidRPr="00CC267B">
        <w:rPr>
          <w:rStyle w:val="Emphasis"/>
          <w:highlight w:val="green"/>
        </w:rPr>
        <w:t>species will be</w:t>
      </w:r>
      <w:r w:rsidRPr="005736A0">
        <w:rPr>
          <w:rStyle w:val="Emphasis"/>
        </w:rPr>
        <w:t xml:space="preserve"> “not merely aliens to each other but, more significantly, </w:t>
      </w:r>
      <w:r w:rsidRPr="00CC267B">
        <w:rPr>
          <w:rStyle w:val="Emphasis"/>
          <w:highlight w:val="green"/>
        </w:rPr>
        <w:t>alienated from each other</w:t>
      </w:r>
      <w:r w:rsidRPr="005736A0">
        <w:rPr>
          <w:rStyle w:val="Emphasis"/>
        </w:rPr>
        <w:t>.”</w:t>
      </w:r>
    </w:p>
    <w:p w14:paraId="623E8372" w14:textId="77777777" w:rsidR="00B77CC8" w:rsidRPr="005736A0" w:rsidRDefault="00B77CC8" w:rsidP="00B77CC8">
      <w:pPr>
        <w:rPr>
          <w:rStyle w:val="Emphasis"/>
        </w:rPr>
      </w:pPr>
      <w:r>
        <w:t xml:space="preserve">But this yields some problems. First, </w:t>
      </w:r>
      <w:r w:rsidRPr="00CC267B">
        <w:rPr>
          <w:rStyle w:val="Emphasis"/>
          <w:highlight w:val="green"/>
        </w:rPr>
        <w:t>extreme differences</w:t>
      </w:r>
      <w:r w:rsidRPr="005736A0">
        <w:rPr>
          <w:rStyle w:val="Emphasis"/>
        </w:rPr>
        <w:t xml:space="preserve"> like those just listed </w:t>
      </w:r>
      <w:r w:rsidRPr="00CC267B">
        <w:rPr>
          <w:rStyle w:val="Emphasis"/>
          <w:highlight w:val="green"/>
        </w:rPr>
        <w:t>will undercut trust</w:t>
      </w:r>
      <w:r w:rsidRPr="005736A0">
        <w:rPr>
          <w:rStyle w:val="Emphasis"/>
        </w:rPr>
        <w:t xml:space="preserve"> between species. If you don’t trust that your neighbor isn’t going to steal from, harm, or kill you, then </w:t>
      </w:r>
      <w:r w:rsidRPr="00CC267B">
        <w:rPr>
          <w:rStyle w:val="Emphasis"/>
          <w:highlight w:val="green"/>
        </w:rPr>
        <w:t>you’re going to be suspicious</w:t>
      </w:r>
      <w:r w:rsidRPr="005736A0">
        <w:rPr>
          <w:rStyle w:val="Emphasis"/>
        </w:rPr>
        <w:t xml:space="preserve"> of your neighbor</w:t>
      </w:r>
      <w:r>
        <w:t>. And</w:t>
      </w:r>
      <w:r w:rsidRPr="005736A0">
        <w:rPr>
          <w:rStyle w:val="StyleUnderline"/>
        </w:rPr>
        <w:t xml:space="preserve"> if you’re suspicious of your neighbor, </w:t>
      </w:r>
      <w:r w:rsidRPr="00CC267B">
        <w:rPr>
          <w:rStyle w:val="StyleUnderline"/>
          <w:highlight w:val="green"/>
        </w:rPr>
        <w:t xml:space="preserve">you might want an </w:t>
      </w:r>
      <w:r w:rsidRPr="00CC267B">
        <w:rPr>
          <w:rStyle w:val="Emphasis"/>
          <w:highlight w:val="green"/>
        </w:rPr>
        <w:t>effective</w:t>
      </w:r>
      <w:r w:rsidRPr="005736A0">
        <w:rPr>
          <w:rStyle w:val="Emphasis"/>
        </w:rPr>
        <w:t xml:space="preserve"> </w:t>
      </w:r>
      <w:r w:rsidRPr="00CC267B">
        <w:rPr>
          <w:rStyle w:val="Emphasis"/>
          <w:highlight w:val="green"/>
        </w:rPr>
        <w:t>defense strategy</w:t>
      </w:r>
      <w:r w:rsidRPr="005736A0">
        <w:rPr>
          <w:rStyle w:val="Emphasis"/>
        </w:rPr>
        <w:t xml:space="preserve"> to stop an attack</w:t>
      </w:r>
      <w:r w:rsidRPr="005736A0">
        <w:rPr>
          <w:rStyle w:val="StyleUnderline"/>
        </w:rPr>
        <w:t xml:space="preserve">—just in case one </w:t>
      </w:r>
      <w:proofErr w:type="gramStart"/>
      <w:r w:rsidRPr="005736A0">
        <w:rPr>
          <w:rStyle w:val="StyleUnderline"/>
        </w:rPr>
        <w:lastRenderedPageBreak/>
        <w:t>were</w:t>
      </w:r>
      <w:proofErr w:type="gramEnd"/>
      <w:r w:rsidRPr="005736A0">
        <w:rPr>
          <w:rStyle w:val="StyleUnderline"/>
        </w:rPr>
        <w:t xml:space="preserve"> to happen</w:t>
      </w:r>
      <w:r w:rsidRPr="005736A0">
        <w:rPr>
          <w:rStyle w:val="Emphasis"/>
        </w:rPr>
        <w:t xml:space="preserve">. </w:t>
      </w:r>
      <w:r w:rsidRPr="00CC267B">
        <w:rPr>
          <w:rStyle w:val="Emphasis"/>
          <w:highlight w:val="green"/>
        </w:rPr>
        <w:t>But your neighbor might reason the same</w:t>
      </w:r>
      <w:r w:rsidRPr="005736A0">
        <w:rPr>
          <w:rStyle w:val="Emphasis"/>
        </w:rPr>
        <w:t xml:space="preserve"> way</w:t>
      </w:r>
      <w:r>
        <w:t xml:space="preserve">: she’s not entirely sure that you won’t kill her, so she establishes a defense as well. </w:t>
      </w:r>
      <w:r w:rsidRPr="005736A0">
        <w:rPr>
          <w:rStyle w:val="Emphasis"/>
        </w:rPr>
        <w:t xml:space="preserve">The problem is that, </w:t>
      </w:r>
      <w:r w:rsidRPr="00CC267B">
        <w:rPr>
          <w:rStyle w:val="Emphasis"/>
          <w:highlight w:val="green"/>
        </w:rPr>
        <w:t>since you don’t fully trust her, you wonder whether her defense is</w:t>
      </w:r>
      <w:r w:rsidRPr="005736A0">
        <w:rPr>
          <w:rStyle w:val="Emphasis"/>
        </w:rPr>
        <w:t xml:space="preserve"> actually </w:t>
      </w:r>
      <w:r w:rsidRPr="00CC267B">
        <w:rPr>
          <w:rStyle w:val="Emphasis"/>
          <w:highlight w:val="green"/>
        </w:rPr>
        <w:t>part of an attack plan</w:t>
      </w:r>
      <w:r>
        <w:t xml:space="preserve">. </w:t>
      </w:r>
      <w:proofErr w:type="gramStart"/>
      <w:r w:rsidRPr="005736A0">
        <w:rPr>
          <w:rStyle w:val="StyleUnderline"/>
        </w:rPr>
        <w:t>So</w:t>
      </w:r>
      <w:proofErr w:type="gramEnd"/>
      <w:r w:rsidRPr="005736A0">
        <w:rPr>
          <w:rStyle w:val="StyleUnderline"/>
        </w:rPr>
        <w:t xml:space="preserve"> you start carrying a knife around with you, which she interprets as a threat to her, thus leading her to buy a gun, and so on. Within the field of international relations, </w:t>
      </w:r>
      <w:r w:rsidRPr="005736A0">
        <w:rPr>
          <w:rStyle w:val="Emphasis"/>
        </w:rPr>
        <w:t xml:space="preserve">this is called </w:t>
      </w:r>
      <w:r w:rsidRPr="00CC267B">
        <w:rPr>
          <w:rStyle w:val="Emphasis"/>
          <w:highlight w:val="green"/>
        </w:rPr>
        <w:t>the “security dilemma</w:t>
      </w:r>
      <w:r w:rsidRPr="005736A0">
        <w:rPr>
          <w:rStyle w:val="Emphasis"/>
        </w:rPr>
        <w:t xml:space="preserve">,” and it </w:t>
      </w:r>
      <w:r w:rsidRPr="00CC267B">
        <w:rPr>
          <w:rStyle w:val="Emphasis"/>
          <w:highlight w:val="green"/>
        </w:rPr>
        <w:t>results in a spiral of militarization</w:t>
      </w:r>
      <w:r w:rsidRPr="005736A0">
        <w:rPr>
          <w:rStyle w:val="Emphasis"/>
        </w:rPr>
        <w:t xml:space="preserve"> that can significantly increase the probability of conflict, even in cases where all actors have genuinely peaceful intentions.</w:t>
      </w:r>
    </w:p>
    <w:p w14:paraId="134597DD" w14:textId="77777777" w:rsidR="00B77CC8" w:rsidRDefault="00B77CC8" w:rsidP="00B77CC8">
      <w:r>
        <w:t xml:space="preserve">So, </w:t>
      </w:r>
      <w:r w:rsidRPr="005736A0">
        <w:rPr>
          <w:rStyle w:val="StyleUnderline"/>
        </w:rPr>
        <w:t>how can actors extricate themselves from the security dilemma if they can’t fully trust each other</w:t>
      </w:r>
      <w:r>
        <w:t>? On the level of individuals, one solution has involved what Thomas Hobbes’ calls the “Leviathan.”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w:t>
      </w:r>
    </w:p>
    <w:p w14:paraId="6FDFBEE4" w14:textId="77777777" w:rsidR="00B77CC8" w:rsidRPr="005736A0" w:rsidRDefault="00B77CC8" w:rsidP="00B77CC8">
      <w:pPr>
        <w:rPr>
          <w:rStyle w:val="Emphasis"/>
        </w:rPr>
      </w:pPr>
      <w:r w:rsidRPr="005736A0">
        <w:rPr>
          <w:rStyle w:val="StyleUnderline"/>
        </w:rPr>
        <w:t xml:space="preserve">The point is that if </w:t>
      </w:r>
      <w:r w:rsidRPr="00CC267B">
        <w:rPr>
          <w:rStyle w:val="StyleUnderline"/>
          <w:highlight w:val="green"/>
        </w:rPr>
        <w:t>individuals</w:t>
      </w:r>
      <w:r w:rsidRPr="005736A0">
        <w:rPr>
          <w:rStyle w:val="StyleUnderline"/>
        </w:rPr>
        <w:t>—you and I—</w:t>
      </w:r>
      <w:r w:rsidRPr="00CC267B">
        <w:rPr>
          <w:rStyle w:val="StyleUnderline"/>
          <w:highlight w:val="green"/>
        </w:rPr>
        <w:t>can overcome the constant threat of harm</w:t>
      </w:r>
      <w:r w:rsidRPr="005736A0">
        <w:rPr>
          <w:rStyle w:val="StyleUnderline"/>
        </w:rPr>
        <w:t xml:space="preserve"> posed by our neighbors by establishing a governing system, then maybe future species could get together and create some sort of cosmic governing system that could similarly guarantee peace by replacing anarchy with hierarchy.</w:t>
      </w:r>
      <w:r>
        <w:t xml:space="preserve"> Unfortunately, </w:t>
      </w:r>
      <w:r w:rsidRPr="00CC267B">
        <w:rPr>
          <w:rStyle w:val="Emphasis"/>
          <w:highlight w:val="green"/>
        </w:rPr>
        <w:t>this looks unpromising</w:t>
      </w:r>
      <w:r w:rsidRPr="005736A0">
        <w:rPr>
          <w:rStyle w:val="Emphasis"/>
        </w:rPr>
        <w:t xml:space="preserve"> within the “cosmopolitical” realm</w:t>
      </w:r>
      <w:r>
        <w:t>. One reason is that for states to maintain law and order among their citizens, their various appendages—e.g., law enforcement, courts—need to be properly coordinated. If you call the police about a robbery and they don’t show up for three weeks, then what’s the point of living in that society? You’d be just as well off on your own! The question is, then</w:t>
      </w:r>
      <w:r w:rsidRPr="005736A0">
        <w:rPr>
          <w:rStyle w:val="StyleUnderline"/>
        </w:rPr>
        <w:t>, whether the appendages of a cosmic governing system could be sufficiently well-coordinated to respond to conflicts and make top-down decisions about how to respond to particular situations</w:t>
      </w:r>
      <w:r>
        <w:t xml:space="preserve">. To put it differently: </w:t>
      </w:r>
      <w:r w:rsidRPr="00CC267B">
        <w:rPr>
          <w:rStyle w:val="Emphasis"/>
          <w:highlight w:val="green"/>
        </w:rPr>
        <w:t>If conflict were to break out</w:t>
      </w:r>
      <w:r w:rsidRPr="005736A0">
        <w:rPr>
          <w:rStyle w:val="Emphasis"/>
        </w:rPr>
        <w:t xml:space="preserve"> in some region of the universe, </w:t>
      </w:r>
      <w:r w:rsidRPr="00CC267B">
        <w:rPr>
          <w:rStyle w:val="Emphasis"/>
          <w:highlight w:val="green"/>
        </w:rPr>
        <w:t>could the relevant</w:t>
      </w:r>
      <w:r w:rsidRPr="005736A0">
        <w:rPr>
          <w:rStyle w:val="Emphasis"/>
        </w:rPr>
        <w:t xml:space="preserve"> governing </w:t>
      </w:r>
      <w:r w:rsidRPr="00CC267B">
        <w:rPr>
          <w:rStyle w:val="Emphasis"/>
          <w:highlight w:val="green"/>
        </w:rPr>
        <w:t>authorities respond</w:t>
      </w:r>
      <w:r w:rsidRPr="005736A0">
        <w:rPr>
          <w:rStyle w:val="Emphasis"/>
        </w:rPr>
        <w:t xml:space="preserve"> soon enough for it to matter, for it to make a difference?</w:t>
      </w:r>
    </w:p>
    <w:p w14:paraId="75AB2736" w14:textId="77777777" w:rsidR="00B77CC8" w:rsidRPr="005736A0" w:rsidRDefault="00B77CC8" w:rsidP="00B77CC8">
      <w:pPr>
        <w:rPr>
          <w:rStyle w:val="StyleUnderline"/>
        </w:rPr>
      </w:pPr>
      <w:r w:rsidRPr="00CC267B">
        <w:rPr>
          <w:rStyle w:val="Emphasis"/>
          <w:highlight w:val="green"/>
        </w:rPr>
        <w:t>Probably not</w:t>
      </w:r>
      <w:r w:rsidRPr="00CC267B">
        <w:rPr>
          <w:highlight w:val="green"/>
        </w:rPr>
        <w:t xml:space="preserve">, </w:t>
      </w:r>
      <w:r w:rsidRPr="00CC267B">
        <w:rPr>
          <w:rStyle w:val="StyleUnderline"/>
          <w:highlight w:val="green"/>
        </w:rPr>
        <w:t>because of the immense vastness of space</w:t>
      </w:r>
      <w:r>
        <w:t xml:space="preserve">. For example, consider again Epsilon </w:t>
      </w:r>
      <w:proofErr w:type="spellStart"/>
      <w:r>
        <w:t>Eridani</w:t>
      </w:r>
      <w:proofErr w:type="spellEnd"/>
      <w:r>
        <w:t xml:space="preserve"> b, Gliese 674 b, and Gliese 581 d</w:t>
      </w:r>
      <w:r w:rsidRPr="005736A0">
        <w:rPr>
          <w:rStyle w:val="StyleUnderline"/>
        </w:rPr>
        <w:t>. These are, respectively, 10.5, 14.8, and 20.4 light-years from Earth. This means that a signal sent as of this writing, in 2018, wouldn’t reach Gliese 581 d until 2038</w:t>
      </w:r>
      <w:r>
        <w:t xml:space="preserve">. </w:t>
      </w:r>
      <w:r w:rsidRPr="005736A0">
        <w:rPr>
          <w:rStyle w:val="StyleUnderline"/>
        </w:rPr>
        <w:t>A spaceship traveling at one-quarter the cosmic speed limit wouldn’t arrive until 2098, and a message to simply affirm that it had arrived safely wouldn’t return to Earth until 2118</w:t>
      </w:r>
      <w:r>
        <w:t xml:space="preserve">. And Gliese 581 is relatively close as far as exoplanets go. Just consider that he Andromeda Galaxy is some 2.5 million light-years from Earth and the Triangulum Galaxy about 3 million light-years away. </w:t>
      </w:r>
      <w:r w:rsidRPr="005736A0">
        <w:rPr>
          <w:rStyle w:val="StyleUnderline"/>
        </w:rPr>
        <w:t>What’s more, there are some 54 galaxies in our Local Group, which is about 10 million light-years wide, within a universe that stretches some 93 billion light-years across.</w:t>
      </w:r>
    </w:p>
    <w:p w14:paraId="79AC4E3F" w14:textId="0FD51A5D" w:rsidR="00B77CC8" w:rsidRDefault="00B77CC8" w:rsidP="00466752">
      <w:pPr>
        <w:rPr>
          <w:rStyle w:val="Emphasis"/>
        </w:rPr>
      </w:pPr>
      <w:r w:rsidRPr="005736A0">
        <w:rPr>
          <w:rStyle w:val="Emphasis"/>
        </w:rPr>
        <w:t xml:space="preserve">These </w:t>
      </w:r>
      <w:r w:rsidRPr="00CC267B">
        <w:rPr>
          <w:rStyle w:val="Emphasis"/>
          <w:highlight w:val="green"/>
        </w:rPr>
        <w:t>facts make it look hopeless for a governing system to effectively coordinate law enforcement activities</w:t>
      </w:r>
      <w:r w:rsidRPr="005736A0">
        <w:rPr>
          <w:rStyle w:val="Emphasis"/>
        </w:rPr>
        <w:t xml:space="preserve">, judicial decisions, and so on, across cosmic distances. </w:t>
      </w:r>
      <w:r w:rsidRPr="00CC267B">
        <w:rPr>
          <w:rStyle w:val="Emphasis"/>
          <w:highlight w:val="green"/>
        </w:rPr>
        <w:t>The universe is simply too big</w:t>
      </w:r>
    </w:p>
    <w:p w14:paraId="122F0F3A" w14:textId="77777777" w:rsidR="00B77CC8" w:rsidRPr="008273D3" w:rsidRDefault="00B77CC8" w:rsidP="00B77CC8">
      <w:pPr>
        <w:pStyle w:val="Heading4"/>
      </w:pPr>
      <w:r>
        <w:t xml:space="preserve">Debris is </w:t>
      </w:r>
      <w:r>
        <w:rPr>
          <w:u w:val="single"/>
        </w:rPr>
        <w:t>key</w:t>
      </w:r>
      <w:r>
        <w:t xml:space="preserve"> to prevent sustained economic growth</w:t>
      </w:r>
    </w:p>
    <w:p w14:paraId="3267EAE1" w14:textId="77777777" w:rsidR="00B77CC8" w:rsidRPr="008273D3" w:rsidRDefault="00B77CC8" w:rsidP="00B77CC8">
      <w:pPr>
        <w:rPr>
          <w:rStyle w:val="Style13ptBold"/>
        </w:rPr>
      </w:pPr>
      <w:r>
        <w:rPr>
          <w:rStyle w:val="Style13ptBold"/>
        </w:rPr>
        <w:t xml:space="preserve">Tam 15 </w:t>
      </w:r>
      <w:r w:rsidRPr="008273D3">
        <w:rPr>
          <w:rStyle w:val="Style13ptBold"/>
          <w:b w:val="0"/>
          <w:bCs/>
          <w:sz w:val="16"/>
          <w:szCs w:val="16"/>
        </w:rPr>
        <w:t>[(Walter, Director of Business Development at Orbital ATK, PhD from Walden University and BS from the University of Southern California) “</w:t>
      </w:r>
      <w:r w:rsidRPr="008273D3">
        <w:rPr>
          <w:szCs w:val="16"/>
        </w:rPr>
        <w:t>The Space Debris Environment and Satellite Manufacturing,” Walden Dissertations and Doctoral Studies Collection, 10/2015] JL</w:t>
      </w:r>
    </w:p>
    <w:p w14:paraId="57AA862A" w14:textId="77777777" w:rsidR="00B77CC8" w:rsidRPr="008273D3" w:rsidRDefault="00B77CC8" w:rsidP="00B77CC8">
      <w:pPr>
        <w:rPr>
          <w:sz w:val="12"/>
        </w:rPr>
      </w:pPr>
      <w:r w:rsidRPr="00B234D9">
        <w:rPr>
          <w:rStyle w:val="Emphasis"/>
          <w:highlight w:val="green"/>
        </w:rPr>
        <w:lastRenderedPageBreak/>
        <w:t>Space-based systems are</w:t>
      </w:r>
      <w:r w:rsidRPr="00EE56CF">
        <w:rPr>
          <w:sz w:val="12"/>
        </w:rPr>
        <w:t xml:space="preserve"> prevalent in modern society and </w:t>
      </w:r>
      <w:r w:rsidRPr="00B234D9">
        <w:rPr>
          <w:rStyle w:val="Emphasis"/>
          <w:highlight w:val="green"/>
        </w:rPr>
        <w:t>critical to the global economy</w:t>
      </w:r>
      <w:r w:rsidRPr="00EE56CF">
        <w:rPr>
          <w:sz w:val="12"/>
        </w:rPr>
        <w:t>. The capabilities they provide are indispensable to the global community (</w:t>
      </w:r>
      <w:proofErr w:type="spellStart"/>
      <w:r w:rsidRPr="00EE56CF">
        <w:rPr>
          <w:sz w:val="12"/>
        </w:rPr>
        <w:t>Buckerfield</w:t>
      </w:r>
      <w:proofErr w:type="spellEnd"/>
      <w:r w:rsidRPr="00EE56CF">
        <w:rPr>
          <w:sz w:val="12"/>
        </w:rPr>
        <w:t xml:space="preserve"> de la Roche, 2013). </w:t>
      </w:r>
      <w:r w:rsidRPr="00EE56CF">
        <w:rPr>
          <w:rStyle w:val="StyleUnderline"/>
        </w:rPr>
        <w:t>The space debris problem is a global problem (Chen, 2011) with the potential to affect billions of consumers</w:t>
      </w:r>
      <w:r w:rsidRPr="00EE56CF">
        <w:rPr>
          <w:sz w:val="12"/>
        </w:rPr>
        <w:t xml:space="preserve"> subscribing to space services (Meek, 2012). The knowledge base on space debris includes politics, behavior and ethics, space economy, and the space environment. </w:t>
      </w:r>
      <w:r w:rsidRPr="00EE56CF">
        <w:rPr>
          <w:rStyle w:val="StyleUnderline"/>
        </w:rPr>
        <w:t>There is also knowledge on the economic benefits of space use</w:t>
      </w:r>
      <w:r w:rsidRPr="00EE56CF">
        <w:rPr>
          <w:sz w:val="12"/>
        </w:rPr>
        <w:t xml:space="preserve">. However, no researchers have focused on the implications of the space debris problem on satellite manufacturers. The topic addressed was the space debris problem from the perspective of satellite manufacturers and provided business leaders additional information upon which they can make future business decisions. By providing business leaders at satellite manufacturing organizations insights into an SRM for </w:t>
      </w:r>
      <w:r w:rsidRPr="00EE56CF">
        <w:rPr>
          <w:rStyle w:val="StyleUnderline"/>
        </w:rPr>
        <w:t xml:space="preserve">effective </w:t>
      </w:r>
      <w:r w:rsidRPr="00EE56CF">
        <w:rPr>
          <w:rStyle w:val="Emphasis"/>
        </w:rPr>
        <w:t xml:space="preserve">space </w:t>
      </w:r>
      <w:r w:rsidRPr="00B234D9">
        <w:rPr>
          <w:rStyle w:val="Emphasis"/>
          <w:highlight w:val="green"/>
        </w:rPr>
        <w:t>debris</w:t>
      </w:r>
      <w:r w:rsidRPr="00EE56CF">
        <w:rPr>
          <w:rStyle w:val="Emphasis"/>
        </w:rPr>
        <w:t xml:space="preserve"> risk </w:t>
      </w:r>
      <w:r w:rsidRPr="00B234D9">
        <w:rPr>
          <w:rStyle w:val="Emphasis"/>
          <w:highlight w:val="green"/>
        </w:rPr>
        <w:t>mitigation</w:t>
      </w:r>
      <w:r w:rsidRPr="00EE56CF">
        <w:rPr>
          <w:sz w:val="12"/>
        </w:rPr>
        <w:t xml:space="preserve">, business leaders seeking strategic solutions to update their business models might find the research findings helpful. The research findings </w:t>
      </w:r>
      <w:r w:rsidRPr="00B234D9">
        <w:rPr>
          <w:rStyle w:val="StyleUnderline"/>
          <w:highlight w:val="green"/>
        </w:rPr>
        <w:t>could lead to improved business operations that promote</w:t>
      </w:r>
      <w:r w:rsidRPr="00EE56CF">
        <w:rPr>
          <w:rStyle w:val="StyleUnderline"/>
        </w:rPr>
        <w:t xml:space="preserve"> lower operational risk, higher profitability, enhanced competitiveness</w:t>
      </w:r>
      <w:r w:rsidRPr="00EE56CF">
        <w:rPr>
          <w:sz w:val="12"/>
          <w:szCs w:val="12"/>
        </w:rPr>
        <w:t>, and organizational sustainability</w:t>
      </w:r>
      <w:r w:rsidRPr="00EE56CF">
        <w:rPr>
          <w:sz w:val="12"/>
        </w:rPr>
        <w:t xml:space="preserve">. By promoting the long-term sustainability of the space environment, </w:t>
      </w:r>
      <w:r w:rsidRPr="00EE56CF">
        <w:rPr>
          <w:rStyle w:val="StyleUnderline"/>
        </w:rPr>
        <w:t xml:space="preserve">business leaders at satellite manufacturing organizations could </w:t>
      </w:r>
      <w:r w:rsidRPr="00EE56CF">
        <w:rPr>
          <w:rStyle w:val="Emphasis"/>
        </w:rPr>
        <w:t>contribute to</w:t>
      </w:r>
      <w:r w:rsidRPr="00EE56CF">
        <w:rPr>
          <w:sz w:val="12"/>
        </w:rPr>
        <w:t xml:space="preserve"> technology advancement, </w:t>
      </w:r>
      <w:r w:rsidRPr="00B234D9">
        <w:rPr>
          <w:rStyle w:val="Emphasis"/>
          <w:highlight w:val="green"/>
        </w:rPr>
        <w:t>economic development</w:t>
      </w:r>
      <w:r w:rsidRPr="00EE56CF">
        <w:rPr>
          <w:sz w:val="12"/>
        </w:rPr>
        <w:t xml:space="preserve">, and positive social change. 14 </w:t>
      </w:r>
    </w:p>
    <w:p w14:paraId="43E9DD96" w14:textId="77777777" w:rsidR="00B77CC8" w:rsidRPr="008273D3" w:rsidRDefault="00B77CC8" w:rsidP="00B77CC8">
      <w:pPr>
        <w:rPr>
          <w:sz w:val="12"/>
        </w:rPr>
      </w:pPr>
      <w:r w:rsidRPr="00EE56CF">
        <w:rPr>
          <w:sz w:val="12"/>
        </w:rPr>
        <w:t xml:space="preserve">The benefits of space technology are far reaching. </w:t>
      </w:r>
      <w:r w:rsidRPr="00EE56CF">
        <w:rPr>
          <w:rStyle w:val="StyleUnderline"/>
        </w:rPr>
        <w:t>The use of the space environment contributes to economic growth</w:t>
      </w:r>
      <w:r w:rsidRPr="00EE56CF">
        <w:rPr>
          <w:sz w:val="12"/>
        </w:rPr>
        <w:t xml:space="preserve">, higher standards of living, increased knowledge base, and technology advancement (Williamson, 2012). Social benefits of space activities include employment-associated hardware manufacture, technology research, and technology spin-offs (Abiodun, 2012; </w:t>
      </w:r>
      <w:proofErr w:type="spellStart"/>
      <w:r w:rsidRPr="00EE56CF">
        <w:rPr>
          <w:sz w:val="12"/>
        </w:rPr>
        <w:t>Jarritt</w:t>
      </w:r>
      <w:proofErr w:type="spellEnd"/>
      <w:r w:rsidRPr="00EE56CF">
        <w:rPr>
          <w:sz w:val="12"/>
        </w:rPr>
        <w:t xml:space="preserve">, </w:t>
      </w:r>
      <w:proofErr w:type="spellStart"/>
      <w:r w:rsidRPr="00EE56CF">
        <w:rPr>
          <w:sz w:val="12"/>
        </w:rPr>
        <w:t>Peeters</w:t>
      </w:r>
      <w:proofErr w:type="spellEnd"/>
      <w:r w:rsidRPr="00EE56CF">
        <w:rPr>
          <w:sz w:val="12"/>
        </w:rPr>
        <w:t xml:space="preserve">, &amp; </w:t>
      </w:r>
      <w:proofErr w:type="spellStart"/>
      <w:r w:rsidRPr="00EE56CF">
        <w:rPr>
          <w:sz w:val="12"/>
        </w:rPr>
        <w:t>Schrogl</w:t>
      </w:r>
      <w:proofErr w:type="spellEnd"/>
      <w:r w:rsidRPr="00EE56CF">
        <w:rPr>
          <w:sz w:val="12"/>
        </w:rPr>
        <w:t xml:space="preserve">, 2011; </w:t>
      </w:r>
      <w:proofErr w:type="spellStart"/>
      <w:r w:rsidRPr="00EE56CF">
        <w:rPr>
          <w:sz w:val="12"/>
        </w:rPr>
        <w:t>Machay</w:t>
      </w:r>
      <w:proofErr w:type="spellEnd"/>
      <w:r w:rsidRPr="00EE56CF">
        <w:rPr>
          <w:sz w:val="12"/>
        </w:rPr>
        <w:t xml:space="preserve">, 2012). </w:t>
      </w:r>
      <w:r w:rsidRPr="00B234D9">
        <w:rPr>
          <w:rStyle w:val="Emphasis"/>
          <w:highlight w:val="green"/>
        </w:rPr>
        <w:t>Investments into space tech</w:t>
      </w:r>
      <w:r w:rsidRPr="00EE56CF">
        <w:rPr>
          <w:rStyle w:val="Emphasis"/>
        </w:rPr>
        <w:t>nology</w:t>
      </w:r>
      <w:r w:rsidRPr="00EE56CF">
        <w:rPr>
          <w:rStyle w:val="StyleUnderline"/>
        </w:rPr>
        <w:t xml:space="preserve"> serve as a source for the technology overflow that </w:t>
      </w:r>
      <w:r w:rsidRPr="00B234D9">
        <w:rPr>
          <w:rStyle w:val="StyleUnderline"/>
          <w:highlight w:val="green"/>
        </w:rPr>
        <w:t>contributes to</w:t>
      </w:r>
      <w:r w:rsidRPr="00EE56CF">
        <w:rPr>
          <w:rStyle w:val="StyleUnderline"/>
        </w:rPr>
        <w:t xml:space="preserve"> the </w:t>
      </w:r>
      <w:r w:rsidRPr="00B234D9">
        <w:rPr>
          <w:rStyle w:val="Emphasis"/>
          <w:highlight w:val="green"/>
        </w:rPr>
        <w:t>economic development</w:t>
      </w:r>
      <w:r w:rsidRPr="00EE56CF">
        <w:rPr>
          <w:rStyle w:val="StyleUnderline"/>
        </w:rPr>
        <w:t xml:space="preserve"> of nations and benefits many terrestrial industries</w:t>
      </w:r>
      <w:r w:rsidRPr="00EE56CF">
        <w:rPr>
          <w:sz w:val="12"/>
        </w:rPr>
        <w:t xml:space="preserve"> (</w:t>
      </w:r>
      <w:proofErr w:type="spellStart"/>
      <w:r w:rsidRPr="00EE56CF">
        <w:rPr>
          <w:sz w:val="12"/>
        </w:rPr>
        <w:t>Venturini</w:t>
      </w:r>
      <w:proofErr w:type="spellEnd"/>
      <w:r w:rsidRPr="00EE56CF">
        <w:rPr>
          <w:sz w:val="12"/>
        </w:rPr>
        <w:t xml:space="preserve">, </w:t>
      </w:r>
      <w:proofErr w:type="spellStart"/>
      <w:r w:rsidRPr="00EE56CF">
        <w:rPr>
          <w:sz w:val="12"/>
        </w:rPr>
        <w:t>Verbano</w:t>
      </w:r>
      <w:proofErr w:type="spellEnd"/>
      <w:r w:rsidRPr="00EE56CF">
        <w:rPr>
          <w:sz w:val="12"/>
        </w:rPr>
        <w:t>, &amp; Matsumoto, 2013). Such technology development could lead to new products, processes, applications, materials, or services to benefit societies (</w:t>
      </w:r>
      <w:proofErr w:type="spellStart"/>
      <w:r w:rsidRPr="00EE56CF">
        <w:rPr>
          <w:sz w:val="12"/>
        </w:rPr>
        <w:t>Petroni</w:t>
      </w:r>
      <w:proofErr w:type="spellEnd"/>
      <w:r w:rsidRPr="00EE56CF">
        <w:rPr>
          <w:sz w:val="12"/>
        </w:rPr>
        <w:t xml:space="preserve">, </w:t>
      </w:r>
      <w:proofErr w:type="spellStart"/>
      <w:r w:rsidRPr="00EE56CF">
        <w:rPr>
          <w:sz w:val="12"/>
        </w:rPr>
        <w:t>Verbano</w:t>
      </w:r>
      <w:proofErr w:type="spellEnd"/>
      <w:r w:rsidRPr="00EE56CF">
        <w:rPr>
          <w:sz w:val="12"/>
        </w:rPr>
        <w:t xml:space="preserve">, </w:t>
      </w:r>
      <w:proofErr w:type="spellStart"/>
      <w:r w:rsidRPr="00EE56CF">
        <w:rPr>
          <w:sz w:val="12"/>
        </w:rPr>
        <w:t>Bigliardi</w:t>
      </w:r>
      <w:proofErr w:type="spellEnd"/>
      <w:r w:rsidRPr="00EE56CF">
        <w:rPr>
          <w:sz w:val="12"/>
        </w:rPr>
        <w:t>, &amp; Galati, 2013). Earth observation using satellites in space facilitates the monitoring of the planetary health (</w:t>
      </w:r>
      <w:proofErr w:type="spellStart"/>
      <w:r w:rsidRPr="00EE56CF">
        <w:rPr>
          <w:sz w:val="12"/>
        </w:rPr>
        <w:t>Lele</w:t>
      </w:r>
      <w:proofErr w:type="spellEnd"/>
      <w:r w:rsidRPr="00EE56CF">
        <w:rPr>
          <w:sz w:val="12"/>
        </w:rPr>
        <w:t>, 2012). For example, Earth observation satellites capable of oil spill detection could provide early warnings that reduce clean-up costs and prevent further damage to the environment (</w:t>
      </w:r>
      <w:proofErr w:type="spellStart"/>
      <w:r w:rsidRPr="00EE56CF">
        <w:rPr>
          <w:sz w:val="12"/>
        </w:rPr>
        <w:t>Jarritt</w:t>
      </w:r>
      <w:proofErr w:type="spellEnd"/>
      <w:r w:rsidRPr="00EE56CF">
        <w:rPr>
          <w:sz w:val="12"/>
        </w:rPr>
        <w:t xml:space="preserve"> et al., 2011).</w:t>
      </w:r>
    </w:p>
    <w:p w14:paraId="7DE6A5A5" w14:textId="77777777" w:rsidR="00B77CC8" w:rsidRPr="00EE56CF" w:rsidRDefault="00B77CC8" w:rsidP="00B77CC8">
      <w:pPr>
        <w:rPr>
          <w:sz w:val="12"/>
        </w:rPr>
      </w:pPr>
      <w:r w:rsidRPr="00EE56CF">
        <w:rPr>
          <w:rStyle w:val="StyleUnderline"/>
        </w:rPr>
        <w:t xml:space="preserve">New entrepreneurial </w:t>
      </w:r>
      <w:r w:rsidRPr="00B234D9">
        <w:rPr>
          <w:rStyle w:val="StyleUnderline"/>
          <w:highlight w:val="green"/>
        </w:rPr>
        <w:t xml:space="preserve">ventures in </w:t>
      </w:r>
      <w:r w:rsidRPr="00B234D9">
        <w:rPr>
          <w:rStyle w:val="Emphasis"/>
          <w:highlight w:val="green"/>
        </w:rPr>
        <w:t>space tourism</w:t>
      </w:r>
      <w:r w:rsidRPr="00B234D9">
        <w:rPr>
          <w:rStyle w:val="StyleUnderline"/>
          <w:highlight w:val="green"/>
        </w:rPr>
        <w:t xml:space="preserve"> are</w:t>
      </w:r>
      <w:r w:rsidRPr="00EE56CF">
        <w:rPr>
          <w:rStyle w:val="StyleUnderline"/>
        </w:rPr>
        <w:t xml:space="preserve"> becoming </w:t>
      </w:r>
      <w:r w:rsidRPr="00B234D9">
        <w:rPr>
          <w:rStyle w:val="StyleUnderline"/>
          <w:highlight w:val="green"/>
        </w:rPr>
        <w:t xml:space="preserve">a source of </w:t>
      </w:r>
      <w:r w:rsidRPr="00B234D9">
        <w:rPr>
          <w:rStyle w:val="Emphasis"/>
          <w:highlight w:val="green"/>
        </w:rPr>
        <w:t>job creation</w:t>
      </w:r>
      <w:r w:rsidRPr="00B234D9">
        <w:rPr>
          <w:rStyle w:val="StyleUnderline"/>
          <w:highlight w:val="green"/>
        </w:rPr>
        <w:t xml:space="preserve"> and</w:t>
      </w:r>
      <w:r w:rsidRPr="00EE56CF">
        <w:rPr>
          <w:rStyle w:val="StyleUnderline"/>
        </w:rPr>
        <w:t xml:space="preserve"> </w:t>
      </w:r>
      <w:r w:rsidRPr="00EE56CF">
        <w:rPr>
          <w:rStyle w:val="Emphasis"/>
        </w:rPr>
        <w:t xml:space="preserve">economic </w:t>
      </w:r>
      <w:r w:rsidRPr="00B234D9">
        <w:rPr>
          <w:rStyle w:val="Emphasis"/>
          <w:highlight w:val="green"/>
        </w:rPr>
        <w:t>growth</w:t>
      </w:r>
      <w:r w:rsidRPr="00EE56CF">
        <w:rPr>
          <w:sz w:val="12"/>
        </w:rPr>
        <w:t xml:space="preserve"> (Beery, 2012; Reddy, Nica, &amp; Wilkes, 2012). Many developing </w:t>
      </w:r>
      <w:r w:rsidRPr="00EE56CF">
        <w:rPr>
          <w:rStyle w:val="StyleUnderline"/>
        </w:rPr>
        <w:t>economies are implementing knowledge-based economies through research in space exploration and the development of advanced products and services to promote human welfare</w:t>
      </w:r>
      <w:r w:rsidRPr="00EE56CF">
        <w:rPr>
          <w:sz w:val="12"/>
        </w:rPr>
        <w:t xml:space="preserve"> (Acevedo, Becerra, </w:t>
      </w:r>
      <w:proofErr w:type="spellStart"/>
      <w:r w:rsidRPr="00EE56CF">
        <w:rPr>
          <w:sz w:val="12"/>
        </w:rPr>
        <w:t>Orihuela</w:t>
      </w:r>
      <w:proofErr w:type="spellEnd"/>
      <w:r w:rsidRPr="00EE56CF">
        <w:rPr>
          <w:sz w:val="12"/>
        </w:rPr>
        <w:t xml:space="preserve">, &amp; Varela, 2011; </w:t>
      </w:r>
      <w:proofErr w:type="spellStart"/>
      <w:r w:rsidRPr="00EE56CF">
        <w:rPr>
          <w:sz w:val="12"/>
        </w:rPr>
        <w:t>Manikowski</w:t>
      </w:r>
      <w:proofErr w:type="spellEnd"/>
      <w:r w:rsidRPr="00EE56CF">
        <w:rPr>
          <w:sz w:val="12"/>
        </w:rPr>
        <w:t xml:space="preserve">, 2013). Economically depressed Africa is adopting space technology to meet continent-wide development needs (Abiodun, 2012). </w:t>
      </w:r>
      <w:r w:rsidRPr="00EE56CF">
        <w:rPr>
          <w:rStyle w:val="StyleUnderline"/>
        </w:rPr>
        <w:t>The sustainability of the space environment would</w:t>
      </w:r>
      <w:r w:rsidRPr="00EE56CF">
        <w:rPr>
          <w:sz w:val="12"/>
        </w:rPr>
        <w:t xml:space="preserve"> 15 specifically </w:t>
      </w:r>
      <w:r w:rsidRPr="00EE56CF">
        <w:rPr>
          <w:rStyle w:val="StyleUnderline"/>
        </w:rPr>
        <w:t>benefit the African economy</w:t>
      </w:r>
      <w:r w:rsidRPr="00EE56CF">
        <w:rPr>
          <w:sz w:val="12"/>
        </w:rPr>
        <w:t xml:space="preserve"> by providing application opportunities inherent in space efforts and preventing brain drain from Africa (Abiodun, 2012). Examples of application opportunities include research and development to develop future industries and applications in medical research. </w:t>
      </w:r>
    </w:p>
    <w:p w14:paraId="26151764" w14:textId="77777777" w:rsidR="00B77CC8" w:rsidRDefault="00B77CC8" w:rsidP="00B77CC8">
      <w:pPr>
        <w:rPr>
          <w:rStyle w:val="Emphasis"/>
        </w:rPr>
      </w:pPr>
    </w:p>
    <w:p w14:paraId="3B09E23D" w14:textId="00C21118" w:rsidR="00B77CC8" w:rsidRPr="0050547F" w:rsidRDefault="00B77CC8" w:rsidP="00B77CC8">
      <w:pPr>
        <w:pStyle w:val="Heading4"/>
      </w:pPr>
      <w:r>
        <w:t xml:space="preserve">Econ decline doesn’t cause war – </w:t>
      </w:r>
    </w:p>
    <w:p w14:paraId="05391BE6" w14:textId="77777777" w:rsidR="00B77CC8" w:rsidRPr="0050547F" w:rsidRDefault="00B77CC8" w:rsidP="00B77CC8">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7AF002F2" w14:textId="77777777" w:rsidR="00B77CC8" w:rsidRPr="00470D56" w:rsidRDefault="00B77CC8" w:rsidP="00B77CC8">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w:t>
      </w:r>
      <w:r w:rsidRPr="0050547F">
        <w:lastRenderedPageBreak/>
        <w:t xml:space="preserve">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as a means </w:t>
      </w:r>
      <w:r w:rsidRPr="0050547F">
        <w:rPr>
          <w:u w:val="single"/>
        </w:rPr>
        <w:t>to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5E060BF3" w14:textId="77777777" w:rsidR="00B77CC8" w:rsidRPr="00D34F51" w:rsidRDefault="00B77CC8" w:rsidP="00B77CC8">
      <w:pPr>
        <w:pStyle w:val="Heading4"/>
        <w:rPr>
          <w:u w:val="single"/>
        </w:rPr>
      </w:pPr>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14:paraId="29055972" w14:textId="77777777" w:rsidR="00B77CC8" w:rsidRPr="003C7C87" w:rsidRDefault="00B77CC8" w:rsidP="00B77CC8">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6/8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14:paraId="4D454108" w14:textId="77777777" w:rsidR="00B77CC8" w:rsidRDefault="00B77CC8" w:rsidP="00B77CC8">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14:paraId="74DCA8D8" w14:textId="77777777" w:rsidR="00B77CC8" w:rsidRPr="00481F82" w:rsidRDefault="00B77CC8" w:rsidP="00B77CC8">
      <w:pPr>
        <w:rPr>
          <w:rStyle w:val="StyleUnderline"/>
        </w:rPr>
      </w:pPr>
      <w:r w:rsidRPr="00481F82">
        <w:rPr>
          <w:rStyle w:val="StyleUnderline"/>
        </w:rPr>
        <w:lastRenderedPageBreak/>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14:paraId="5046579C" w14:textId="77777777" w:rsidR="00B77CC8" w:rsidRDefault="00B77CC8" w:rsidP="00B77CC8">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14:paraId="359BE04D" w14:textId="77777777" w:rsidR="00B77CC8" w:rsidRPr="00481F82" w:rsidRDefault="00B77CC8" w:rsidP="00B77CC8">
      <w:pPr>
        <w:rPr>
          <w:rStyle w:val="Emphasis"/>
        </w:rPr>
      </w:pPr>
      <w:r w:rsidRPr="00481F82">
        <w:rPr>
          <w:rStyle w:val="Emphasis"/>
        </w:rPr>
        <w:t xml:space="preserve">The problems with </w:t>
      </w:r>
      <w:r w:rsidRPr="003C7C87">
        <w:rPr>
          <w:rStyle w:val="Emphasis"/>
          <w:highlight w:val="green"/>
        </w:rPr>
        <w:t>growth</w:t>
      </w:r>
    </w:p>
    <w:p w14:paraId="37F8C1A4" w14:textId="77777777" w:rsidR="00B77CC8" w:rsidRPr="007B437F" w:rsidRDefault="00B77CC8" w:rsidP="00B77CC8">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in order to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14:paraId="5D2977FC" w14:textId="77777777" w:rsidR="00B77CC8" w:rsidRPr="003C7C87" w:rsidRDefault="00B77CC8" w:rsidP="00B77CC8">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14:paraId="1AECDC5C" w14:textId="77777777" w:rsidR="00B77CC8" w:rsidRDefault="00B77CC8" w:rsidP="00B77CC8">
      <w:r>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14:paraId="0BCE78C9" w14:textId="77777777" w:rsidR="00B77CC8" w:rsidRPr="003C7C87" w:rsidRDefault="00B77CC8" w:rsidP="00B77CC8">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14:paraId="0AFC75D0" w14:textId="77777777" w:rsidR="00B77CC8" w:rsidRDefault="00B77CC8" w:rsidP="00B77CC8">
      <w:r>
        <w:t>Governments have taken action to reduce the spread of COVID-19 at the expense of economic growth. But as the post-pandemic recession kicks in, rebooting growth will be the priority. This would set us right back on the path of ecological catastrophe.</w:t>
      </w:r>
    </w:p>
    <w:p w14:paraId="12406849" w14:textId="77777777" w:rsidR="00B77CC8" w:rsidRPr="003C7C87" w:rsidRDefault="00B77CC8" w:rsidP="00B77CC8">
      <w:pPr>
        <w:rPr>
          <w:rStyle w:val="StyleUnderline"/>
        </w:rPr>
      </w:pPr>
      <w:r>
        <w:t xml:space="preserve">Yet, polling suggests a public appetite to </w:t>
      </w:r>
      <w:proofErr w:type="spellStart"/>
      <w:r>
        <w:t>prioritise</w:t>
      </w:r>
      <w:proofErr w:type="spellEnd"/>
      <w:r>
        <w:t xml:space="preserv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14:paraId="4BED6314" w14:textId="77777777" w:rsidR="00B77CC8" w:rsidRDefault="00B77CC8" w:rsidP="00B77CC8">
      <w:r>
        <w:t>Well-being without growth</w:t>
      </w:r>
    </w:p>
    <w:p w14:paraId="6CFED6B2" w14:textId="77777777" w:rsidR="00B77CC8" w:rsidRDefault="00B77CC8" w:rsidP="00B77CC8">
      <w:r>
        <w:t>Degrowth calls for a fundamental restructuring of the economy to reduce its ecological impact and improve well-being by abolishing economic growth as a social objective.</w:t>
      </w:r>
    </w:p>
    <w:p w14:paraId="077F621B" w14:textId="77777777" w:rsidR="00B77CC8" w:rsidRDefault="00B77CC8" w:rsidP="00B77CC8">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14:paraId="3CE3479A" w14:textId="77777777" w:rsidR="00B77CC8" w:rsidRDefault="00B77CC8" w:rsidP="00B77CC8">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virus, or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w:t>
      </w:r>
      <w:r>
        <w:lastRenderedPageBreak/>
        <w:t xml:space="preserve">instance, the appeal during the pandemic to “stay home” could afterwards become “stay grounded”, as we scale down the enormously carbon-intensive aviation industry while expanding green public transport. </w:t>
      </w:r>
    </w:p>
    <w:p w14:paraId="763EB5B6" w14:textId="77777777" w:rsidR="00B77CC8" w:rsidRDefault="00B77CC8" w:rsidP="00B77CC8">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proofErr w:type="spellStart"/>
      <w:r w:rsidRPr="00BF7B9B">
        <w:rPr>
          <w:rStyle w:val="StyleUnderline"/>
          <w:highlight w:val="green"/>
        </w:rPr>
        <w:t>labour</w:t>
      </w:r>
      <w:proofErr w:type="spellEnd"/>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They are, among others, the cleaners, shop workers, farmers, nurses, rubbish collectors, teachers, postal workers and food couriers. Feminist economists describe this work - disproportionately done by women - as the “reproductive economy”, so called because it provides the essential services on which the rest of society depends for its day to day functioning.</w:t>
      </w:r>
    </w:p>
    <w:p w14:paraId="5ECDEDFE" w14:textId="77777777" w:rsidR="00B77CC8" w:rsidRDefault="00B77CC8" w:rsidP="00B77CC8">
      <w:r w:rsidRPr="003C7C87">
        <w:rPr>
          <w:rStyle w:val="StyleUnderline"/>
        </w:rPr>
        <w:t xml:space="preserve">Lots of vital reproductive work also occurs outside of the waged </w:t>
      </w:r>
      <w:proofErr w:type="spellStart"/>
      <w:r w:rsidRPr="003C7C87">
        <w:rPr>
          <w:rStyle w:val="StyleUnderline"/>
        </w:rPr>
        <w:t>labour</w:t>
      </w:r>
      <w:proofErr w:type="spellEnd"/>
      <w:r w:rsidRPr="003C7C87">
        <w:rPr>
          <w:rStyle w:val="StyleUnderline"/>
        </w:rPr>
        <w:t xml:space="preserve"> market</w:t>
      </w:r>
      <w:r>
        <w:t xml:space="preserve">, </w:t>
      </w:r>
      <w:r w:rsidRPr="003C7C87">
        <w:rPr>
          <w:rStyle w:val="StyleUnderline"/>
        </w:rPr>
        <w:t xml:space="preserve">such as care of relatives in family homes. If all this unwaged </w:t>
      </w:r>
      <w:proofErr w:type="spellStart"/>
      <w:r w:rsidRPr="003C7C87">
        <w:rPr>
          <w:rStyle w:val="StyleUnderline"/>
        </w:rPr>
        <w:t>labour</w:t>
      </w:r>
      <w:proofErr w:type="spellEnd"/>
      <w:r w:rsidRPr="003C7C87">
        <w:rPr>
          <w:rStyle w:val="StyleUnderline"/>
        </w:rPr>
        <w:t xml:space="preserve"> were paid, it’s estimated that its global value would total $10.8 trillion per year</w:t>
      </w:r>
      <w:r>
        <w:t>. A care income could support all those doing unpaid work caring for other people and their local environments.</w:t>
      </w:r>
    </w:p>
    <w:p w14:paraId="1D301240" w14:textId="77777777" w:rsidR="00B77CC8" w:rsidRPr="003C7C87" w:rsidRDefault="00B77CC8" w:rsidP="00B77CC8">
      <w:pPr>
        <w:rPr>
          <w:rStyle w:val="Emphasis"/>
        </w:rPr>
      </w:pPr>
      <w:r w:rsidRPr="003C7C87">
        <w:rPr>
          <w:rStyle w:val="StyleUnderline"/>
        </w:rPr>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sectors such as health care, education and ecosystem</w:t>
      </w:r>
      <w:r w:rsidRPr="00BF7B9B">
        <w:rPr>
          <w:rStyle w:val="Emphasis"/>
        </w:rPr>
        <w:t>s</w:t>
      </w:r>
      <w:r w:rsidRPr="00BF7B9B">
        <w:rPr>
          <w:rStyle w:val="Emphasis"/>
          <w:highlight w:val="green"/>
        </w:rPr>
        <w:t xml:space="preserve"> restoration</w:t>
      </w:r>
      <w:r w:rsidRPr="003C7C87">
        <w:rPr>
          <w:rStyle w:val="Emphasis"/>
        </w:rPr>
        <w:t>.</w:t>
      </w:r>
    </w:p>
    <w:p w14:paraId="5838E715" w14:textId="77777777" w:rsidR="00B77CC8" w:rsidRPr="003C7C87" w:rsidRDefault="00B77CC8" w:rsidP="00B77CC8">
      <w:pPr>
        <w:rPr>
          <w:rStyle w:val="StyleUnderline"/>
        </w:rPr>
      </w:pPr>
      <w:r>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14:paraId="1A05F58F" w14:textId="77777777" w:rsidR="00B77CC8" w:rsidRPr="00AC4611" w:rsidRDefault="00B77CC8" w:rsidP="00B77CC8">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sidRPr="00AC4611">
        <w:rPr>
          <w:rFonts w:eastAsiaTheme="majorEastAsia" w:cs="Arial"/>
          <w:b/>
          <w:bCs/>
          <w:sz w:val="26"/>
          <w:szCs w:val="26"/>
          <w:u w:val="single"/>
        </w:rPr>
        <w:t>other impact</w:t>
      </w:r>
      <w:r>
        <w:rPr>
          <w:rFonts w:eastAsiaTheme="majorEastAsia" w:cs="Arial"/>
          <w:b/>
          <w:bCs/>
          <w:sz w:val="26"/>
          <w:szCs w:val="26"/>
          <w:u w:val="single"/>
        </w:rPr>
        <w:t>s</w:t>
      </w:r>
    </w:p>
    <w:p w14:paraId="71AA3C1F" w14:textId="77777777" w:rsidR="00B77CC8" w:rsidRPr="00AC4611" w:rsidRDefault="00B77CC8" w:rsidP="00B77CC8">
      <w:pPr>
        <w:spacing w:line="276" w:lineRule="auto"/>
        <w:rPr>
          <w:b/>
          <w:sz w:val="24"/>
          <w:u w:val="single"/>
        </w:rPr>
      </w:pPr>
      <w:r w:rsidRPr="00AC4611">
        <w:rPr>
          <w:b/>
          <w:sz w:val="26"/>
        </w:rPr>
        <w:t>Ramanathan et al. 17</w:t>
      </w:r>
      <w:r w:rsidRPr="00AC4611">
        <w:t xml:space="preserve"> </w:t>
      </w:r>
      <w:r w:rsidRPr="00BC4EA9">
        <w:t>[</w:t>
      </w:r>
      <w:proofErr w:type="spellStart"/>
      <w:r w:rsidRPr="00BC4EA9">
        <w:t>Veerabhadran</w:t>
      </w:r>
      <w:proofErr w:type="spellEnd"/>
      <w:r w:rsidRPr="00BC4EA9">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BC4EA9">
        <w:t>Örjan</w:t>
      </w:r>
      <w:proofErr w:type="spellEnd"/>
      <w:r w:rsidRPr="00BC4EA9">
        <w:t xml:space="preserve"> Gustafsson is a Professor in the Department of Environmental Science and Analytic Chemistry at Stockholm University, </w:t>
      </w:r>
      <w:proofErr w:type="spellStart"/>
      <w:r w:rsidRPr="00BC4EA9">
        <w:t>Shichang</w:t>
      </w:r>
      <w:proofErr w:type="spellEnd"/>
      <w:r w:rsidRPr="00BC4EA9">
        <w:t xml:space="preserve"> Kang is Professor, Cold and Arid Regions Environmental and Engineering Research Institute, Chinese Academy of Sciences (CAS); CAS Center for Excellence in Tibetan Plateau Earth Sciences, and Molina, M.J., </w:t>
      </w:r>
      <w:proofErr w:type="spellStart"/>
      <w:r w:rsidRPr="00BC4EA9">
        <w:t>Zaelke</w:t>
      </w:r>
      <w:proofErr w:type="spellEnd"/>
      <w:r w:rsidRPr="00BC4EA9">
        <w:t xml:space="preserve">, D., </w:t>
      </w:r>
      <w:proofErr w:type="spellStart"/>
      <w:r w:rsidRPr="00BC4EA9">
        <w:t>Borgford</w:t>
      </w:r>
      <w:proofErr w:type="spellEnd"/>
      <w:r w:rsidRPr="00BC4EA9">
        <w:t xml:space="preserve">-Parnell, N., Xu, Y., Alex, K., </w:t>
      </w:r>
      <w:proofErr w:type="spellStart"/>
      <w:r w:rsidRPr="00BC4EA9">
        <w:t>Auffhammer</w:t>
      </w:r>
      <w:proofErr w:type="spellEnd"/>
      <w:r w:rsidRPr="00BC4EA9">
        <w:t xml:space="preserve">, M., Bledsoe, P., </w:t>
      </w:r>
      <w:proofErr w:type="spellStart"/>
      <w:r w:rsidRPr="00BC4EA9">
        <w:t>Croes</w:t>
      </w:r>
      <w:proofErr w:type="spellEnd"/>
      <w:r w:rsidRPr="00BC4EA9">
        <w:t xml:space="preserve">, B., Forman, F., Haines, A., Harnish, R., Jacobson, M.Z., Lawrence, M., </w:t>
      </w:r>
      <w:proofErr w:type="spellStart"/>
      <w:r w:rsidRPr="00BC4EA9">
        <w:t>Leloup</w:t>
      </w:r>
      <w:proofErr w:type="spellEnd"/>
      <w:r w:rsidRPr="00BC4EA9">
        <w:t xml:space="preserve">, D., </w:t>
      </w:r>
      <w:proofErr w:type="spellStart"/>
      <w:r w:rsidRPr="00BC4EA9">
        <w:t>Lenton</w:t>
      </w:r>
      <w:proofErr w:type="spellEnd"/>
      <w:r w:rsidRPr="00BC4EA9">
        <w:t xml:space="preserve">, T., Morehouse, T., Munk, W., </w:t>
      </w:r>
      <w:proofErr w:type="spellStart"/>
      <w:r w:rsidRPr="00BC4EA9">
        <w:t>Picolotti</w:t>
      </w:r>
      <w:proofErr w:type="spellEnd"/>
      <w:r w:rsidRPr="00BC4EA9">
        <w:t xml:space="preserve">, R., Prather, K., Raga, G., </w:t>
      </w:r>
      <w:proofErr w:type="spellStart"/>
      <w:r w:rsidRPr="00BC4EA9">
        <w:t>Rignot</w:t>
      </w:r>
      <w:proofErr w:type="spellEnd"/>
      <w:r w:rsidRPr="00BC4EA9">
        <w:t xml:space="preserve">, E., </w:t>
      </w:r>
      <w:proofErr w:type="spellStart"/>
      <w:r w:rsidRPr="00BC4EA9">
        <w:t>Shindell</w:t>
      </w:r>
      <w:proofErr w:type="spellEnd"/>
      <w:r w:rsidRPr="00BC4EA9">
        <w:t xml:space="preserve">, D., Singh, A.K., Steiner, A., </w:t>
      </w:r>
      <w:proofErr w:type="spellStart"/>
      <w:r w:rsidRPr="00BC4EA9">
        <w:t>Thiemens</w:t>
      </w:r>
      <w:proofErr w:type="spellEnd"/>
      <w:r w:rsidRPr="00BC4EA9">
        <w:t xml:space="preserve">, M., </w:t>
      </w:r>
      <w:proofErr w:type="spellStart"/>
      <w:r w:rsidRPr="00BC4EA9">
        <w:t>Titley</w:t>
      </w:r>
      <w:proofErr w:type="spellEnd"/>
      <w:r w:rsidRPr="00BC4EA9">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2AD174EA" w14:textId="77777777" w:rsidR="00B77CC8" w:rsidRPr="0049192B" w:rsidRDefault="00B77CC8" w:rsidP="00B77CC8">
      <w:pPr>
        <w:spacing w:line="276" w:lineRule="auto"/>
        <w:rPr>
          <w:sz w:val="12"/>
        </w:rPr>
      </w:pPr>
      <w:r w:rsidRPr="0049192B">
        <w:rPr>
          <w:rStyle w:val="StyleUnderline"/>
          <w:highlight w:val="green"/>
        </w:rPr>
        <w:t>Climate change is</w:t>
      </w:r>
      <w:r w:rsidRPr="0049192B">
        <w:rPr>
          <w:rStyle w:val="StyleUnderline"/>
        </w:rPr>
        <w:t xml:space="preserve"> becoming </w:t>
      </w:r>
      <w:r w:rsidRPr="0049192B">
        <w:rPr>
          <w:rStyle w:val="StyleUnderline"/>
          <w:highlight w:val="green"/>
        </w:rPr>
        <w:t>an existential threat</w:t>
      </w:r>
      <w:r w:rsidRPr="0049192B">
        <w:rPr>
          <w:rStyle w:val="StyleUnderline"/>
        </w:rPr>
        <w:t xml:space="preserve"> </w:t>
      </w:r>
      <w:r w:rsidRPr="0049192B">
        <w:rPr>
          <w:rStyle w:val="StyleUnderline"/>
          <w:highlight w:val="green"/>
        </w:rPr>
        <w:t>with warming in excess of 2°C within the next three decades</w:t>
      </w:r>
      <w:r w:rsidRPr="0049192B">
        <w:rPr>
          <w:rStyle w:val="StyleUnderline"/>
        </w:rPr>
        <w:t xml:space="preserve"> </w:t>
      </w:r>
      <w:r w:rsidRPr="0049192B">
        <w:rPr>
          <w:rStyle w:val="StyleUnderline"/>
          <w:highlight w:val="green"/>
        </w:rPr>
        <w:t>and 4</w:t>
      </w:r>
      <w:r w:rsidRPr="0049192B">
        <w:rPr>
          <w:rStyle w:val="StyleUnderline"/>
        </w:rPr>
        <w:t xml:space="preserve">°C </w:t>
      </w:r>
      <w:r w:rsidRPr="0049192B">
        <w:rPr>
          <w:rStyle w:val="StyleUnderline"/>
          <w:highlight w:val="green"/>
        </w:rPr>
        <w:t>to 6</w:t>
      </w:r>
      <w:r w:rsidRPr="0049192B">
        <w:rPr>
          <w:rStyle w:val="StyleUnderline"/>
        </w:rPr>
        <w:t>°C with</w:t>
      </w:r>
      <w:r w:rsidRPr="0049192B">
        <w:rPr>
          <w:rStyle w:val="StyleUnderline"/>
          <w:highlight w:val="green"/>
        </w:rPr>
        <w:t>in the next several</w:t>
      </w:r>
      <w:r w:rsidRPr="0049192B">
        <w:rPr>
          <w:rStyle w:val="StyleUnderline"/>
        </w:rPr>
        <w:t xml:space="preserve"> decades. </w:t>
      </w:r>
      <w:r w:rsidRPr="0049192B">
        <w:rPr>
          <w:rStyle w:val="StyleUnderline"/>
          <w:highlight w:val="green"/>
        </w:rPr>
        <w:t>Warming of such magnitude</w:t>
      </w:r>
      <w:r w:rsidRPr="0049192B">
        <w:rPr>
          <w:rStyle w:val="StyleUnderline"/>
        </w:rPr>
        <w:t xml:space="preserve">s will </w:t>
      </w:r>
      <w:r w:rsidRPr="0049192B">
        <w:rPr>
          <w:rStyle w:val="StyleUnderline"/>
          <w:highlight w:val="green"/>
        </w:rPr>
        <w:t>expose</w:t>
      </w:r>
      <w:r w:rsidRPr="0049192B">
        <w:rPr>
          <w:rStyle w:val="StyleUnderline"/>
        </w:rPr>
        <w:t xml:space="preserve"> as many as </w:t>
      </w:r>
      <w:r w:rsidRPr="0049192B">
        <w:rPr>
          <w:rStyle w:val="StyleUnderline"/>
          <w:highlight w:val="green"/>
        </w:rPr>
        <w:t>75% of the world’s population to deadly heat stress</w:t>
      </w:r>
      <w:r w:rsidRPr="0049192B">
        <w:rPr>
          <w:rStyle w:val="StyleUnderline"/>
        </w:rPr>
        <w:t xml:space="preserve"> in addition to disrupting the climate and weather worldwide. Climate change is an urgent problem requiring urgent solutions</w:t>
      </w:r>
      <w:r w:rsidRPr="0049192B">
        <w:rPr>
          <w:sz w:val="12"/>
        </w:rPr>
        <w:t xml:space="preserve">. This paper lays out urgent and </w:t>
      </w:r>
      <w:r w:rsidRPr="0049192B">
        <w:rPr>
          <w:rStyle w:val="StyleUnderline"/>
        </w:rPr>
        <w:t>practical solutions that are ready for implementation now, will deliver benefits in the next few critical decades</w:t>
      </w:r>
      <w:r w:rsidRPr="0049192B">
        <w:rPr>
          <w:sz w:val="12"/>
        </w:rPr>
        <w:t xml:space="preserve">, and places the world on a path to achieving the </w:t>
      </w:r>
      <w:proofErr w:type="spellStart"/>
      <w:r w:rsidRPr="0049192B">
        <w:rPr>
          <w:sz w:val="12"/>
        </w:rPr>
        <w:t>longterm</w:t>
      </w:r>
      <w:proofErr w:type="spellEnd"/>
      <w:r w:rsidRPr="0049192B">
        <w:rPr>
          <w:sz w:val="12"/>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49192B">
        <w:rPr>
          <w:sz w:val="12"/>
        </w:rPr>
        <w:t>renewables</w:t>
      </w:r>
      <w:proofErr w:type="spellEnd"/>
      <w:r w:rsidRPr="0049192B">
        <w:rPr>
          <w:sz w:val="12"/>
        </w:rPr>
        <w:t xml:space="preserve">, drastically </w:t>
      </w:r>
      <w:r w:rsidRPr="0049192B">
        <w:rPr>
          <w:sz w:val="12"/>
        </w:rPr>
        <w:lastRenderedPageBreak/>
        <w:t>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407EEE07" w14:textId="77777777" w:rsidR="00B77CC8" w:rsidRPr="0049192B" w:rsidRDefault="00B77CC8" w:rsidP="00B77CC8">
      <w:pPr>
        <w:spacing w:line="276" w:lineRule="auto"/>
        <w:rPr>
          <w:sz w:val="12"/>
        </w:rPr>
      </w:pPr>
      <w:r w:rsidRPr="0049192B">
        <w:rPr>
          <w:sz w:val="12"/>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E09C6">
        <w:rPr>
          <w:rStyle w:val="StyleUnderline"/>
        </w:rPr>
        <w:t>emissions of greenhouse gases and air pollutants can be decoupled from economic growth</w:t>
      </w:r>
      <w:r w:rsidRPr="0049192B">
        <w:rPr>
          <w:sz w:val="12"/>
        </w:rPr>
        <w:t xml:space="preserve">. Another favorable sign is that </w:t>
      </w:r>
      <w:r w:rsidRPr="0049192B">
        <w:rPr>
          <w:rStyle w:val="StyleUnderline"/>
        </w:rPr>
        <w:t>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49192B">
        <w:rPr>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07E6526" w14:textId="77777777" w:rsidR="00B77CC8" w:rsidRPr="0049192B" w:rsidRDefault="00B77CC8" w:rsidP="00B77CC8">
      <w:pPr>
        <w:spacing w:line="276" w:lineRule="auto"/>
        <w:rPr>
          <w:sz w:val="12"/>
          <w:szCs w:val="14"/>
        </w:rPr>
      </w:pPr>
      <w:r w:rsidRPr="0049192B">
        <w:rPr>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6BFB3E24" w14:textId="77777777" w:rsidR="00B77CC8" w:rsidRPr="0049192B" w:rsidRDefault="00B77CC8" w:rsidP="00B77CC8">
      <w:pPr>
        <w:spacing w:line="276" w:lineRule="auto"/>
        <w:rPr>
          <w:sz w:val="12"/>
        </w:rPr>
      </w:pPr>
      <w:r w:rsidRPr="0049192B">
        <w:rPr>
          <w:rStyle w:val="StyleUnderline"/>
          <w:highlight w:val="green"/>
        </w:rPr>
        <w:t>The climate has already warmed by 1°C.</w:t>
      </w:r>
      <w:r w:rsidRPr="0049192B">
        <w:rPr>
          <w:rStyle w:val="StyleUnderline"/>
        </w:rPr>
        <w:t xml:space="preserve"> The problem is running ahead of us, </w:t>
      </w:r>
      <w:r w:rsidRPr="0049192B">
        <w:rPr>
          <w:rStyle w:val="StyleUnderline"/>
          <w:highlight w:val="green"/>
        </w:rPr>
        <w:t>and under current trends we</w:t>
      </w:r>
      <w:r w:rsidRPr="0049192B">
        <w:rPr>
          <w:rStyle w:val="StyleUnderline"/>
        </w:rPr>
        <w:t xml:space="preserve"> </w:t>
      </w:r>
      <w:r w:rsidRPr="0049192B">
        <w:rPr>
          <w:rStyle w:val="StyleUnderline"/>
          <w:highlight w:val="green"/>
        </w:rPr>
        <w:t>will</w:t>
      </w:r>
      <w:r w:rsidRPr="0049192B">
        <w:rPr>
          <w:rStyle w:val="StyleUnderline"/>
        </w:rPr>
        <w:t xml:space="preserve"> likely reach 1.5°C in the next fifteen years and </w:t>
      </w:r>
      <w:r w:rsidRPr="0049192B">
        <w:rPr>
          <w:rStyle w:val="StyleUnderline"/>
          <w:highlight w:val="green"/>
        </w:rPr>
        <w:t xml:space="preserve">surpass </w:t>
      </w:r>
      <w:r w:rsidRPr="0049192B">
        <w:rPr>
          <w:rStyle w:val="StyleUnderline"/>
        </w:rPr>
        <w:t xml:space="preserve">the </w:t>
      </w:r>
      <w:r w:rsidRPr="0049192B">
        <w:rPr>
          <w:rStyle w:val="StyleUnderline"/>
          <w:highlight w:val="green"/>
        </w:rPr>
        <w:t>2°C</w:t>
      </w:r>
      <w:r w:rsidRPr="0049192B">
        <w:rPr>
          <w:rStyle w:val="StyleUnderline"/>
        </w:rPr>
        <w:t xml:space="preserve"> guardrail </w:t>
      </w:r>
      <w:r w:rsidRPr="0049192B">
        <w:rPr>
          <w:rStyle w:val="StyleUnderline"/>
          <w:highlight w:val="green"/>
        </w:rPr>
        <w:t>by mid-century</w:t>
      </w:r>
      <w:r w:rsidRPr="0049192B">
        <w:rPr>
          <w:rStyle w:val="StyleUnderline"/>
        </w:rPr>
        <w:t xml:space="preserve"> </w:t>
      </w:r>
      <w:r w:rsidRPr="0049192B">
        <w:rPr>
          <w:rStyle w:val="StyleUnderline"/>
          <w:highlight w:val="green"/>
        </w:rPr>
        <w:t>with a 50% probability of reaching 4°C by end of century</w:t>
      </w:r>
      <w:r w:rsidRPr="0049192B">
        <w:rPr>
          <w:sz w:val="12"/>
        </w:rPr>
        <w:t>. Warming in excess of 3°C is likely to be a global catastrophe for three major reasons:</w:t>
      </w:r>
    </w:p>
    <w:p w14:paraId="208BD507" w14:textId="77777777" w:rsidR="00B77CC8" w:rsidRPr="0049192B" w:rsidRDefault="00B77CC8" w:rsidP="00B77CC8">
      <w:pPr>
        <w:spacing w:line="276" w:lineRule="auto"/>
        <w:rPr>
          <w:rStyle w:val="StyleUnderline"/>
        </w:rPr>
      </w:pPr>
      <w:r w:rsidRPr="0049192B">
        <w:rPr>
          <w:sz w:val="12"/>
        </w:rPr>
        <w:t xml:space="preserve">• </w:t>
      </w:r>
      <w:r w:rsidRPr="0049192B">
        <w:rPr>
          <w:rStyle w:val="StyleUnderline"/>
          <w:highlight w:val="green"/>
        </w:rPr>
        <w:t>Warming</w:t>
      </w:r>
      <w:r w:rsidRPr="0049192B">
        <w:rPr>
          <w:rStyle w:val="StyleUnderline"/>
        </w:rPr>
        <w:t xml:space="preserve"> in the range of 3°C to 5°C is suggested as the threshold for several tipping points in the physical and geochemical systems; a warming </w:t>
      </w:r>
      <w:r w:rsidRPr="0049192B">
        <w:rPr>
          <w:rStyle w:val="StyleUnderline"/>
          <w:highlight w:val="green"/>
        </w:rPr>
        <w:t>of</w:t>
      </w:r>
      <w:r w:rsidRPr="0049192B">
        <w:rPr>
          <w:rStyle w:val="StyleUnderline"/>
        </w:rPr>
        <w:t xml:space="preserve"> about </w:t>
      </w:r>
      <w:r w:rsidRPr="0049192B">
        <w:rPr>
          <w:rStyle w:val="StyleUnderline"/>
          <w:highlight w:val="green"/>
        </w:rPr>
        <w:t>3°C has a probability of over 40% to cross</w:t>
      </w:r>
      <w:r w:rsidRPr="0049192B">
        <w:rPr>
          <w:rStyle w:val="StyleUnderline"/>
        </w:rPr>
        <w:t xml:space="preserve"> over </w:t>
      </w:r>
      <w:r w:rsidRPr="0049192B">
        <w:rPr>
          <w:rStyle w:val="StyleUnderline"/>
          <w:highlight w:val="green"/>
        </w:rPr>
        <w:t>multiple tipping points, while</w:t>
      </w:r>
      <w:r w:rsidRPr="0049192B">
        <w:rPr>
          <w:rStyle w:val="StyleUnderline"/>
        </w:rPr>
        <w:t xml:space="preserve"> a warming close to </w:t>
      </w:r>
      <w:r w:rsidRPr="0049192B">
        <w:rPr>
          <w:rStyle w:val="StyleUnderline"/>
          <w:highlight w:val="green"/>
        </w:rPr>
        <w:t>5°C increases it to nearly 90</w:t>
      </w:r>
      <w:r w:rsidRPr="0049192B">
        <w:rPr>
          <w:rStyle w:val="StyleUnderline"/>
        </w:rPr>
        <w:t>%, compared with a baseline warming of less than 1.5°C, which has only just over a 10% probability of exceeding any tipping point.</w:t>
      </w:r>
    </w:p>
    <w:p w14:paraId="2F784164" w14:textId="77777777" w:rsidR="00B77CC8" w:rsidRPr="0049192B" w:rsidRDefault="00B77CC8" w:rsidP="00B77CC8">
      <w:pPr>
        <w:spacing w:line="276" w:lineRule="auto"/>
        <w:rPr>
          <w:sz w:val="12"/>
        </w:rPr>
      </w:pPr>
      <w:r w:rsidRPr="0049192B">
        <w:rPr>
          <w:b/>
          <w:bCs/>
          <w:sz w:val="12"/>
          <w:szCs w:val="22"/>
        </w:rPr>
        <w:t xml:space="preserve">• </w:t>
      </w:r>
      <w:r w:rsidRPr="0049192B">
        <w:rPr>
          <w:rStyle w:val="StyleUnderline"/>
        </w:rPr>
        <w:t xml:space="preserve">Health effects of such warming are emerging as a major if not dominant source of concern. Warming of </w:t>
      </w:r>
      <w:r w:rsidRPr="0049192B">
        <w:rPr>
          <w:rStyle w:val="StyleUnderline"/>
          <w:highlight w:val="green"/>
        </w:rPr>
        <w:t>4°C or more will expose</w:t>
      </w:r>
      <w:r w:rsidRPr="0049192B">
        <w:rPr>
          <w:rStyle w:val="StyleUnderline"/>
        </w:rPr>
        <w:t xml:space="preserve"> </w:t>
      </w:r>
      <w:r w:rsidRPr="0049192B">
        <w:rPr>
          <w:rStyle w:val="StyleUnderline"/>
          <w:highlight w:val="green"/>
        </w:rPr>
        <w:t xml:space="preserve">more than </w:t>
      </w:r>
      <w:r w:rsidRPr="0049192B">
        <w:rPr>
          <w:rStyle w:val="StyleUnderline"/>
        </w:rPr>
        <w:t xml:space="preserve">70% of the population, i.e. about </w:t>
      </w:r>
      <w:r w:rsidRPr="0049192B">
        <w:rPr>
          <w:rStyle w:val="StyleUnderline"/>
          <w:highlight w:val="green"/>
        </w:rPr>
        <w:t>7 billion</w:t>
      </w:r>
      <w:r w:rsidRPr="0049192B">
        <w:rPr>
          <w:rStyle w:val="StyleUnderline"/>
        </w:rPr>
        <w:t xml:space="preserve"> by the end of the century, </w:t>
      </w:r>
      <w:r w:rsidRPr="0049192B">
        <w:rPr>
          <w:rStyle w:val="StyleUnderline"/>
          <w:highlight w:val="green"/>
        </w:rPr>
        <w:t>to deadly heat stress and</w:t>
      </w:r>
      <w:r w:rsidRPr="0049192B">
        <w:rPr>
          <w:rStyle w:val="StyleUnderline"/>
        </w:rPr>
        <w:t xml:space="preserve"> expose about 2.4 billion to </w:t>
      </w:r>
      <w:r w:rsidRPr="0049192B">
        <w:rPr>
          <w:rStyle w:val="StyleUnderline"/>
          <w:highlight w:val="green"/>
        </w:rPr>
        <w:t>vector borne diseases</w:t>
      </w:r>
      <w:r w:rsidRPr="0049192B">
        <w:rPr>
          <w:rStyle w:val="StyleUnderline"/>
        </w:rPr>
        <w:t xml:space="preserve"> such as Dengue, </w:t>
      </w:r>
      <w:proofErr w:type="spellStart"/>
      <w:r w:rsidRPr="0049192B">
        <w:rPr>
          <w:rStyle w:val="StyleUnderline"/>
        </w:rPr>
        <w:t>Chikengunya</w:t>
      </w:r>
      <w:proofErr w:type="spellEnd"/>
      <w:r w:rsidRPr="0049192B">
        <w:rPr>
          <w:rStyle w:val="StyleUnderline"/>
        </w:rPr>
        <w:t>, and Zika virus among others</w:t>
      </w:r>
      <w:r w:rsidRPr="0049192B">
        <w:rPr>
          <w:sz w:val="12"/>
        </w:rPr>
        <w:t xml:space="preserve">. Ecologists and paleontologists have proposed that warming in excess of 3°C, accompanied by increased acidity of the oceans by the buildup of </w:t>
      </w:r>
      <w:proofErr w:type="gramStart"/>
      <w:r w:rsidRPr="0049192B">
        <w:rPr>
          <w:sz w:val="12"/>
        </w:rPr>
        <w:t>CO2 ,</w:t>
      </w:r>
      <w:proofErr w:type="gramEnd"/>
      <w:r w:rsidRPr="0049192B">
        <w:rPr>
          <w:sz w:val="12"/>
        </w:rPr>
        <w:t xml:space="preserve"> can become a major causal factor for exposing more than 50% of all species to extinction. 20% of species are in danger of extinction now due to population, habitat destruction, and climate change.</w:t>
      </w:r>
    </w:p>
    <w:p w14:paraId="3371569F" w14:textId="77777777" w:rsidR="00B77CC8" w:rsidRPr="0049192B" w:rsidRDefault="00B77CC8" w:rsidP="00B77CC8">
      <w:pPr>
        <w:spacing w:line="276" w:lineRule="auto"/>
        <w:rPr>
          <w:b/>
          <w:bCs/>
          <w:sz w:val="12"/>
          <w:szCs w:val="22"/>
        </w:rPr>
      </w:pPr>
      <w:r w:rsidRPr="0049192B">
        <w:rPr>
          <w:sz w:val="12"/>
        </w:rPr>
        <w:t xml:space="preserve">The good news is that </w:t>
      </w:r>
      <w:r w:rsidRPr="0049192B">
        <w:rPr>
          <w:rStyle w:val="StyleUnderline"/>
          <w:highlight w:val="green"/>
        </w:rPr>
        <w:t>there may still be time to avert</w:t>
      </w:r>
      <w:r w:rsidRPr="0049192B">
        <w:rPr>
          <w:rStyle w:val="StyleUnderline"/>
        </w:rPr>
        <w:t xml:space="preserve"> such </w:t>
      </w:r>
      <w:r w:rsidRPr="0049192B">
        <w:rPr>
          <w:rStyle w:val="StyleUnderline"/>
          <w:highlight w:val="green"/>
        </w:rPr>
        <w:t>catastrophic changes</w:t>
      </w:r>
      <w:r w:rsidRPr="0049192B">
        <w:rPr>
          <w:sz w:val="12"/>
        </w:rPr>
        <w:t xml:space="preserve">. The Paris Agreement and </w:t>
      </w:r>
      <w:r w:rsidRPr="0049192B">
        <w:rPr>
          <w:rStyle w:val="StyleUnderline"/>
        </w:rPr>
        <w:t xml:space="preserve">supporting climate </w:t>
      </w:r>
      <w:r w:rsidRPr="0049192B">
        <w:rPr>
          <w:rStyle w:val="StyleUnderline"/>
          <w:highlight w:val="green"/>
        </w:rPr>
        <w:t>policies must be strengthened substantially within the next five years</w:t>
      </w:r>
      <w:r w:rsidRPr="0049192B">
        <w:rPr>
          <w:rStyle w:val="StyleUnderline"/>
        </w:rPr>
        <w:t xml:space="preserve"> to bend the emissions curve down faster, stabilize climate, and prevent </w:t>
      </w:r>
      <w:r w:rsidRPr="0049192B">
        <w:rPr>
          <w:rStyle w:val="StyleUnderline"/>
          <w:highlight w:val="green"/>
        </w:rPr>
        <w:t>catastrophic warmin</w:t>
      </w:r>
      <w:r w:rsidRPr="0049192B">
        <w:rPr>
          <w:b/>
          <w:bCs/>
          <w:szCs w:val="22"/>
          <w:highlight w:val="green"/>
          <w:u w:val="single"/>
        </w:rPr>
        <w:t>g</w:t>
      </w:r>
      <w:r w:rsidRPr="0049192B">
        <w:rPr>
          <w:sz w:val="12"/>
        </w:rPr>
        <w:t xml:space="preserve">. To the extent those efforts fall short, societies and </w:t>
      </w:r>
      <w:r w:rsidRPr="0049192B">
        <w:rPr>
          <w:rStyle w:val="StyleUnderline"/>
        </w:rPr>
        <w:t xml:space="preserve">ecosystems will be forced to contend with substantial needs for </w:t>
      </w:r>
      <w:r w:rsidRPr="0049192B">
        <w:rPr>
          <w:rStyle w:val="StyleUnderline"/>
          <w:highlight w:val="green"/>
        </w:rPr>
        <w:t>adaptation</w:t>
      </w:r>
      <w:r w:rsidRPr="0049192B">
        <w:rPr>
          <w:rStyle w:val="StyleUnderline"/>
        </w:rPr>
        <w:t xml:space="preserve">—a burden that </w:t>
      </w:r>
      <w:r w:rsidRPr="0049192B">
        <w:rPr>
          <w:rStyle w:val="StyleUnderline"/>
          <w:highlight w:val="green"/>
        </w:rPr>
        <w:t>will fall disproportionately on the poorest three billion</w:t>
      </w:r>
      <w:r w:rsidRPr="0049192B">
        <w:rPr>
          <w:rStyle w:val="StyleUnderline"/>
        </w:rPr>
        <w:t xml:space="preserve"> who are least responsible for causing the climate change problem</w:t>
      </w:r>
      <w:r w:rsidRPr="0049192B">
        <w:rPr>
          <w:b/>
          <w:bCs/>
          <w:sz w:val="12"/>
          <w:szCs w:val="22"/>
        </w:rPr>
        <w:t>.</w:t>
      </w:r>
    </w:p>
    <w:p w14:paraId="1E14DB92" w14:textId="77777777" w:rsidR="00B77CC8" w:rsidRPr="0049192B" w:rsidRDefault="00B77CC8" w:rsidP="00B77CC8">
      <w:pPr>
        <w:spacing w:line="276" w:lineRule="auto"/>
        <w:rPr>
          <w:sz w:val="12"/>
          <w:szCs w:val="14"/>
        </w:rPr>
      </w:pPr>
      <w:r w:rsidRPr="0049192B">
        <w:rPr>
          <w:sz w:val="12"/>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2138204C" w14:textId="77777777" w:rsidR="00B77CC8" w:rsidRPr="0049192B" w:rsidRDefault="00B77CC8" w:rsidP="00B77CC8">
      <w:pPr>
        <w:spacing w:line="276" w:lineRule="auto"/>
        <w:rPr>
          <w:sz w:val="12"/>
          <w:szCs w:val="14"/>
        </w:rPr>
      </w:pPr>
      <w:r w:rsidRPr="0049192B">
        <w:rPr>
          <w:sz w:val="12"/>
          <w:szCs w:val="14"/>
        </w:rPr>
        <w:lastRenderedPageBreak/>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13BB631" w14:textId="77777777" w:rsidR="00B77CC8" w:rsidRPr="0049192B" w:rsidRDefault="00B77CC8" w:rsidP="00B77CC8">
      <w:pPr>
        <w:spacing w:line="276" w:lineRule="auto"/>
        <w:rPr>
          <w:sz w:val="12"/>
          <w:szCs w:val="14"/>
        </w:rPr>
      </w:pPr>
      <w:r w:rsidRPr="0049192B">
        <w:rPr>
          <w:sz w:val="12"/>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49192B">
        <w:rPr>
          <w:sz w:val="12"/>
          <w:szCs w:val="14"/>
        </w:rPr>
        <w:t>renewables</w:t>
      </w:r>
      <w:proofErr w:type="spellEnd"/>
      <w:r w:rsidRPr="0049192B">
        <w:rPr>
          <w:sz w:val="12"/>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49192B">
        <w:rPr>
          <w:sz w:val="12"/>
          <w:szCs w:val="14"/>
        </w:rPr>
        <w:t>key way</w:t>
      </w:r>
      <w:proofErr w:type="gramEnd"/>
      <w:r w:rsidRPr="0049192B">
        <w:rPr>
          <w:sz w:val="12"/>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AC91A37" w14:textId="77777777" w:rsidR="00B77CC8" w:rsidRPr="0049192B" w:rsidRDefault="00B77CC8" w:rsidP="00B77CC8">
      <w:pPr>
        <w:spacing w:line="276" w:lineRule="auto"/>
        <w:rPr>
          <w:sz w:val="12"/>
          <w:szCs w:val="14"/>
        </w:rPr>
      </w:pPr>
      <w:r w:rsidRPr="0049192B">
        <w:rPr>
          <w:sz w:val="12"/>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49192B">
        <w:rPr>
          <w:sz w:val="12"/>
          <w:szCs w:val="14"/>
        </w:rPr>
        <w:t>selfreinforcing</w:t>
      </w:r>
      <w:proofErr w:type="spellEnd"/>
      <w:r w:rsidRPr="0049192B">
        <w:rPr>
          <w:sz w:val="12"/>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3FFF9476" w14:textId="77777777" w:rsidR="00B77CC8" w:rsidRPr="0049192B" w:rsidRDefault="00B77CC8" w:rsidP="00B77CC8">
      <w:pPr>
        <w:spacing w:line="276" w:lineRule="auto"/>
        <w:rPr>
          <w:sz w:val="12"/>
        </w:rPr>
      </w:pPr>
      <w:r w:rsidRPr="0049192B">
        <w:rPr>
          <w:sz w:val="12"/>
        </w:rPr>
        <w:t>Where Do We Go from Here?</w:t>
      </w:r>
    </w:p>
    <w:p w14:paraId="4AEF4836" w14:textId="77777777" w:rsidR="00B77CC8" w:rsidRPr="0049192B" w:rsidRDefault="00B77CC8" w:rsidP="00B77CC8">
      <w:pPr>
        <w:spacing w:line="276" w:lineRule="auto"/>
        <w:rPr>
          <w:sz w:val="12"/>
        </w:rPr>
      </w:pPr>
      <w:r w:rsidRPr="0049192B">
        <w:rPr>
          <w:rStyle w:val="StyleUnderline"/>
        </w:rPr>
        <w:t xml:space="preserve">A massive effort will be needed </w:t>
      </w:r>
      <w:r w:rsidRPr="0049192B">
        <w:rPr>
          <w:rStyle w:val="StyleUnderline"/>
          <w:highlight w:val="green"/>
        </w:rPr>
        <w:t>to stop warming at 2°C</w:t>
      </w:r>
      <w:r w:rsidRPr="0049192B">
        <w:rPr>
          <w:rStyle w:val="StyleUnderline"/>
        </w:rPr>
        <w:t xml:space="preserve">, and </w:t>
      </w:r>
      <w:r w:rsidRPr="0049192B">
        <w:rPr>
          <w:rStyle w:val="StyleUnderline"/>
          <w:highlight w:val="green"/>
        </w:rPr>
        <w:t>time is of the essence</w:t>
      </w:r>
      <w:r w:rsidRPr="0049192B">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49192B">
        <w:rPr>
          <w:b/>
          <w:bCs/>
          <w:sz w:val="12"/>
          <w:szCs w:val="22"/>
        </w:rPr>
        <w:t>.</w:t>
      </w:r>
      <w:r w:rsidRPr="0049192B">
        <w:rPr>
          <w:sz w:val="12"/>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58B2152F" w14:textId="77777777" w:rsidR="00B77CC8" w:rsidRPr="0049192B" w:rsidRDefault="00B77CC8" w:rsidP="00B77CC8">
      <w:pPr>
        <w:spacing w:line="276" w:lineRule="auto"/>
        <w:rPr>
          <w:sz w:val="12"/>
          <w:szCs w:val="16"/>
        </w:rPr>
      </w:pPr>
      <w:r w:rsidRPr="0049192B">
        <w:rPr>
          <w:sz w:val="12"/>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2E3968C" w14:textId="77777777" w:rsidR="00B77CC8" w:rsidRPr="0049192B" w:rsidRDefault="00B77CC8" w:rsidP="00B77CC8">
      <w:pPr>
        <w:spacing w:line="276" w:lineRule="auto"/>
        <w:rPr>
          <w:rStyle w:val="StyleUnderline"/>
        </w:rPr>
      </w:pPr>
      <w:r w:rsidRPr="0049192B">
        <w:rPr>
          <w:sz w:val="12"/>
        </w:rPr>
        <w:t xml:space="preserve">1. The Building Blocks Approach The 2015 Paris Agreement, which went into effect November 2016, is a remarkable, historic achievement. For the </w:t>
      </w:r>
      <w:proofErr w:type="spellStart"/>
      <w:r w:rsidRPr="0049192B">
        <w:rPr>
          <w:sz w:val="12"/>
        </w:rPr>
        <w:t>frst</w:t>
      </w:r>
      <w:proofErr w:type="spellEnd"/>
      <w:r w:rsidRPr="0049192B">
        <w:rPr>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49192B">
        <w:rPr>
          <w:sz w:val="12"/>
        </w:rPr>
        <w:t>fve</w:t>
      </w:r>
      <w:proofErr w:type="spellEnd"/>
      <w:r w:rsidRPr="0049192B">
        <w:rPr>
          <w:sz w:val="12"/>
        </w:rPr>
        <w:t xml:space="preserve"> years if we are to prevent catastrophic warming; </w:t>
      </w:r>
      <w:r w:rsidRPr="0049192B">
        <w:rPr>
          <w:rStyle w:val="StyleUnderline"/>
        </w:rPr>
        <w:t xml:space="preserve">current pledges place the world on track for up to 3.4°C by 2100 (UNEP, 2016b). Until now, no </w:t>
      </w:r>
      <w:proofErr w:type="spellStart"/>
      <w:r w:rsidRPr="0049192B">
        <w:rPr>
          <w:rStyle w:val="StyleUnderline"/>
        </w:rPr>
        <w:t>specifc</w:t>
      </w:r>
      <w:proofErr w:type="spellEnd"/>
      <w:r w:rsidRPr="0049192B">
        <w:rPr>
          <w:rStyle w:val="StyleUnderline"/>
        </w:rPr>
        <w:t xml:space="preserve"> policy roadmap exists that provides a realistic and reasonable chance of limiting global temperatures to safe levels and preventing unmanageable climate change</w:t>
      </w:r>
      <w:r w:rsidRPr="0049192B">
        <w:rPr>
          <w:sz w:val="12"/>
        </w:rPr>
        <w:t xml:space="preserve">. This report is our attempt to provide such a plan— an outline of </w:t>
      </w:r>
      <w:proofErr w:type="spellStart"/>
      <w:r w:rsidRPr="0049192B">
        <w:rPr>
          <w:sz w:val="12"/>
        </w:rPr>
        <w:t>specifc</w:t>
      </w:r>
      <w:proofErr w:type="spellEnd"/>
      <w:r w:rsidRPr="0049192B">
        <w:rPr>
          <w:sz w:val="12"/>
        </w:rPr>
        <w:t xml:space="preserve"> solutions that serve as the building blocks for a comprehensive strategy for limiting the warming to well under 2°C and avoiding dangerous climate change (Figure 1). The </w:t>
      </w:r>
      <w:proofErr w:type="spellStart"/>
      <w:r w:rsidRPr="0049192B">
        <w:rPr>
          <w:sz w:val="12"/>
        </w:rPr>
        <w:t>frst</w:t>
      </w:r>
      <w:proofErr w:type="spellEnd"/>
      <w:r w:rsidRPr="0049192B">
        <w:rPr>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49192B">
        <w:rPr>
          <w:sz w:val="12"/>
        </w:rPr>
        <w:t>shortlived</w:t>
      </w:r>
      <w:proofErr w:type="spellEnd"/>
      <w:r w:rsidRPr="0049192B">
        <w:rPr>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49192B">
        <w:rPr>
          <w:sz w:val="12"/>
        </w:rPr>
        <w:t>fnal</w:t>
      </w:r>
      <w:proofErr w:type="spellEnd"/>
      <w:r w:rsidRPr="0049192B">
        <w:rPr>
          <w:sz w:val="12"/>
        </w:rPr>
        <w:t xml:space="preserve"> building block includes scalable and reversible carbon dioxide (</w:t>
      </w:r>
      <w:proofErr w:type="gramStart"/>
      <w:r w:rsidRPr="0049192B">
        <w:rPr>
          <w:sz w:val="12"/>
        </w:rPr>
        <w:t>CO2 )</w:t>
      </w:r>
      <w:proofErr w:type="gramEnd"/>
      <w:r w:rsidRPr="0049192B">
        <w:rPr>
          <w:sz w:val="12"/>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49192B">
        <w:rPr>
          <w:sz w:val="12"/>
        </w:rPr>
        <w:t>Lenton</w:t>
      </w:r>
      <w:proofErr w:type="spellEnd"/>
      <w:r w:rsidRPr="0049192B">
        <w:rPr>
          <w:sz w:val="12"/>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49192B">
        <w:rPr>
          <w:sz w:val="12"/>
        </w:rPr>
        <w:t>Drijfhout</w:t>
      </w:r>
      <w:proofErr w:type="spellEnd"/>
      <w:r w:rsidRPr="0049192B">
        <w:rPr>
          <w:sz w:val="12"/>
        </w:rPr>
        <w:t xml:space="preserve"> et al., 2015). In order to avoid dangerous climate change, we must address these concerns. </w:t>
      </w:r>
      <w:r w:rsidRPr="0049192B">
        <w:rPr>
          <w:rStyle w:val="StyleUnderline"/>
        </w:rPr>
        <w:t xml:space="preserve">We </w:t>
      </w:r>
      <w:r w:rsidRPr="0049192B">
        <w:rPr>
          <w:rStyle w:val="StyleUnderline"/>
        </w:rPr>
        <w:lastRenderedPageBreak/>
        <w:t xml:space="preserve">must act now, and we must act fast. Reduction of SLCPs will result in fast, near-term reductions in warming, while present-day reductions of CO2 will result in long-term climate </w:t>
      </w:r>
      <w:proofErr w:type="spellStart"/>
      <w:r w:rsidRPr="0049192B">
        <w:rPr>
          <w:rStyle w:val="StyleUnderline"/>
        </w:rPr>
        <w:t>benefts</w:t>
      </w:r>
      <w:proofErr w:type="spellEnd"/>
      <w:r w:rsidRPr="0049192B">
        <w:rPr>
          <w:sz w:val="12"/>
        </w:rPr>
        <w:t xml:space="preserve">. This two-lever approach—aggressively cutting both SLCPs and CO2 –-will slow warming in the coming decades when it is most crucial to avoid impacts from climate change as well as maintain a safe climate </w:t>
      </w:r>
      <w:proofErr w:type="gramStart"/>
      <w:r w:rsidRPr="0049192B">
        <w:rPr>
          <w:sz w:val="12"/>
        </w:rPr>
        <w:t>many decades</w:t>
      </w:r>
      <w:proofErr w:type="gramEnd"/>
      <w:r w:rsidRPr="0049192B">
        <w:rPr>
          <w:sz w:val="12"/>
        </w:rPr>
        <w:t xml:space="preserve"> from now. To achieve the </w:t>
      </w:r>
      <w:proofErr w:type="spellStart"/>
      <w:r w:rsidRPr="0049192B">
        <w:rPr>
          <w:sz w:val="12"/>
        </w:rPr>
        <w:t>nearterm</w:t>
      </w:r>
      <w:proofErr w:type="spellEnd"/>
      <w:r w:rsidRPr="0049192B">
        <w:rPr>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49192B">
        <w:rPr>
          <w:rStyle w:val="StyleUnderlin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p>
    <w:p w14:paraId="301356F8" w14:textId="77777777" w:rsidR="00B77CC8" w:rsidRPr="0049192B" w:rsidRDefault="00B77CC8" w:rsidP="00B77CC8">
      <w:pPr>
        <w:spacing w:line="276" w:lineRule="auto"/>
        <w:rPr>
          <w:sz w:val="12"/>
          <w:szCs w:val="16"/>
        </w:rPr>
      </w:pPr>
      <w:r w:rsidRPr="0049192B">
        <w:rPr>
          <w:sz w:val="12"/>
          <w:szCs w:val="16"/>
        </w:rPr>
        <w:t>2. Major Climate Disruptions: How Soon and How Fast? “Without adequate mitigation and adaptation, climate change poses unacceptable risks to global public health.” (WHO, 2016)</w:t>
      </w:r>
    </w:p>
    <w:p w14:paraId="70FC4753" w14:textId="77777777" w:rsidR="00B77CC8" w:rsidRPr="0049192B" w:rsidRDefault="00B77CC8" w:rsidP="00B77CC8">
      <w:pPr>
        <w:spacing w:line="276" w:lineRule="auto"/>
        <w:rPr>
          <w:sz w:val="12"/>
          <w:szCs w:val="16"/>
        </w:rPr>
      </w:pPr>
      <w:r w:rsidRPr="0049192B">
        <w:rPr>
          <w:sz w:val="12"/>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49192B">
        <w:rPr>
          <w:sz w:val="12"/>
          <w:szCs w:val="16"/>
        </w:rPr>
        <w:t>think</w:t>
      </w:r>
      <w:proofErr w:type="gramEnd"/>
      <w:r w:rsidRPr="0049192B">
        <w:rPr>
          <w:sz w:val="12"/>
          <w:szCs w:val="16"/>
        </w:rPr>
        <w:t xml:space="preserve"> of this no longer as climate change but as climate disruption. Consider the business as usual scenario:</w:t>
      </w:r>
    </w:p>
    <w:p w14:paraId="19493630" w14:textId="77777777" w:rsidR="00B77CC8" w:rsidRPr="0049192B" w:rsidRDefault="00B77CC8" w:rsidP="00B77CC8">
      <w:pPr>
        <w:spacing w:line="276" w:lineRule="auto"/>
        <w:rPr>
          <w:sz w:val="12"/>
          <w:szCs w:val="16"/>
        </w:rPr>
      </w:pPr>
      <w:r w:rsidRPr="0049192B">
        <w:rPr>
          <w:sz w:val="12"/>
          <w:szCs w:val="16"/>
        </w:rPr>
        <w:t xml:space="preserve">15 years from now: In 15 years, planetary warming will reach 1.5°C above pre-industrial global mean temperature (Ramanathan and Xu, 2010; </w:t>
      </w:r>
      <w:proofErr w:type="spellStart"/>
      <w:r w:rsidRPr="0049192B">
        <w:rPr>
          <w:sz w:val="12"/>
          <w:szCs w:val="16"/>
        </w:rPr>
        <w:t>Shindell</w:t>
      </w:r>
      <w:proofErr w:type="spellEnd"/>
      <w:r w:rsidRPr="0049192B">
        <w:rPr>
          <w:sz w:val="12"/>
          <w:szCs w:val="16"/>
        </w:rPr>
        <w:t xml:space="preserve"> et al., 2012). This exceeds the 0.5°C to 1°C of warming during the </w:t>
      </w:r>
      <w:proofErr w:type="spellStart"/>
      <w:r w:rsidRPr="0049192B">
        <w:rPr>
          <w:sz w:val="12"/>
          <w:szCs w:val="16"/>
        </w:rPr>
        <w:t>Eemian</w:t>
      </w:r>
      <w:proofErr w:type="spellEnd"/>
      <w:r w:rsidRPr="0049192B">
        <w:rPr>
          <w:sz w:val="12"/>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49192B">
        <w:rPr>
          <w:sz w:val="12"/>
          <w:szCs w:val="16"/>
        </w:rPr>
        <w:t>lowlying</w:t>
      </w:r>
      <w:proofErr w:type="spellEnd"/>
      <w:r w:rsidRPr="0049192B">
        <w:rPr>
          <w:sz w:val="12"/>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49192B">
        <w:rPr>
          <w:sz w:val="12"/>
          <w:szCs w:val="16"/>
        </w:rPr>
        <w:t>fsheries</w:t>
      </w:r>
      <w:proofErr w:type="spellEnd"/>
      <w:r w:rsidRPr="0049192B">
        <w:rPr>
          <w:sz w:val="12"/>
          <w:szCs w:val="16"/>
        </w:rPr>
        <w:t xml:space="preserve"> for protein, and these are likely to be affected by ocean </w:t>
      </w:r>
      <w:proofErr w:type="spellStart"/>
      <w:r w:rsidRPr="0049192B">
        <w:rPr>
          <w:sz w:val="12"/>
          <w:szCs w:val="16"/>
        </w:rPr>
        <w:t>acidifcation</w:t>
      </w:r>
      <w:proofErr w:type="spellEnd"/>
      <w:r w:rsidRPr="0049192B">
        <w:rPr>
          <w:sz w:val="12"/>
          <w:szCs w:val="16"/>
        </w:rPr>
        <w:t xml:space="preserve"> and climate change. Climate injustice could start causing visible regional and international </w:t>
      </w:r>
      <w:proofErr w:type="spellStart"/>
      <w:r w:rsidRPr="0049192B">
        <w:rPr>
          <w:sz w:val="12"/>
          <w:szCs w:val="16"/>
        </w:rPr>
        <w:t>conficts</w:t>
      </w:r>
      <w:proofErr w:type="spellEnd"/>
      <w:r w:rsidRPr="0049192B">
        <w:rPr>
          <w:sz w:val="12"/>
          <w:szCs w:val="16"/>
        </w:rPr>
        <w:t>. All of this will be exacerbated as the risk of passing tipping points increases (</w:t>
      </w:r>
      <w:proofErr w:type="spellStart"/>
      <w:r w:rsidRPr="0049192B">
        <w:rPr>
          <w:sz w:val="12"/>
          <w:szCs w:val="16"/>
        </w:rPr>
        <w:t>Lenton</w:t>
      </w:r>
      <w:proofErr w:type="spellEnd"/>
      <w:r w:rsidRPr="0049192B">
        <w:rPr>
          <w:sz w:val="12"/>
          <w:szCs w:val="16"/>
        </w:rPr>
        <w:t xml:space="preserve"> et al., 2008).</w:t>
      </w:r>
    </w:p>
    <w:p w14:paraId="28B08CCE" w14:textId="77777777" w:rsidR="00B77CC8" w:rsidRPr="0049192B" w:rsidRDefault="00B77CC8" w:rsidP="00B77CC8">
      <w:pPr>
        <w:spacing w:line="276" w:lineRule="auto"/>
        <w:rPr>
          <w:sz w:val="12"/>
          <w:szCs w:val="16"/>
        </w:rPr>
      </w:pPr>
      <w:r w:rsidRPr="0049192B">
        <w:rPr>
          <w:sz w:val="12"/>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49192B">
        <w:rPr>
          <w:sz w:val="12"/>
          <w:szCs w:val="16"/>
        </w:rPr>
        <w:t>Drijfhout</w:t>
      </w:r>
      <w:proofErr w:type="spellEnd"/>
      <w:r w:rsidRPr="0049192B">
        <w:rPr>
          <w:sz w:val="12"/>
          <w:szCs w:val="16"/>
        </w:rPr>
        <w:t xml:space="preserve"> et al., 2015). The melting of most mountain glaciers, including those in the Tibetan-Himalayas, combined with mega-droughts, heat waves, storms, and foods, would adversely affect nearly everyone on the planet.</w:t>
      </w:r>
    </w:p>
    <w:p w14:paraId="18168B9D" w14:textId="77777777" w:rsidR="00B77CC8" w:rsidRPr="0049192B" w:rsidRDefault="00B77CC8" w:rsidP="00B77CC8">
      <w:pPr>
        <w:spacing w:line="276" w:lineRule="auto"/>
        <w:rPr>
          <w:sz w:val="12"/>
          <w:szCs w:val="16"/>
        </w:rPr>
      </w:pPr>
      <w:r w:rsidRPr="0049192B">
        <w:rPr>
          <w:sz w:val="12"/>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33F6B22B" w14:textId="77777777" w:rsidR="00B77CC8" w:rsidRPr="0049192B" w:rsidRDefault="00B77CC8" w:rsidP="00B77CC8">
      <w:pPr>
        <w:spacing w:line="276" w:lineRule="auto"/>
        <w:rPr>
          <w:sz w:val="12"/>
          <w:szCs w:val="16"/>
        </w:rPr>
      </w:pPr>
      <w:r w:rsidRPr="0049192B">
        <w:rPr>
          <w:sz w:val="12"/>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49192B">
        <w:rPr>
          <w:sz w:val="12"/>
          <w:szCs w:val="16"/>
        </w:rPr>
        <w:t>Lenton</w:t>
      </w:r>
      <w:proofErr w:type="spellEnd"/>
      <w:r w:rsidRPr="0049192B">
        <w:rPr>
          <w:sz w:val="12"/>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1A1DF4F0" w14:textId="77777777" w:rsidR="00B77CC8" w:rsidRPr="0049192B" w:rsidRDefault="00B77CC8" w:rsidP="00B77CC8">
      <w:pPr>
        <w:spacing w:line="276" w:lineRule="auto"/>
        <w:rPr>
          <w:sz w:val="12"/>
          <w:szCs w:val="16"/>
        </w:rPr>
      </w:pPr>
      <w:r w:rsidRPr="0049192B">
        <w:rPr>
          <w:sz w:val="12"/>
          <w:szCs w:val="16"/>
        </w:rPr>
        <w:t xml:space="preserve">1. Unmasking Aerosol Cooling: The </w:t>
      </w:r>
      <w:proofErr w:type="spellStart"/>
      <w:r w:rsidRPr="0049192B">
        <w:rPr>
          <w:sz w:val="12"/>
          <w:szCs w:val="16"/>
        </w:rPr>
        <w:t>frst</w:t>
      </w:r>
      <w:proofErr w:type="spellEnd"/>
      <w:r w:rsidRPr="0049192B">
        <w:rPr>
          <w:sz w:val="12"/>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49192B">
        <w:rPr>
          <w:sz w:val="12"/>
          <w:szCs w:val="16"/>
        </w:rPr>
        <w:t>refect</w:t>
      </w:r>
      <w:proofErr w:type="spellEnd"/>
      <w:r w:rsidRPr="0049192B">
        <w:rPr>
          <w:sz w:val="12"/>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49192B">
        <w:rPr>
          <w:sz w:val="12"/>
          <w:szCs w:val="16"/>
        </w:rPr>
        <w:t>CO2 ,</w:t>
      </w:r>
      <w:proofErr w:type="gramEnd"/>
      <w:r w:rsidRPr="0049192B">
        <w:rPr>
          <w:sz w:val="12"/>
          <w:szCs w:val="16"/>
        </w:rPr>
        <w:t xml:space="preserve"> other greenhouse gases, and black carbon and co-pollutants to avoid an abrupt and very large jump in the near-term warming beyond 2°C (Brasseur and </w:t>
      </w:r>
      <w:proofErr w:type="spellStart"/>
      <w:r w:rsidRPr="0049192B">
        <w:rPr>
          <w:sz w:val="12"/>
          <w:szCs w:val="16"/>
        </w:rPr>
        <w:t>Roeckner</w:t>
      </w:r>
      <w:proofErr w:type="spellEnd"/>
      <w:r w:rsidRPr="0049192B">
        <w:rPr>
          <w:sz w:val="12"/>
          <w:szCs w:val="16"/>
        </w:rPr>
        <w:t>, 2005).</w:t>
      </w:r>
    </w:p>
    <w:p w14:paraId="0A4A6273" w14:textId="77777777" w:rsidR="00B77CC8" w:rsidRPr="0049192B" w:rsidRDefault="00B77CC8" w:rsidP="00B77CC8">
      <w:pPr>
        <w:spacing w:line="276" w:lineRule="auto"/>
        <w:rPr>
          <w:sz w:val="12"/>
        </w:rPr>
      </w:pPr>
      <w:r w:rsidRPr="0049192B">
        <w:rPr>
          <w:sz w:val="12"/>
        </w:rPr>
        <w:t>2. Tipping Points</w:t>
      </w:r>
      <w:r w:rsidRPr="0049192B">
        <w:rPr>
          <w:b/>
          <w:bCs/>
          <w:sz w:val="12"/>
          <w:szCs w:val="22"/>
        </w:rPr>
        <w:t xml:space="preserve">: </w:t>
      </w:r>
      <w:r w:rsidRPr="0049192B">
        <w:rPr>
          <w:rStyle w:val="StyleUnderline"/>
        </w:rPr>
        <w:t xml:space="preserve">It is likely that </w:t>
      </w:r>
      <w:r w:rsidRPr="0049192B">
        <w:rPr>
          <w:rStyle w:val="StyleUnderline"/>
          <w:highlight w:val="green"/>
        </w:rPr>
        <w:t>as we cross the</w:t>
      </w:r>
      <w:r w:rsidRPr="0049192B">
        <w:rPr>
          <w:rStyle w:val="StyleUnderline"/>
        </w:rPr>
        <w:t xml:space="preserve"> 1.5°C to </w:t>
      </w:r>
      <w:r w:rsidRPr="0049192B">
        <w:rPr>
          <w:rStyle w:val="StyleUnderline"/>
          <w:highlight w:val="green"/>
        </w:rPr>
        <w:t>2°C thresholds we will trigger</w:t>
      </w:r>
      <w:r w:rsidRPr="0049192B">
        <w:rPr>
          <w:rStyle w:val="StyleUnderline"/>
        </w:rPr>
        <w:t xml:space="preserve"> so called “</w:t>
      </w:r>
      <w:r w:rsidRPr="0049192B">
        <w:rPr>
          <w:rStyle w:val="StyleUnderline"/>
          <w:highlight w:val="green"/>
        </w:rPr>
        <w:t>tipping points” for abrupt and nonlinear changes</w:t>
      </w:r>
      <w:r w:rsidRPr="0049192B">
        <w:rPr>
          <w:rStyle w:val="StyleUnderline"/>
        </w:rPr>
        <w:t xml:space="preserve"> in the climate system </w:t>
      </w:r>
      <w:r w:rsidRPr="0049192B">
        <w:rPr>
          <w:rStyle w:val="StyleUnderline"/>
          <w:highlight w:val="green"/>
        </w:rPr>
        <w:t>with catastrophic consequences</w:t>
      </w:r>
      <w:r w:rsidRPr="0049192B">
        <w:rPr>
          <w:sz w:val="12"/>
        </w:rPr>
        <w:t xml:space="preserve"> for humanity and the environment (</w:t>
      </w:r>
      <w:proofErr w:type="spellStart"/>
      <w:r w:rsidRPr="0049192B">
        <w:rPr>
          <w:sz w:val="12"/>
        </w:rPr>
        <w:t>Lenton</w:t>
      </w:r>
      <w:proofErr w:type="spellEnd"/>
      <w:r w:rsidRPr="0049192B">
        <w:rPr>
          <w:sz w:val="12"/>
        </w:rPr>
        <w:t xml:space="preserve">, 2008; </w:t>
      </w:r>
      <w:proofErr w:type="spellStart"/>
      <w:r w:rsidRPr="0049192B">
        <w:rPr>
          <w:sz w:val="12"/>
        </w:rPr>
        <w:t>Drijfhout</w:t>
      </w:r>
      <w:proofErr w:type="spellEnd"/>
      <w:r w:rsidRPr="0049192B">
        <w:rPr>
          <w:sz w:val="12"/>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49192B">
        <w:rPr>
          <w:sz w:val="12"/>
        </w:rPr>
        <w:t>Lenton</w:t>
      </w:r>
      <w:proofErr w:type="spellEnd"/>
      <w:r w:rsidRPr="0049192B">
        <w:rPr>
          <w:sz w:val="12"/>
        </w:rPr>
        <w:t xml:space="preserve"> et al., 2008). Regardless of timescale, once underway many of these changes would be irreversible (</w:t>
      </w:r>
      <w:proofErr w:type="spellStart"/>
      <w:r w:rsidRPr="0049192B">
        <w:rPr>
          <w:sz w:val="12"/>
        </w:rPr>
        <w:t>Lontzek</w:t>
      </w:r>
      <w:proofErr w:type="spellEnd"/>
      <w:r w:rsidRPr="0049192B">
        <w:rPr>
          <w:sz w:val="12"/>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49192B">
        <w:rPr>
          <w:sz w:val="12"/>
        </w:rPr>
        <w:t>highlatitude</w:t>
      </w:r>
      <w:proofErr w:type="spellEnd"/>
      <w:r w:rsidRPr="0049192B">
        <w:rPr>
          <w:sz w:val="12"/>
        </w:rPr>
        <w:t xml:space="preserve"> ocean circulation (deep convection) (</w:t>
      </w:r>
      <w:proofErr w:type="spellStart"/>
      <w:r w:rsidRPr="0049192B">
        <w:rPr>
          <w:sz w:val="12"/>
        </w:rPr>
        <w:t>Drijfhout</w:t>
      </w:r>
      <w:proofErr w:type="spellEnd"/>
      <w:r w:rsidRPr="0049192B">
        <w:rPr>
          <w:sz w:val="12"/>
        </w:rPr>
        <w:t xml:space="preserve"> et al., 2015). This is consistent with existing observations and </w:t>
      </w:r>
      <w:r w:rsidRPr="0049192B">
        <w:rPr>
          <w:sz w:val="12"/>
        </w:rPr>
        <w:lastRenderedPageBreak/>
        <w:t xml:space="preserve">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49192B">
        <w:rPr>
          <w:sz w:val="12"/>
        </w:rPr>
        <w:t>justifcation</w:t>
      </w:r>
      <w:proofErr w:type="spellEnd"/>
      <w:r w:rsidRPr="0049192B">
        <w:rPr>
          <w:sz w:val="12"/>
        </w:rPr>
        <w:t xml:space="preserve"> for limiting warming to no more than 1.5°C.</w:t>
      </w:r>
    </w:p>
    <w:p w14:paraId="62AF7F49" w14:textId="03793D04" w:rsidR="00B77CC8" w:rsidRDefault="00B77CC8" w:rsidP="00B77CC8">
      <w:pPr>
        <w:spacing w:line="276" w:lineRule="auto"/>
        <w:rPr>
          <w:rStyle w:val="StyleUnderline"/>
        </w:rPr>
      </w:pPr>
      <w:r w:rsidRPr="0049192B">
        <w:rPr>
          <w:sz w:val="12"/>
        </w:rPr>
        <w:t xml:space="preserve">While all climate tipping points have the potential to rapidly destabilize climate, social, and economic systems, some are also </w:t>
      </w:r>
      <w:r w:rsidRPr="0049192B">
        <w:rPr>
          <w:rStyle w:val="StyleUnderline"/>
        </w:rPr>
        <w:t xml:space="preserve">self-amplifying feedbacks that once set in motion increase warming in such a way that they perpetuate yet even more warming. </w:t>
      </w:r>
      <w:r w:rsidRPr="0049192B">
        <w:rPr>
          <w:rStyle w:val="StyleUnderline"/>
          <w:highlight w:val="green"/>
        </w:rPr>
        <w:t>Declining Arctic sea ice, thawing permafrost, and</w:t>
      </w:r>
      <w:r w:rsidRPr="0049192B">
        <w:rPr>
          <w:rStyle w:val="StyleUnderline"/>
        </w:rPr>
        <w:t xml:space="preserve"> the poleward </w:t>
      </w:r>
      <w:r w:rsidRPr="0049192B">
        <w:rPr>
          <w:rStyle w:val="StyleUnderline"/>
          <w:highlight w:val="green"/>
        </w:rPr>
        <w:t>migration of cloud systems are</w:t>
      </w:r>
      <w:r w:rsidRPr="0049192B">
        <w:rPr>
          <w:rStyle w:val="StyleUnderline"/>
        </w:rPr>
        <w:t xml:space="preserve"> all examples of </w:t>
      </w:r>
      <w:r w:rsidRPr="0049192B">
        <w:rPr>
          <w:rStyle w:val="StyleUnderline"/>
          <w:highlight w:val="green"/>
        </w:rPr>
        <w:t>self-amplifying feedback</w:t>
      </w:r>
      <w:r w:rsidRPr="0049192B">
        <w:rPr>
          <w:rStyle w:val="StyleUnderline"/>
        </w:rPr>
        <w:t xml:space="preserve"> mechanisms, </w:t>
      </w:r>
      <w:r w:rsidRPr="0049192B">
        <w:rPr>
          <w:rStyle w:val="StyleUnderline"/>
          <w:highlight w:val="green"/>
        </w:rPr>
        <w:t xml:space="preserve">where initial warming feeds upon itself </w:t>
      </w:r>
      <w:r w:rsidRPr="0049192B">
        <w:rPr>
          <w:rStyle w:val="StyleUnderline"/>
        </w:rPr>
        <w:t xml:space="preserve">to cause still more warming acting </w:t>
      </w:r>
      <w:r w:rsidRPr="0049192B">
        <w:rPr>
          <w:rStyle w:val="StyleUnderline"/>
          <w:highlight w:val="green"/>
        </w:rPr>
        <w:t>as a force multiplier</w:t>
      </w:r>
      <w:r w:rsidRPr="0049192B">
        <w:rPr>
          <w:rStyle w:val="StyleUnderline"/>
        </w:rPr>
        <w:t xml:space="preserve"> (Schuur et al., 2015).</w:t>
      </w:r>
    </w:p>
    <w:p w14:paraId="5949C949" w14:textId="77777777" w:rsidR="00B77CC8" w:rsidRDefault="00B77CC8" w:rsidP="00B77CC8">
      <w:pPr>
        <w:pStyle w:val="Heading4"/>
        <w:rPr>
          <w:u w:val="single"/>
        </w:rPr>
      </w:pPr>
      <w:r>
        <w:t xml:space="preserve">The US would first strike Russia – they could </w:t>
      </w:r>
      <w:r w:rsidRPr="00D419D2">
        <w:rPr>
          <w:u w:val="single"/>
        </w:rPr>
        <w:t>eliminate</w:t>
      </w:r>
      <w:r>
        <w:t xml:space="preserve"> their nuclear arsenal with a conventional strike </w:t>
      </w:r>
    </w:p>
    <w:p w14:paraId="7EBBE83B" w14:textId="77777777" w:rsidR="00B77CC8" w:rsidRPr="002D7E81" w:rsidRDefault="00B77CC8" w:rsidP="00B77CC8">
      <w:pPr>
        <w:rPr>
          <w:b/>
          <w:sz w:val="26"/>
        </w:rPr>
      </w:pPr>
      <w:proofErr w:type="spellStart"/>
      <w:r w:rsidRPr="002D7E81">
        <w:rPr>
          <w:rStyle w:val="Style13ptBold"/>
        </w:rPr>
        <w:t>Plesch</w:t>
      </w:r>
      <w:proofErr w:type="spellEnd"/>
      <w:r>
        <w:rPr>
          <w:rStyle w:val="Style13ptBold"/>
        </w:rPr>
        <w:t xml:space="preserve"> 18 </w:t>
      </w:r>
      <w:r w:rsidRPr="002D7E81">
        <w:t xml:space="preserve">[(Dan, Director of the Centre for International Studies and Diplomacy, SOAS, University of London) “Could the US win World War III without using nuclear weapons?” The Conversation, 4/19/2018] BC </w:t>
      </w:r>
    </w:p>
    <w:p w14:paraId="09C92329" w14:textId="77777777" w:rsidR="00B77CC8" w:rsidRDefault="00B77CC8" w:rsidP="00B77CC8">
      <w:r w:rsidRPr="00D419D2">
        <w:rPr>
          <w:rStyle w:val="StyleUnderline"/>
        </w:rPr>
        <w:t xml:space="preserve">As the US, Russia </w:t>
      </w:r>
      <w:r w:rsidRPr="00D419D2">
        <w:t xml:space="preserve">and China </w:t>
      </w:r>
      <w:r w:rsidRPr="00D419D2">
        <w:rPr>
          <w:rStyle w:val="StyleUnderline"/>
        </w:rPr>
        <w:t>test each other’s patience and strategic focus, speculation about the chances of a world war has hit a new high</w:t>
      </w:r>
      <w:r w:rsidRPr="00D419D2">
        <w:t>. But many of the people seriously engaged in this weighty discussion often get it wrong.</w:t>
      </w:r>
    </w:p>
    <w:p w14:paraId="04569BF6" w14:textId="77777777" w:rsidR="00B77CC8" w:rsidRPr="002D7E81" w:rsidRDefault="00B77CC8" w:rsidP="00B77CC8">
      <w:pPr>
        <w:rPr>
          <w:rStyle w:val="Emphasis"/>
        </w:rPr>
      </w:pPr>
      <w:r w:rsidRPr="002D7E81">
        <w:rPr>
          <w:rStyle w:val="StyleUnderline"/>
        </w:rPr>
        <w:t xml:space="preserve">When it comes to estimating military capability, </w:t>
      </w:r>
      <w:r w:rsidRPr="00D2024C">
        <w:rPr>
          <w:rStyle w:val="StyleUnderline"/>
          <w:highlight w:val="green"/>
        </w:rPr>
        <w:t>the</w:t>
      </w:r>
      <w:r w:rsidRPr="002D7E81">
        <w:rPr>
          <w:rStyle w:val="StyleUnderline"/>
        </w:rPr>
        <w:t xml:space="preserve"> Western </w:t>
      </w:r>
      <w:r w:rsidRPr="00D2024C">
        <w:rPr>
          <w:rStyle w:val="StyleUnderline"/>
          <w:highlight w:val="green"/>
        </w:rPr>
        <w:t>media</w:t>
      </w:r>
      <w:r w:rsidRPr="002D7E81">
        <w:rPr>
          <w:rStyle w:val="StyleUnderline"/>
        </w:rPr>
        <w:t xml:space="preserve"> is principally concerned with the weapons capabilities of weaker states –</w:t>
      </w:r>
      <w:r>
        <w:t xml:space="preserve"> and </w:t>
      </w:r>
      <w:r w:rsidRPr="002D7E81">
        <w:rPr>
          <w:rStyle w:val="StyleUnderline"/>
        </w:rPr>
        <w:t xml:space="preserve">it </w:t>
      </w:r>
      <w:r w:rsidRPr="00D2024C">
        <w:rPr>
          <w:rStyle w:val="StyleUnderline"/>
          <w:highlight w:val="green"/>
        </w:rPr>
        <w:t>rarely pays</w:t>
      </w:r>
      <w:r w:rsidRPr="002D7E81">
        <w:rPr>
          <w:rStyle w:val="StyleUnderline"/>
        </w:rPr>
        <w:t xml:space="preserve"> much </w:t>
      </w:r>
      <w:r w:rsidRPr="00D2024C">
        <w:rPr>
          <w:rStyle w:val="StyleUnderline"/>
          <w:highlight w:val="green"/>
        </w:rPr>
        <w:t xml:space="preserve">attention to the </w:t>
      </w:r>
      <w:r w:rsidRPr="00D2024C">
        <w:rPr>
          <w:rStyle w:val="Emphasis"/>
          <w:highlight w:val="green"/>
        </w:rPr>
        <w:t xml:space="preserve">colossal capability of the US, </w:t>
      </w:r>
      <w:r w:rsidRPr="00D419D2">
        <w:rPr>
          <w:rStyle w:val="Emphasis"/>
        </w:rPr>
        <w:t xml:space="preserve">which still accounts for most of the world’s </w:t>
      </w:r>
      <w:proofErr w:type="spellStart"/>
      <w:r w:rsidRPr="00D419D2">
        <w:rPr>
          <w:rStyle w:val="Emphasis"/>
        </w:rPr>
        <w:t>defence</w:t>
      </w:r>
      <w:proofErr w:type="spellEnd"/>
      <w:r w:rsidRPr="00D419D2">
        <w:rPr>
          <w:rStyle w:val="Emphasis"/>
        </w:rPr>
        <w:t xml:space="preserve"> spending.</w:t>
      </w:r>
    </w:p>
    <w:p w14:paraId="09A9EB76" w14:textId="77777777" w:rsidR="00B77CC8" w:rsidRDefault="00B77CC8" w:rsidP="00B77CC8">
      <w:r w:rsidRPr="00D419D2">
        <w:rPr>
          <w:rStyle w:val="StyleUnderline"/>
        </w:rPr>
        <w:t>Any sensible discussion</w:t>
      </w:r>
      <w:r w:rsidRPr="00D419D2">
        <w:t xml:space="preserve"> of what a hypothetical World War III might look like </w:t>
      </w:r>
      <w:r w:rsidRPr="00D419D2">
        <w:rPr>
          <w:rStyle w:val="StyleUnderline"/>
        </w:rPr>
        <w:t xml:space="preserve">needs to begin with the sheer size and force of America’s military assets. For all that </w:t>
      </w:r>
      <w:r w:rsidRPr="00D419D2">
        <w:t xml:space="preserve">China and </w:t>
      </w:r>
      <w:r w:rsidRPr="00D419D2">
        <w:rPr>
          <w:rStyle w:val="StyleUnderline"/>
        </w:rPr>
        <w:t>Russia are arming up on various measures</w:t>
      </w:r>
      <w:r w:rsidRPr="002D7E81">
        <w:rPr>
          <w:rStyle w:val="StyleUnderline"/>
        </w:rPr>
        <w:t xml:space="preserve">, </w:t>
      </w:r>
      <w:r w:rsidRPr="00D2024C">
        <w:rPr>
          <w:rStyle w:val="Emphasis"/>
          <w:highlight w:val="green"/>
        </w:rPr>
        <w:t xml:space="preserve">US commanders have the power to </w:t>
      </w:r>
      <w:r w:rsidRPr="00D419D2">
        <w:rPr>
          <w:rStyle w:val="Emphasis"/>
        </w:rPr>
        <w:t xml:space="preserve">dominate escalating crises and </w:t>
      </w:r>
      <w:r w:rsidRPr="00D2024C">
        <w:rPr>
          <w:rStyle w:val="Emphasis"/>
          <w:highlight w:val="green"/>
        </w:rPr>
        <w:t>counter opposing forces before they can be used</w:t>
      </w:r>
      <w:r>
        <w:t>.</w:t>
      </w:r>
    </w:p>
    <w:p w14:paraId="56BABF18" w14:textId="77777777" w:rsidR="00B77CC8" w:rsidRDefault="00B77CC8" w:rsidP="00B77CC8">
      <w:r w:rsidRPr="002D7E81">
        <w:rPr>
          <w:rStyle w:val="StyleUnderline"/>
        </w:rPr>
        <w:t xml:space="preserve">Take missile </w:t>
      </w:r>
      <w:r w:rsidRPr="00D419D2">
        <w:rPr>
          <w:rStyle w:val="StyleUnderline"/>
        </w:rPr>
        <w:t>warfare</w:t>
      </w:r>
      <w:r w:rsidRPr="00D419D2">
        <w:t xml:space="preserve"> alone. </w:t>
      </w:r>
      <w:r w:rsidRPr="00D419D2">
        <w:rPr>
          <w:rStyle w:val="StyleUnderline"/>
        </w:rPr>
        <w:t>The US Navy already has 4,000 Tomahawk cruise missiles, and the Navy and Air Force are currently taking delivery of 5,000 JASSM conventional cruise missiles</w:t>
      </w:r>
      <w:r w:rsidRPr="00D419D2">
        <w:t xml:space="preserve"> with ranges from 200-600 miles. </w:t>
      </w:r>
      <w:r w:rsidRPr="00D419D2">
        <w:rPr>
          <w:rStyle w:val="StyleUnderline"/>
        </w:rPr>
        <w:t>Barely visible to radar, these are designed to destroy “hardened” targets such as nuclear missile silos. Russia</w:t>
      </w:r>
      <w:r>
        <w:t xml:space="preserve"> and China, by c</w:t>
      </w:r>
      <w:r w:rsidRPr="00D419D2">
        <w:t>ontras</w:t>
      </w:r>
      <w:r>
        <w:t>t</w:t>
      </w:r>
      <w:r w:rsidRPr="002D7E81">
        <w:rPr>
          <w:rStyle w:val="StyleUnderline"/>
        </w:rPr>
        <w:t xml:space="preserve">, </w:t>
      </w:r>
      <w:r w:rsidRPr="00D2024C">
        <w:rPr>
          <w:rStyle w:val="StyleUnderline"/>
          <w:highlight w:val="green"/>
        </w:rPr>
        <w:t>have nothing of equivalent</w:t>
      </w:r>
      <w:r w:rsidRPr="002D7E81">
        <w:rPr>
          <w:rStyle w:val="StyleUnderline"/>
        </w:rPr>
        <w:t xml:space="preserve"> quantity or quality with which to threaten the US mainland</w:t>
      </w:r>
      <w:r>
        <w:t>.</w:t>
      </w:r>
    </w:p>
    <w:p w14:paraId="5541E285" w14:textId="77777777" w:rsidR="00B77CC8" w:rsidRPr="00D419D2" w:rsidRDefault="00B77CC8" w:rsidP="00B77CC8">
      <w:pPr>
        <w:rPr>
          <w:rStyle w:val="StyleUnderline"/>
        </w:rPr>
      </w:pPr>
      <w:r w:rsidRPr="002D7E81">
        <w:rPr>
          <w:rStyle w:val="StyleUnderline"/>
        </w:rPr>
        <w:t xml:space="preserve">The same holds true when it comes to maritime </w:t>
      </w:r>
      <w:r w:rsidRPr="00D419D2">
        <w:rPr>
          <w:rStyle w:val="StyleUnderline"/>
        </w:rPr>
        <w:t>forces. While much is made of Russia’s two frigates and smaller vessels stationed off the Syrian coast</w:t>
      </w:r>
      <w:r w:rsidRPr="00D419D2">
        <w:t xml:space="preserve">, France alone has 20 warships and an aircraft carrier in the Mediterranean – and </w:t>
      </w:r>
      <w:r w:rsidRPr="00D419D2">
        <w:rPr>
          <w:rStyle w:val="StyleUnderline"/>
        </w:rPr>
        <w:t>US standing forces in the area include six destroyers equipped with scores of cruise missiles and anti-missile systems.</w:t>
      </w:r>
      <w:r w:rsidRPr="00D419D2">
        <w:t xml:space="preserve"> At the other end of Europe</w:t>
      </w:r>
      <w:r w:rsidRPr="00D419D2">
        <w:rPr>
          <w:rStyle w:val="StyleUnderline"/>
        </w:rPr>
        <w:t>, the Russian military is threatening the small Baltic states, but it is rarely noted that the Russian Baltic fleet is the same size as Denmark’s and half the size of Germany’s.</w:t>
      </w:r>
    </w:p>
    <w:p w14:paraId="5B9BEA3F" w14:textId="77777777" w:rsidR="00B77CC8" w:rsidRDefault="00B77CC8" w:rsidP="00B77CC8">
      <w:r w:rsidRPr="00D419D2">
        <w:t xml:space="preserve">Meanwhile, China’s aggressively expansionist </w:t>
      </w:r>
      <w:proofErr w:type="spellStart"/>
      <w:r w:rsidRPr="00D419D2">
        <w:t>behaviour</w:t>
      </w:r>
      <w:proofErr w:type="spellEnd"/>
      <w:r w:rsidRPr="00D419D2">
        <w:t xml:space="preserve"> in the South China Sea is reported alongside stories of its first aircraft carrier</w:t>
      </w:r>
      <w:r>
        <w:t xml:space="preserve"> and long-range ballistic missiles. But for all that the Chinese navy is large and growing, according to the International Institute for Strategic Studies, it’s still only numerically equivalent to the combined fleets of Japan and Taiwan, while the US boasts 19 aircraft carriers worldwide if its marine assault ships are included.</w:t>
      </w:r>
    </w:p>
    <w:p w14:paraId="07765C3D" w14:textId="77777777" w:rsidR="00B77CC8" w:rsidRDefault="00B77CC8" w:rsidP="00B77CC8">
      <w:r>
        <w:t>But overhanging all this, of course, is the nuclear factor.</w:t>
      </w:r>
    </w:p>
    <w:p w14:paraId="62BD5278" w14:textId="77777777" w:rsidR="00B77CC8" w:rsidRDefault="00B77CC8" w:rsidP="00B77CC8">
      <w:r>
        <w:t>Out of the sky</w:t>
      </w:r>
    </w:p>
    <w:p w14:paraId="1411BC48" w14:textId="77777777" w:rsidR="00B77CC8" w:rsidRPr="002D7E81" w:rsidRDefault="00B77CC8" w:rsidP="00B77CC8">
      <w:pPr>
        <w:rPr>
          <w:rStyle w:val="StyleUnderline"/>
        </w:rPr>
      </w:pPr>
      <w:r w:rsidRPr="002D7E81">
        <w:rPr>
          <w:rStyle w:val="StyleUnderline"/>
        </w:rPr>
        <w:lastRenderedPageBreak/>
        <w:t>The US, Russia and China are all nuclear-armed;</w:t>
      </w:r>
      <w:r>
        <w:t xml:space="preserve"> Vladimir Putin recently unveiled a new fleet of </w:t>
      </w:r>
      <w:r w:rsidRPr="00D419D2">
        <w:t>nuclear-capable missiles which he described as “invincible in the face of all existing and future systems”, and some have suggested that China may be moving away from its no-first-use policy. This is all undeniably disturbing</w:t>
      </w:r>
      <w:r w:rsidRPr="00D419D2">
        <w:rPr>
          <w:rStyle w:val="StyleUnderline"/>
        </w:rPr>
        <w:t>. While it has long been assumed that the threat of nuclear weapons acts as a deterrent to any war between the major powers, it’s also possible that the world may simply have</w:t>
      </w:r>
      <w:r w:rsidRPr="002D7E81">
        <w:rPr>
          <w:rStyle w:val="StyleUnderline"/>
        </w:rPr>
        <w:t xml:space="preserve"> been riding its luck. But once again, </w:t>
      </w:r>
      <w:r w:rsidRPr="00D2024C">
        <w:rPr>
          <w:rStyle w:val="Emphasis"/>
          <w:highlight w:val="green"/>
        </w:rPr>
        <w:t>the US’s non-nuclear capabilities are</w:t>
      </w:r>
      <w:r w:rsidRPr="002D7E81">
        <w:rPr>
          <w:rStyle w:val="Emphasis"/>
        </w:rPr>
        <w:t xml:space="preserve"> all too often </w:t>
      </w:r>
      <w:r w:rsidRPr="00D2024C">
        <w:rPr>
          <w:rStyle w:val="Emphasis"/>
          <w:highlight w:val="green"/>
        </w:rPr>
        <w:t>overlooked</w:t>
      </w:r>
      <w:r w:rsidRPr="002D7E81">
        <w:rPr>
          <w:rStyle w:val="StyleUnderline"/>
        </w:rPr>
        <w:t>.</w:t>
      </w:r>
    </w:p>
    <w:p w14:paraId="0770E536" w14:textId="77777777" w:rsidR="00B77CC8" w:rsidRPr="002D7E81" w:rsidRDefault="00B77CC8" w:rsidP="00B77CC8">
      <w:pPr>
        <w:rPr>
          <w:rStyle w:val="StyleUnderline"/>
        </w:rPr>
      </w:pPr>
      <w:r w:rsidRPr="00D2024C">
        <w:rPr>
          <w:rStyle w:val="Emphasis"/>
          <w:highlight w:val="green"/>
        </w:rPr>
        <w:t>US leaders</w:t>
      </w:r>
      <w:r w:rsidRPr="002D7E81">
        <w:rPr>
          <w:rStyle w:val="Emphasis"/>
        </w:rPr>
        <w:t xml:space="preserve"> may in fact believe they </w:t>
      </w:r>
      <w:r w:rsidRPr="00D2024C">
        <w:rPr>
          <w:rStyle w:val="Emphasis"/>
          <w:highlight w:val="green"/>
        </w:rPr>
        <w:t>can remove Russia’s nuclear deterrent with a</w:t>
      </w:r>
      <w:r w:rsidRPr="00D2024C">
        <w:rPr>
          <w:rStyle w:val="Emphasis"/>
        </w:rPr>
        <w:t>n</w:t>
      </w:r>
      <w:r w:rsidRPr="002D7E81">
        <w:rPr>
          <w:rStyle w:val="Emphasis"/>
        </w:rPr>
        <w:t xml:space="preserve"> overwhelming </w:t>
      </w:r>
      <w:r w:rsidRPr="00D2024C">
        <w:rPr>
          <w:rStyle w:val="Emphasis"/>
          <w:highlight w:val="green"/>
        </w:rPr>
        <w:t>conventional attack</w:t>
      </w:r>
      <w:r w:rsidRPr="002D7E81">
        <w:rPr>
          <w:rStyle w:val="Emphasis"/>
        </w:rPr>
        <w:t xml:space="preserve"> backed up by missile </w:t>
      </w:r>
      <w:proofErr w:type="spellStart"/>
      <w:r w:rsidRPr="002D7E81">
        <w:rPr>
          <w:rStyle w:val="Emphasis"/>
        </w:rPr>
        <w:t>defences</w:t>
      </w:r>
      <w:proofErr w:type="spellEnd"/>
      <w:r w:rsidRPr="002D7E81">
        <w:rPr>
          <w:rStyle w:val="Emphasis"/>
        </w:rPr>
        <w:t xml:space="preserve">. </w:t>
      </w:r>
      <w:r w:rsidRPr="002D7E81">
        <w:rPr>
          <w:rStyle w:val="StyleUnderline"/>
        </w:rPr>
        <w:t xml:space="preserve">This ability was cultivated under the Prompt Global Strike </w:t>
      </w:r>
      <w:proofErr w:type="spellStart"/>
      <w:r w:rsidRPr="002D7E81">
        <w:rPr>
          <w:rStyle w:val="StyleUnderline"/>
        </w:rPr>
        <w:t>programme</w:t>
      </w:r>
      <w:proofErr w:type="spellEnd"/>
      <w:r w:rsidRPr="002D7E81">
        <w:rPr>
          <w:rStyle w:val="StyleUnderline"/>
        </w:rPr>
        <w:t>,</w:t>
      </w:r>
      <w:r>
        <w:t xml:space="preserve"> which was initiated before 9/11 and continued during the Obama years. </w:t>
      </w:r>
      <w:proofErr w:type="spellStart"/>
      <w:r>
        <w:t>Organised</w:t>
      </w:r>
      <w:proofErr w:type="spellEnd"/>
      <w:r>
        <w:t xml:space="preserve"> through the US Air Force’s Global Strike Command</w:t>
      </w:r>
      <w:r w:rsidRPr="002D7E81">
        <w:rPr>
          <w:rStyle w:val="StyleUnderline"/>
        </w:rPr>
        <w:t>, it is to use conventional weapons to attack anywhere on Earth in under 60 minutes.</w:t>
      </w:r>
    </w:p>
    <w:p w14:paraId="1115EDEF" w14:textId="77777777" w:rsidR="00B77CC8" w:rsidRDefault="00B77CC8" w:rsidP="00B77CC8">
      <w:r>
        <w:t xml:space="preserve">This is not to say the task would be small. In order to destroy Russia’s nuclear missiles before they can be launched, </w:t>
      </w:r>
      <w:r w:rsidRPr="00D2024C">
        <w:rPr>
          <w:rStyle w:val="StyleUnderline"/>
          <w:highlight w:val="green"/>
        </w:rPr>
        <w:t>the US military would</w:t>
      </w:r>
      <w:r w:rsidRPr="002D7E81">
        <w:rPr>
          <w:rStyle w:val="StyleUnderline"/>
        </w:rPr>
        <w:t xml:space="preserve"> need to first </w:t>
      </w:r>
      <w:r w:rsidRPr="00D2024C">
        <w:rPr>
          <w:rStyle w:val="StyleUnderline"/>
          <w:highlight w:val="green"/>
        </w:rPr>
        <w:t>blind Russian radar</w:t>
      </w:r>
      <w:r w:rsidRPr="002D7E81">
        <w:rPr>
          <w:rStyle w:val="StyleUnderline"/>
        </w:rPr>
        <w:t xml:space="preserve"> and command and communications to incoming attack, probably </w:t>
      </w:r>
      <w:r w:rsidRPr="00D2024C">
        <w:rPr>
          <w:rStyle w:val="StyleUnderline"/>
          <w:highlight w:val="green"/>
        </w:rPr>
        <w:t xml:space="preserve">using both physical and </w:t>
      </w:r>
      <w:proofErr w:type="spellStart"/>
      <w:r w:rsidRPr="00D2024C">
        <w:rPr>
          <w:rStyle w:val="StyleUnderline"/>
          <w:highlight w:val="green"/>
        </w:rPr>
        <w:t>cyber attacks</w:t>
      </w:r>
      <w:proofErr w:type="spellEnd"/>
      <w:r w:rsidRPr="002D7E81">
        <w:rPr>
          <w:rStyle w:val="StyleUnderline"/>
        </w:rPr>
        <w:t xml:space="preserve">. It would then have to </w:t>
      </w:r>
      <w:r w:rsidRPr="00D2024C">
        <w:rPr>
          <w:rStyle w:val="StyleUnderline"/>
          <w:highlight w:val="green"/>
        </w:rPr>
        <w:t>destroy</w:t>
      </w:r>
      <w:r w:rsidRPr="002D7E81">
        <w:rPr>
          <w:rStyle w:val="StyleUnderline"/>
        </w:rPr>
        <w:t xml:space="preserve"> some 200 </w:t>
      </w:r>
      <w:r w:rsidRPr="00D2024C">
        <w:rPr>
          <w:rStyle w:val="StyleUnderline"/>
        </w:rPr>
        <w:t xml:space="preserve">fixed and 200 mobile </w:t>
      </w:r>
      <w:r w:rsidRPr="00D2024C">
        <w:rPr>
          <w:rStyle w:val="StyleUnderline"/>
          <w:highlight w:val="green"/>
        </w:rPr>
        <w:t>missiles on land,</w:t>
      </w:r>
      <w:r w:rsidRPr="002D7E81">
        <w:rPr>
          <w:rStyle w:val="StyleUnderline"/>
        </w:rPr>
        <w:t xml:space="preserve"> a dozen Russian missile </w:t>
      </w:r>
      <w:r w:rsidRPr="00D2024C">
        <w:rPr>
          <w:rStyle w:val="StyleUnderline"/>
          <w:highlight w:val="green"/>
        </w:rPr>
        <w:t>submarines, and</w:t>
      </w:r>
      <w:r w:rsidRPr="002D7E81">
        <w:rPr>
          <w:rStyle w:val="StyleUnderline"/>
        </w:rPr>
        <w:t xml:space="preserve"> Russian </w:t>
      </w:r>
      <w:r w:rsidRPr="00D2024C">
        <w:rPr>
          <w:rStyle w:val="StyleUnderline"/>
          <w:highlight w:val="green"/>
        </w:rPr>
        <w:t>bombers</w:t>
      </w:r>
      <w:r w:rsidRPr="002D7E81">
        <w:rPr>
          <w:rStyle w:val="StyleUnderline"/>
        </w:rPr>
        <w:t>. It would then need to shoot down any missiles that could still be fired.</w:t>
      </w:r>
    </w:p>
    <w:p w14:paraId="1155AED6" w14:textId="77777777" w:rsidR="00B77CC8" w:rsidRDefault="00B77CC8" w:rsidP="00B77CC8">
      <w:r w:rsidRPr="00D2024C">
        <w:rPr>
          <w:rStyle w:val="Emphasis"/>
          <w:highlight w:val="green"/>
        </w:rPr>
        <w:t>Russia is not</w:t>
      </w:r>
      <w:r w:rsidRPr="002D7E81">
        <w:rPr>
          <w:rStyle w:val="Emphasis"/>
        </w:rPr>
        <w:t xml:space="preserve"> well </w:t>
      </w:r>
      <w:r w:rsidRPr="00D2024C">
        <w:rPr>
          <w:rStyle w:val="Emphasis"/>
          <w:highlight w:val="green"/>
        </w:rPr>
        <w:t>positioned to survive such an attack</w:t>
      </w:r>
      <w:r w:rsidRPr="00D2024C">
        <w:rPr>
          <w:rStyle w:val="StyleUnderline"/>
          <w:highlight w:val="green"/>
        </w:rPr>
        <w:t xml:space="preserve">. </w:t>
      </w:r>
      <w:r w:rsidRPr="00D419D2">
        <w:rPr>
          <w:rStyle w:val="StyleUnderline"/>
        </w:rPr>
        <w:t>Its early warning radars, both satellite and land-based, are decaying and will be hard to replace</w:t>
      </w:r>
      <w:r w:rsidRPr="00D419D2">
        <w:t xml:space="preserve">. At the same time, </w:t>
      </w:r>
      <w:r w:rsidRPr="00D419D2">
        <w:rPr>
          <w:rStyle w:val="StyleUnderline"/>
        </w:rPr>
        <w:t>the US has and is developing a range of technologies to carry out anti-satellite and radar missions, and it has been using them for years.</w:t>
      </w:r>
      <w:r w:rsidRPr="00D419D2">
        <w:t xml:space="preserve"> (All the way back in 1985, it shot down a satellite with an F15 jet fighter.) That said, the West is very dependent on satellites too, and Russia and China continue to develop their own anti-satellite systems.</w:t>
      </w:r>
    </w:p>
    <w:p w14:paraId="1F210662" w14:textId="77777777" w:rsidR="00B77CC8" w:rsidRDefault="00B77CC8" w:rsidP="00B77CC8">
      <w:r>
        <w:t xml:space="preserve">The air </w:t>
      </w:r>
      <w:proofErr w:type="gramStart"/>
      <w:r>
        <w:t>war</w:t>
      </w:r>
      <w:proofErr w:type="gramEnd"/>
    </w:p>
    <w:p w14:paraId="50FEB1BF" w14:textId="77777777" w:rsidR="00B77CC8" w:rsidRDefault="00B77CC8" w:rsidP="00B77CC8">
      <w:r w:rsidRPr="00CE3708">
        <w:rPr>
          <w:rStyle w:val="StyleUnderline"/>
          <w:highlight w:val="green"/>
        </w:rPr>
        <w:t>Russia’s bomber aircraft date back to the Soviet era</w:t>
      </w:r>
      <w:r>
        <w:t xml:space="preserve">, so despite the alarm they provoke when they nudge at Western </w:t>
      </w:r>
      <w:r w:rsidRPr="00D419D2">
        <w:t>countries’ airspace</w:t>
      </w:r>
      <w:r w:rsidRPr="00D419D2">
        <w:rPr>
          <w:rStyle w:val="StyleUnderline"/>
        </w:rPr>
        <w:t>, they pose no major threat</w:t>
      </w:r>
      <w:r w:rsidRPr="00D419D2">
        <w:t xml:space="preserve"> in themselves. </w:t>
      </w:r>
      <w:r w:rsidRPr="00D419D2">
        <w:rPr>
          <w:rStyle w:val="Emphasis"/>
        </w:rPr>
        <w:t>Were the Russian and US planes to face each other, th</w:t>
      </w:r>
      <w:r w:rsidRPr="00CE3708">
        <w:rPr>
          <w:rStyle w:val="Emphasis"/>
        </w:rPr>
        <w:t xml:space="preserve">e </w:t>
      </w:r>
      <w:r w:rsidRPr="00CE3708">
        <w:rPr>
          <w:rStyle w:val="Emphasis"/>
          <w:highlight w:val="green"/>
        </w:rPr>
        <w:t xml:space="preserve">Russians would find themselves under attack from planes they couldn’t </w:t>
      </w:r>
      <w:r w:rsidRPr="00D419D2">
        <w:rPr>
          <w:rStyle w:val="Emphasis"/>
        </w:rPr>
        <w:t>see and that are any wa</w:t>
      </w:r>
      <w:r w:rsidRPr="00CE3708">
        <w:rPr>
          <w:rStyle w:val="Emphasis"/>
        </w:rPr>
        <w:t xml:space="preserve">y </w:t>
      </w:r>
      <w:r w:rsidRPr="00CE3708">
        <w:rPr>
          <w:rStyle w:val="Emphasis"/>
          <w:highlight w:val="green"/>
        </w:rPr>
        <w:t>out of their range.</w:t>
      </w:r>
    </w:p>
    <w:p w14:paraId="55F5C58D" w14:textId="77777777" w:rsidR="00B77CC8" w:rsidRPr="00D2024C" w:rsidRDefault="00B77CC8" w:rsidP="00B77CC8">
      <w:pPr>
        <w:rPr>
          <w:rStyle w:val="Emphasis"/>
        </w:rPr>
      </w:pPr>
      <w:r w:rsidRPr="00D419D2">
        <w:rPr>
          <w:rStyle w:val="StyleUnderline"/>
        </w:rPr>
        <w:t>US</w:t>
      </w:r>
      <w:r w:rsidRPr="00D419D2">
        <w:t xml:space="preserve"> and British </w:t>
      </w:r>
      <w:r w:rsidRPr="00D419D2">
        <w:rPr>
          <w:rStyle w:val="StyleUnderline"/>
        </w:rPr>
        <w:t>submarine crews claim a perfect record in constantly shadowing Soviet submarines</w:t>
      </w:r>
      <w:r w:rsidRPr="00D419D2">
        <w:t xml:space="preserve"> as they left their bases throughout the Cold War. Since then, </w:t>
      </w:r>
      <w:r w:rsidRPr="00D419D2">
        <w:rPr>
          <w:rStyle w:val="StyleUnderline"/>
        </w:rPr>
        <w:t>Russian forces have declined and US anti-submarine warfare has been revived, raising the pro</w:t>
      </w:r>
      <w:r w:rsidRPr="00D2024C">
        <w:rPr>
          <w:rStyle w:val="StyleUnderline"/>
        </w:rPr>
        <w:t xml:space="preserve">spect that </w:t>
      </w:r>
      <w:r w:rsidRPr="00CE3708">
        <w:rPr>
          <w:rStyle w:val="Emphasis"/>
          <w:highlight w:val="green"/>
        </w:rPr>
        <w:t>Russian sub</w:t>
      </w:r>
      <w:r w:rsidRPr="00D2024C">
        <w:rPr>
          <w:rStyle w:val="Emphasis"/>
        </w:rPr>
        <w:t>marine</w:t>
      </w:r>
      <w:r w:rsidRPr="00CE3708">
        <w:rPr>
          <w:rStyle w:val="Emphasis"/>
          <w:highlight w:val="green"/>
        </w:rPr>
        <w:t>s</w:t>
      </w:r>
      <w:r w:rsidRPr="00D2024C">
        <w:rPr>
          <w:rStyle w:val="Emphasis"/>
        </w:rPr>
        <w:t xml:space="preserve"> </w:t>
      </w:r>
      <w:r w:rsidRPr="00CE3708">
        <w:rPr>
          <w:rStyle w:val="Emphasis"/>
          <w:highlight w:val="green"/>
        </w:rPr>
        <w:t>could be taken out before they could</w:t>
      </w:r>
      <w:r w:rsidRPr="00D2024C">
        <w:rPr>
          <w:rStyle w:val="Emphasis"/>
        </w:rPr>
        <w:t xml:space="preserve"> even </w:t>
      </w:r>
      <w:r w:rsidRPr="00CE3708">
        <w:rPr>
          <w:rStyle w:val="Emphasis"/>
          <w:highlight w:val="green"/>
        </w:rPr>
        <w:t>launch</w:t>
      </w:r>
      <w:r w:rsidRPr="00D2024C">
        <w:rPr>
          <w:rStyle w:val="Emphasis"/>
        </w:rPr>
        <w:t xml:space="preserve"> their </w:t>
      </w:r>
      <w:r w:rsidRPr="00CE3708">
        <w:rPr>
          <w:rStyle w:val="Emphasis"/>
          <w:highlight w:val="green"/>
        </w:rPr>
        <w:t>missiles</w:t>
      </w:r>
      <w:r w:rsidRPr="00D2024C">
        <w:rPr>
          <w:rStyle w:val="Emphasis"/>
        </w:rPr>
        <w:t>.</w:t>
      </w:r>
    </w:p>
    <w:p w14:paraId="50A891E8" w14:textId="77777777" w:rsidR="00B77CC8" w:rsidRDefault="00B77CC8" w:rsidP="00B77CC8">
      <w:r w:rsidRPr="00D419D2">
        <w:rPr>
          <w:rStyle w:val="StyleUnderline"/>
        </w:rPr>
        <w:t>The core of the Russia’s nuclear forces consists of land-based missiles</w:t>
      </w:r>
      <w:r w:rsidRPr="00D419D2">
        <w:t xml:space="preserve">, some fixed in silos, others mobile on rail and road. </w:t>
      </w:r>
      <w:r w:rsidRPr="00D419D2">
        <w:rPr>
          <w:rStyle w:val="StyleUnderline"/>
        </w:rPr>
        <w:t>The silo-based missiles can now be targeted by several types of missiles, carried by US planes almost invisible to radar; all are designed to destroy targets protected by deep concrete and steel bunkers</w:t>
      </w:r>
      <w:r w:rsidRPr="00D419D2">
        <w:t>. But a problem for US war planners is that it might take hours</w:t>
      </w:r>
      <w:r>
        <w:t xml:space="preserve"> too long for their missile-carrying planes to reach these targets – hence the need to act in minutes.</w:t>
      </w:r>
    </w:p>
    <w:p w14:paraId="6DF24965" w14:textId="77777777" w:rsidR="00B77CC8" w:rsidRPr="00D2024C" w:rsidRDefault="00B77CC8" w:rsidP="00B77CC8">
      <w:pPr>
        <w:rPr>
          <w:rStyle w:val="StyleUnderline"/>
        </w:rPr>
      </w:pPr>
      <w:r w:rsidRPr="00D2024C">
        <w:rPr>
          <w:rStyle w:val="StyleUnderline"/>
        </w:rPr>
        <w:t xml:space="preserve">One apparently simple solution to attacking targets very quickly is </w:t>
      </w:r>
      <w:r w:rsidRPr="00D419D2">
        <w:rPr>
          <w:rStyle w:val="StyleUnderline"/>
        </w:rPr>
        <w:t>to fit quick nuclear ballistic missiles with non-nuclear warheads.</w:t>
      </w:r>
      <w:r w:rsidRPr="00D419D2">
        <w:t xml:space="preserve"> In 2010, Robert Gates, then serving as secretary of </w:t>
      </w:r>
      <w:proofErr w:type="spellStart"/>
      <w:r w:rsidRPr="00D419D2">
        <w:t>defence</w:t>
      </w:r>
      <w:proofErr w:type="spellEnd"/>
      <w:r w:rsidRPr="00D419D2">
        <w:t xml:space="preserve"> under Barack Obama, </w:t>
      </w:r>
      <w:r w:rsidRPr="00D419D2">
        <w:rPr>
          <w:rStyle w:val="StyleUnderline"/>
        </w:rPr>
        <w:t>said that the US had this capability. Intercontinental ballistic missiles take just 30 minutes to fly between the continental US’s Midwest and Siberia; if launched from well-</w:t>
      </w:r>
      <w:r w:rsidRPr="00D419D2">
        <w:rPr>
          <w:rStyle w:val="StyleUnderline"/>
        </w:rPr>
        <w:lastRenderedPageBreak/>
        <w:t>positioned submarines, the Navy’s Tridents can be even quicker, with a launch-to-target time of under ten minutes.</w:t>
      </w:r>
    </w:p>
    <w:p w14:paraId="02F698EA" w14:textId="77777777" w:rsidR="00B77CC8" w:rsidRPr="00D419D2" w:rsidRDefault="00B77CC8" w:rsidP="00B77CC8">
      <w:r w:rsidRPr="00D419D2">
        <w:t xml:space="preserve">From 2001, the US Navy prepared to fit its Trident missiles with either inert solid warheads – accurate to within ten </w:t>
      </w:r>
      <w:proofErr w:type="spellStart"/>
      <w:r w:rsidRPr="00D419D2">
        <w:t>metres</w:t>
      </w:r>
      <w:proofErr w:type="spellEnd"/>
      <w:r w:rsidRPr="00D419D2">
        <w:t xml:space="preserve"> – or vast splinter/shrapnel weapons. Critics have argued that this would leave a potential enemy unable to tell whether they were under nuclear or conventional attack, meaning they would have to assume the worst. According to US Congressional researchers, the development work came close to completion, but apparently ceased in 2013.</w:t>
      </w:r>
    </w:p>
    <w:p w14:paraId="4954E7CE" w14:textId="77777777" w:rsidR="00B77CC8" w:rsidRPr="00D2024C" w:rsidRDefault="00B77CC8" w:rsidP="00B77CC8">
      <w:pPr>
        <w:rPr>
          <w:rStyle w:val="StyleUnderline"/>
        </w:rPr>
      </w:pPr>
      <w:r w:rsidRPr="00D419D2">
        <w:t>Nonetheless</w:t>
      </w:r>
      <w:r w:rsidRPr="00D419D2">
        <w:rPr>
          <w:rStyle w:val="StyleUnderline"/>
        </w:rPr>
        <w:t xml:space="preserve">, the US has continued to develop other technologies across its armed services to attack targets around the world in under an hour – foremost among them hypersonic missiles, which could return to Earth at up to ten times the speed of sound, with </w:t>
      </w:r>
      <w:r w:rsidRPr="00D419D2">
        <w:t xml:space="preserve">China and </w:t>
      </w:r>
      <w:r w:rsidRPr="00D419D2">
        <w:rPr>
          <w:rStyle w:val="StyleUnderline"/>
        </w:rPr>
        <w:t>Russia trying to keep up.</w:t>
      </w:r>
    </w:p>
    <w:p w14:paraId="594D966A" w14:textId="77777777" w:rsidR="00B77CC8" w:rsidRDefault="00B77CC8" w:rsidP="00B77CC8">
      <w:r>
        <w:t>Missile envy</w:t>
      </w:r>
    </w:p>
    <w:p w14:paraId="1090436B" w14:textId="77777777" w:rsidR="00B77CC8" w:rsidRPr="00D2024C" w:rsidRDefault="00B77CC8" w:rsidP="00B77CC8">
      <w:pPr>
        <w:rPr>
          <w:rStyle w:val="Emphasis"/>
        </w:rPr>
      </w:pPr>
      <w:r w:rsidRPr="00D2024C">
        <w:rPr>
          <w:rStyle w:val="StyleUnderline"/>
        </w:rPr>
        <w:t>The remainder of Russia’s nuclear force consists of missiles transported by rail</w:t>
      </w:r>
      <w:r>
        <w:t xml:space="preserve">. An article on Kremlin-sponsored news outlet Sputnik described how these missile rail cars would be so hard to find that Prompt Global Strike might not be as effective as the US would like – but taken at face value, the article implies that the rest of </w:t>
      </w:r>
      <w:r w:rsidRPr="00CE3708">
        <w:rPr>
          <w:rStyle w:val="Emphasis"/>
          <w:highlight w:val="green"/>
        </w:rPr>
        <w:t>the Russian nuclear arsenal is</w:t>
      </w:r>
      <w:r w:rsidRPr="00D2024C">
        <w:rPr>
          <w:rStyle w:val="Emphasis"/>
        </w:rPr>
        <w:t xml:space="preserve"> in fact relatively </w:t>
      </w:r>
      <w:r w:rsidRPr="00CE3708">
        <w:rPr>
          <w:rStyle w:val="Emphasis"/>
          <w:highlight w:val="green"/>
        </w:rPr>
        <w:t>vulnerable.</w:t>
      </w:r>
    </w:p>
    <w:p w14:paraId="09770A5C" w14:textId="77777777" w:rsidR="00B77CC8" w:rsidRDefault="00B77CC8" w:rsidP="00B77CC8">
      <w:r>
        <w:t>Starting with the “Scud hunt” of the First Gulf War</w:t>
      </w:r>
      <w:r w:rsidRPr="00D2024C">
        <w:rPr>
          <w:rStyle w:val="StyleUnderline"/>
        </w:rPr>
        <w:t>, the US military has spent years improving its proficiency at targeting mobile ground-based missiles</w:t>
      </w:r>
      <w:r>
        <w:t>. Those skills now use remote sensors to attack small ground targets at short notice in the myriad counter-insurgency operations it’s pursued since 2001.</w:t>
      </w:r>
    </w:p>
    <w:p w14:paraId="36D51E86" w14:textId="77777777" w:rsidR="00B77CC8" w:rsidRDefault="00B77CC8" w:rsidP="00B77CC8">
      <w:r w:rsidRPr="00CE3708">
        <w:rPr>
          <w:rStyle w:val="StyleUnderline"/>
          <w:highlight w:val="green"/>
        </w:rPr>
        <w:t>If the</w:t>
      </w:r>
      <w:r w:rsidRPr="00D2024C">
        <w:rPr>
          <w:rStyle w:val="StyleUnderline"/>
        </w:rPr>
        <w:t xml:space="preserve"> “sword” of Prompt Global </w:t>
      </w:r>
      <w:r w:rsidRPr="00CE3708">
        <w:rPr>
          <w:rStyle w:val="StyleUnderline"/>
          <w:highlight w:val="green"/>
        </w:rPr>
        <w:t>Strike doesn’t stop</w:t>
      </w:r>
      <w:r w:rsidRPr="00D2024C">
        <w:rPr>
          <w:rStyle w:val="StyleUnderline"/>
        </w:rPr>
        <w:t xml:space="preserve"> the launch of </w:t>
      </w:r>
      <w:r w:rsidRPr="00CE3708">
        <w:rPr>
          <w:rStyle w:val="StyleUnderline"/>
          <w:highlight w:val="green"/>
        </w:rPr>
        <w:t>all Russian missiles, then the US could use</w:t>
      </w:r>
      <w:r w:rsidRPr="00D2024C">
        <w:rPr>
          <w:rStyle w:val="StyleUnderline"/>
        </w:rPr>
        <w:t xml:space="preserve"> the “shield” of </w:t>
      </w:r>
      <w:r w:rsidRPr="00CE3708">
        <w:rPr>
          <w:rStyle w:val="StyleUnderline"/>
          <w:highlight w:val="green"/>
        </w:rPr>
        <w:t xml:space="preserve">its own missile </w:t>
      </w:r>
      <w:proofErr w:type="spellStart"/>
      <w:r w:rsidRPr="00CE3708">
        <w:rPr>
          <w:rStyle w:val="StyleUnderline"/>
          <w:highlight w:val="green"/>
        </w:rPr>
        <w:t>defences</w:t>
      </w:r>
      <w:proofErr w:type="spellEnd"/>
      <w:r w:rsidRPr="00D2024C">
        <w:rPr>
          <w:rStyle w:val="StyleUnderline"/>
        </w:rPr>
        <w:t>.</w:t>
      </w:r>
      <w:r>
        <w:t xml:space="preserve"> These it deployed after it walked out of a treaty with Russia banning such weapons in 2002.</w:t>
      </w:r>
    </w:p>
    <w:p w14:paraId="2900CFE0" w14:textId="77777777" w:rsidR="00B77CC8" w:rsidRDefault="00B77CC8" w:rsidP="00B77CC8">
      <w:r>
        <w:t xml:space="preserve">While some of these post-2002 missile </w:t>
      </w:r>
      <w:proofErr w:type="spellStart"/>
      <w:r>
        <w:t>defence</w:t>
      </w:r>
      <w:proofErr w:type="spellEnd"/>
      <w:r>
        <w:t xml:space="preserve"> systems have been called ineffective, </w:t>
      </w:r>
      <w:r w:rsidRPr="00D2024C">
        <w:rPr>
          <w:rStyle w:val="StyleUnderline"/>
        </w:rPr>
        <w:t xml:space="preserve">the US Navy has a more effective system called Aegis, which one former head of the Pentagon’s missile </w:t>
      </w:r>
      <w:proofErr w:type="spellStart"/>
      <w:r w:rsidRPr="00D2024C">
        <w:rPr>
          <w:rStyle w:val="StyleUnderline"/>
        </w:rPr>
        <w:t>defence</w:t>
      </w:r>
      <w:proofErr w:type="spellEnd"/>
      <w:r w:rsidRPr="00D2024C">
        <w:rPr>
          <w:rStyle w:val="StyleUnderline"/>
        </w:rPr>
        <w:t xml:space="preserve"> programs claims can shoot down intercontinental ballistic missiles.</w:t>
      </w:r>
      <w:r>
        <w:t xml:space="preserve"> Some 300 Aegis anti-ballistic missiles now equip 40 US warships; in 2008, one destroyed a satellite as it fell out of orbit.</w:t>
      </w:r>
    </w:p>
    <w:p w14:paraId="1F338C02" w14:textId="77777777" w:rsidR="00B77CC8" w:rsidRDefault="00B77CC8" w:rsidP="00B77CC8">
      <w:r>
        <w:t>War mentality</w:t>
      </w:r>
    </w:p>
    <w:p w14:paraId="178EF515" w14:textId="77777777" w:rsidR="00B77CC8" w:rsidRDefault="00B77CC8" w:rsidP="00B77CC8">
      <w:r>
        <w:t>In advance of the Iraq war, various governments and onlookers cautioned the US and UK about the potential for unforeseen consequences, but the two governments were driven by a mindset impervious to criticism and misgivings</w:t>
      </w:r>
      <w:r w:rsidRPr="00D2024C">
        <w:rPr>
          <w:rStyle w:val="StyleUnderline"/>
        </w:rPr>
        <w:t>. And despite all the lessons that can be learned from the Iraq disaster, there’s an ample risk today that a similarly gung-ho attitude could take hold.</w:t>
      </w:r>
    </w:p>
    <w:p w14:paraId="625CDDA0" w14:textId="77777777" w:rsidR="00B77CC8" w:rsidRDefault="00B77CC8" w:rsidP="00B77CC8">
      <w:r w:rsidRPr="00CE3708">
        <w:rPr>
          <w:rStyle w:val="StyleUnderline"/>
          <w:highlight w:val="green"/>
        </w:rPr>
        <w:t>Foreign casualties</w:t>
      </w:r>
      <w:r w:rsidRPr="00D2024C">
        <w:rPr>
          <w:rStyle w:val="StyleUnderline"/>
        </w:rPr>
        <w:t xml:space="preserve"> generally </w:t>
      </w:r>
      <w:r w:rsidRPr="00CE3708">
        <w:rPr>
          <w:rStyle w:val="StyleUnderline"/>
          <w:highlight w:val="green"/>
        </w:rPr>
        <w:t>have little impact on domestic US politics</w:t>
      </w:r>
      <w:r w:rsidRPr="00D2024C">
        <w:rPr>
          <w:rStyle w:val="StyleUnderline"/>
        </w:rPr>
        <w:t>. The hundreds of thousands of Iraqi civilians who died</w:t>
      </w:r>
      <w:r>
        <w:t xml:space="preserve"> under first sanctions and then war </w:t>
      </w:r>
      <w:r w:rsidRPr="00D2024C">
        <w:rPr>
          <w:rStyle w:val="StyleUnderline"/>
        </w:rPr>
        <w:t>did not negatively impact presidents Clinton or George W. Bush</w:t>
      </w:r>
      <w:r w:rsidRPr="00D2024C">
        <w:rPr>
          <w:rStyle w:val="Emphasis"/>
        </w:rPr>
        <w:t>. Neither might the prospect of similar casualties</w:t>
      </w:r>
      <w:r>
        <w:t xml:space="preserve"> in Iran or North Korea or other states, especially if “humanitarian” precision weapons are used.</w:t>
      </w:r>
    </w:p>
    <w:p w14:paraId="1FAF2968" w14:textId="77777777" w:rsidR="00B77CC8" w:rsidRPr="00D2024C" w:rsidRDefault="00B77CC8" w:rsidP="00B77CC8">
      <w:pPr>
        <w:rPr>
          <w:rStyle w:val="StyleUnderline"/>
        </w:rPr>
      </w:pPr>
      <w:r>
        <w:t xml:space="preserve">But more than that, an opinion poll run by Stanford University’s Scott Sagan found that </w:t>
      </w:r>
      <w:r w:rsidRPr="00CE3708">
        <w:rPr>
          <w:rStyle w:val="StyleUnderline"/>
          <w:highlight w:val="green"/>
        </w:rPr>
        <w:t>the US</w:t>
      </w:r>
      <w:r w:rsidRPr="00CE3708">
        <w:rPr>
          <w:rStyle w:val="StyleUnderline"/>
        </w:rPr>
        <w:t xml:space="preserve"> public</w:t>
      </w:r>
      <w:r w:rsidRPr="00D2024C">
        <w:rPr>
          <w:rStyle w:val="StyleUnderline"/>
        </w:rPr>
        <w:t xml:space="preserve"> </w:t>
      </w:r>
      <w:r w:rsidRPr="00CE3708">
        <w:rPr>
          <w:rStyle w:val="StyleUnderline"/>
          <w:highlight w:val="green"/>
        </w:rPr>
        <w:t>would not oppose the preemptive use of</w:t>
      </w:r>
      <w:r w:rsidRPr="00D2024C">
        <w:rPr>
          <w:rStyle w:val="StyleUnderline"/>
        </w:rPr>
        <w:t xml:space="preserve"> even </w:t>
      </w:r>
      <w:r w:rsidRPr="00CE3708">
        <w:rPr>
          <w:rStyle w:val="StyleUnderline"/>
          <w:highlight w:val="green"/>
        </w:rPr>
        <w:t>nuclear weapons</w:t>
      </w:r>
      <w:r w:rsidRPr="00D2024C">
        <w:rPr>
          <w:rStyle w:val="StyleUnderline"/>
        </w:rPr>
        <w:t xml:space="preserve"> provided that the US itself was not affected. And nuclear Trident offers that temptation.</w:t>
      </w:r>
    </w:p>
    <w:p w14:paraId="1DD42BF0" w14:textId="77777777" w:rsidR="00B77CC8" w:rsidRDefault="00B77CC8" w:rsidP="00B77CC8">
      <w:r>
        <w:t xml:space="preserve">The control of major conventional weapons as well as WMD needs urgent attention from international civil society, media and political parties. There is still time to </w:t>
      </w:r>
      <w:proofErr w:type="spellStart"/>
      <w:r>
        <w:t>galvanise</w:t>
      </w:r>
      <w:proofErr w:type="spellEnd"/>
      <w:r>
        <w:t xml:space="preserve"> behind the Nobel-winning International Campaign to Abolish Nuclear Weapons and the nuclear ban treaty, and to revive and </w:t>
      </w:r>
      <w:proofErr w:type="spellStart"/>
      <w:r>
        <w:t>globalise</w:t>
      </w:r>
      <w:proofErr w:type="spellEnd"/>
      <w:r>
        <w:t xml:space="preserve"> the decaying arms control agenda of the </w:t>
      </w:r>
      <w:proofErr w:type="spellStart"/>
      <w:r>
        <w:t>Organisation</w:t>
      </w:r>
      <w:proofErr w:type="spellEnd"/>
      <w:r>
        <w:t xml:space="preserve"> for Security and Co-operation in Europe, which played a vital part in bringing the Cold War to a largely peaceful end.</w:t>
      </w:r>
    </w:p>
    <w:p w14:paraId="6FA64FA8" w14:textId="77777777" w:rsidR="00B77CC8" w:rsidRDefault="00B77CC8" w:rsidP="00B77CC8">
      <w:pPr>
        <w:rPr>
          <w:rStyle w:val="Emphasis"/>
        </w:rPr>
      </w:pPr>
      <w:r>
        <w:lastRenderedPageBreak/>
        <w:t xml:space="preserve">Like the Kaiser in 1914, </w:t>
      </w:r>
      <w:r w:rsidRPr="00D2024C">
        <w:rPr>
          <w:rStyle w:val="StyleUnderline"/>
        </w:rPr>
        <w:t>perhaps Trump or one of his successors will express dismay when faced with the reality a major US offensive unleashes</w:t>
      </w:r>
      <w:r>
        <w:t xml:space="preserve">. But unlike the Kaiser, who saw his empire first defeated and then dismembered, perhaps </w:t>
      </w:r>
      <w:r w:rsidRPr="00CE3708">
        <w:rPr>
          <w:rStyle w:val="Emphasis"/>
          <w:highlight w:val="green"/>
        </w:rPr>
        <w:t>a 21st-century US president might get away with it.</w:t>
      </w:r>
    </w:p>
    <w:p w14:paraId="5A4AC615" w14:textId="77777777" w:rsidR="00B77CC8" w:rsidRDefault="00B77CC8" w:rsidP="00B77CC8">
      <w:pPr>
        <w:rPr>
          <w:rStyle w:val="Emphasis"/>
        </w:rPr>
      </w:pPr>
    </w:p>
    <w:p w14:paraId="019DFCC2" w14:textId="77777777" w:rsidR="00B77CC8" w:rsidRPr="007918B7" w:rsidRDefault="00B77CC8" w:rsidP="00B77CC8">
      <w:pPr>
        <w:keepNext/>
        <w:keepLines/>
        <w:spacing w:before="40" w:after="0" w:line="256" w:lineRule="auto"/>
        <w:outlineLvl w:val="3"/>
        <w:rPr>
          <w:rFonts w:asciiTheme="majorHAnsi" w:eastAsia="SimSun" w:hAnsiTheme="majorHAnsi" w:cs="Times New Roman"/>
          <w:b/>
          <w:iCs/>
          <w:sz w:val="26"/>
        </w:rPr>
      </w:pPr>
      <w:r w:rsidRPr="007918B7">
        <w:rPr>
          <w:rFonts w:asciiTheme="majorHAnsi" w:eastAsia="SimSun" w:hAnsiTheme="majorHAnsi" w:cs="Times New Roman"/>
          <w:b/>
          <w:iCs/>
          <w:sz w:val="26"/>
        </w:rPr>
        <w:t xml:space="preserve">Successful preemptive strike forces a </w:t>
      </w:r>
      <w:r w:rsidRPr="007918B7">
        <w:rPr>
          <w:rFonts w:asciiTheme="majorHAnsi" w:eastAsia="SimSun" w:hAnsiTheme="majorHAnsi" w:cs="Times New Roman"/>
          <w:b/>
          <w:iCs/>
          <w:sz w:val="26"/>
          <w:u w:val="single"/>
        </w:rPr>
        <w:t>surrender</w:t>
      </w:r>
      <w:r w:rsidRPr="007918B7">
        <w:rPr>
          <w:rFonts w:asciiTheme="majorHAnsi" w:eastAsia="SimSun" w:hAnsiTheme="majorHAnsi" w:cs="Times New Roman"/>
          <w:b/>
          <w:iCs/>
          <w:sz w:val="26"/>
        </w:rPr>
        <w:t xml:space="preserve"> – solves further escalation</w:t>
      </w:r>
    </w:p>
    <w:p w14:paraId="24F64BE3" w14:textId="77777777" w:rsidR="00B77CC8" w:rsidRPr="007918B7" w:rsidRDefault="00B77CC8" w:rsidP="00B77CC8">
      <w:pPr>
        <w:spacing w:line="256" w:lineRule="auto"/>
        <w:rPr>
          <w:rFonts w:asciiTheme="majorHAnsi" w:eastAsia="Calibri" w:hAnsiTheme="majorHAnsi"/>
        </w:rPr>
      </w:pPr>
      <w:r w:rsidRPr="007918B7">
        <w:rPr>
          <w:rFonts w:asciiTheme="majorHAnsi" w:eastAsia="Calibri" w:hAnsiTheme="majorHAnsi"/>
        </w:rPr>
        <w:t xml:space="preserve">Sarah </w:t>
      </w:r>
      <w:r w:rsidRPr="007918B7">
        <w:rPr>
          <w:rFonts w:asciiTheme="majorHAnsi" w:eastAsia="Calibri" w:hAnsiTheme="majorHAnsi"/>
          <w:b/>
          <w:bCs/>
          <w:sz w:val="26"/>
        </w:rPr>
        <w:t>Johnson 17</w:t>
      </w:r>
      <w:r w:rsidRPr="007918B7">
        <w:rPr>
          <w:rFonts w:asciiTheme="majorHAnsi" w:eastAsia="Calibri" w:hAnsiTheme="majorHAnsi"/>
        </w:rPr>
        <w:t>, "U.S. Nuclear First Strike Policy; Be Afraid", Bill Track 50, https://www.billtrack50.com/blog/in-the-news/u-s-nuclear-first-strike-policy-be-afraid/</w:t>
      </w:r>
    </w:p>
    <w:p w14:paraId="17C9F9CB" w14:textId="77777777" w:rsidR="00B77CC8" w:rsidRPr="007918B7" w:rsidRDefault="00B77CC8" w:rsidP="00B77CC8">
      <w:pPr>
        <w:spacing w:line="256" w:lineRule="auto"/>
        <w:rPr>
          <w:rFonts w:asciiTheme="majorHAnsi" w:eastAsia="Calibri" w:hAnsiTheme="majorHAnsi"/>
          <w:u w:val="single"/>
        </w:rPr>
      </w:pPr>
      <w:r w:rsidRPr="007918B7">
        <w:rPr>
          <w:rFonts w:asciiTheme="majorHAnsi" w:eastAsia="Calibri" w:hAnsiTheme="majorHAnsi"/>
        </w:rPr>
        <w:t>The second situation is a </w:t>
      </w:r>
      <w:hyperlink r:id="rId11" w:history="1">
        <w:r w:rsidRPr="007918B7">
          <w:rPr>
            <w:rFonts w:asciiTheme="majorHAnsi" w:eastAsia="Calibri" w:hAnsiTheme="majorHAnsi"/>
          </w:rPr>
          <w:t>preemptive strike</w:t>
        </w:r>
      </w:hyperlink>
      <w:r w:rsidRPr="007918B7">
        <w:rPr>
          <w:rFonts w:asciiTheme="majorHAnsi" w:eastAsia="Calibri" w:hAnsiTheme="majorHAnsi"/>
        </w:rPr>
        <w:t> — </w:t>
      </w:r>
      <w:r w:rsidRPr="007918B7">
        <w:rPr>
          <w:rFonts w:asciiTheme="majorHAnsi" w:eastAsia="Calibri" w:hAnsiTheme="majorHAnsi"/>
          <w:u w:val="single"/>
        </w:rPr>
        <w:t>a first-strike attack with nuclear weapons carried out to destroy an enemy’s capacity to respond.</w:t>
      </w:r>
      <w:r w:rsidRPr="007918B7">
        <w:rPr>
          <w:rFonts w:asciiTheme="majorHAnsi" w:eastAsia="Calibri" w:hAnsiTheme="majorHAnsi"/>
        </w:rPr>
        <w:t xml:space="preserve"> Preemptive strikes </w:t>
      </w:r>
      <w:r w:rsidRPr="007918B7">
        <w:rPr>
          <w:rFonts w:asciiTheme="majorHAnsi" w:eastAsia="Calibri" w:hAnsiTheme="majorHAnsi"/>
          <w:u w:val="single"/>
        </w:rPr>
        <w:t xml:space="preserve">can be based on the assumption that the enemy is planning an </w:t>
      </w:r>
      <w:r w:rsidRPr="007918B7">
        <w:rPr>
          <w:rFonts w:asciiTheme="majorHAnsi" w:eastAsia="Calibri" w:hAnsiTheme="majorHAnsi"/>
          <w:b/>
          <w:iCs/>
          <w:u w:val="single"/>
        </w:rPr>
        <w:t>imminent attack</w:t>
      </w:r>
      <w:r w:rsidRPr="007918B7">
        <w:rPr>
          <w:rFonts w:asciiTheme="majorHAnsi" w:eastAsia="Calibri" w:hAnsiTheme="majorHAnsi"/>
        </w:rPr>
        <w:t>, but don’t have to be. </w:t>
      </w:r>
      <w:r w:rsidRPr="007918B7">
        <w:rPr>
          <w:rFonts w:asciiTheme="majorHAnsi" w:eastAsia="Calibri" w:hAnsiTheme="majorHAnsi"/>
          <w:u w:val="single"/>
        </w:rPr>
        <w:t>The methodology</w:t>
      </w:r>
      <w:r w:rsidRPr="007918B7">
        <w:rPr>
          <w:rFonts w:asciiTheme="majorHAnsi" w:eastAsia="Calibri" w:hAnsiTheme="majorHAnsi"/>
        </w:rPr>
        <w:t xml:space="preserve"> behind a preemptive nuclear strike </w:t>
      </w:r>
      <w:r w:rsidRPr="007918B7">
        <w:rPr>
          <w:rFonts w:asciiTheme="majorHAnsi" w:eastAsia="Calibri" w:hAnsiTheme="majorHAnsi"/>
          <w:u w:val="single"/>
        </w:rPr>
        <w:t xml:space="preserve">is to </w:t>
      </w:r>
      <w:r w:rsidRPr="00B05E8B">
        <w:rPr>
          <w:rFonts w:asciiTheme="majorHAnsi" w:eastAsia="Calibri" w:hAnsiTheme="majorHAnsi"/>
          <w:highlight w:val="green"/>
          <w:u w:val="single"/>
        </w:rPr>
        <w:t>attack the enemy’s </w:t>
      </w:r>
      <w:r w:rsidRPr="00B05E8B">
        <w:rPr>
          <w:rFonts w:asciiTheme="majorHAnsi" w:eastAsia="Calibri" w:hAnsiTheme="majorHAnsi"/>
          <w:b/>
          <w:iCs/>
          <w:highlight w:val="green"/>
          <w:u w:val="single"/>
        </w:rPr>
        <w:t>strategic nuclear weapon facilities</w:t>
      </w:r>
      <w:r w:rsidRPr="007918B7">
        <w:rPr>
          <w:rFonts w:asciiTheme="majorHAnsi" w:eastAsia="Calibri" w:hAnsiTheme="majorHAnsi"/>
        </w:rPr>
        <w:t xml:space="preserve"> (</w:t>
      </w:r>
      <w:r w:rsidRPr="007918B7">
        <w:rPr>
          <w:rFonts w:asciiTheme="majorHAnsi" w:eastAsia="Calibri" w:hAnsiTheme="majorHAnsi"/>
          <w:u w:val="single"/>
        </w:rPr>
        <w:t>missile silos, submarine bases, bomber airfields</w:t>
      </w:r>
      <w:r w:rsidRPr="007918B7">
        <w:rPr>
          <w:rFonts w:asciiTheme="majorHAnsi" w:eastAsia="Calibri" w:hAnsiTheme="majorHAnsi"/>
        </w:rPr>
        <w:t xml:space="preserve">), command and control sites and storage depots first. </w:t>
      </w:r>
      <w:r w:rsidRPr="007918B7">
        <w:rPr>
          <w:rFonts w:asciiTheme="majorHAnsi" w:eastAsia="Calibri" w:hAnsiTheme="majorHAnsi"/>
          <w:u w:val="single"/>
        </w:rPr>
        <w:t>By hitting these</w:t>
      </w:r>
      <w:r w:rsidRPr="007918B7">
        <w:rPr>
          <w:rFonts w:asciiTheme="majorHAnsi" w:eastAsia="Calibri" w:hAnsiTheme="majorHAnsi"/>
        </w:rPr>
        <w:t xml:space="preserve"> targets </w:t>
      </w:r>
      <w:proofErr w:type="gramStart"/>
      <w:r w:rsidRPr="007918B7">
        <w:rPr>
          <w:rFonts w:asciiTheme="majorHAnsi" w:eastAsia="Calibri" w:hAnsiTheme="majorHAnsi"/>
        </w:rPr>
        <w:t>first</w:t>
      </w:r>
      <w:proofErr w:type="gramEnd"/>
      <w:r w:rsidRPr="007918B7">
        <w:rPr>
          <w:rFonts w:asciiTheme="majorHAnsi" w:eastAsia="Calibri" w:hAnsiTheme="majorHAnsi"/>
        </w:rPr>
        <w:t xml:space="preserve"> </w:t>
      </w:r>
      <w:r w:rsidRPr="00B05E8B">
        <w:rPr>
          <w:rFonts w:asciiTheme="majorHAnsi" w:eastAsia="Calibri" w:hAnsiTheme="majorHAnsi"/>
          <w:highlight w:val="green"/>
          <w:u w:val="single"/>
        </w:rPr>
        <w:t xml:space="preserve">the enemy will be </w:t>
      </w:r>
      <w:r w:rsidRPr="00B05E8B">
        <w:rPr>
          <w:rFonts w:asciiTheme="majorHAnsi" w:eastAsia="Calibri" w:hAnsiTheme="majorHAnsi"/>
          <w:b/>
          <w:iCs/>
          <w:highlight w:val="green"/>
          <w:u w:val="single"/>
        </w:rPr>
        <w:t>so wounded</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with</w:t>
      </w:r>
      <w:r w:rsidRPr="00B05E8B">
        <w:rPr>
          <w:rFonts w:asciiTheme="majorHAnsi" w:eastAsia="Calibri" w:hAnsiTheme="majorHAnsi"/>
          <w:highlight w:val="green"/>
        </w:rPr>
        <w:t xml:space="preserve"> </w:t>
      </w:r>
      <w:r w:rsidRPr="00B05E8B">
        <w:rPr>
          <w:rFonts w:asciiTheme="majorHAnsi" w:eastAsia="Calibri" w:hAnsiTheme="majorHAnsi"/>
          <w:b/>
          <w:iCs/>
          <w:highlight w:val="green"/>
          <w:u w:val="single"/>
        </w:rPr>
        <w:t>so little of their resources left</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 xml:space="preserve">that they will be </w:t>
      </w:r>
      <w:r w:rsidRPr="00B05E8B">
        <w:rPr>
          <w:rFonts w:asciiTheme="majorHAnsi" w:eastAsia="Calibri" w:hAnsiTheme="majorHAnsi"/>
          <w:b/>
          <w:iCs/>
          <w:highlight w:val="green"/>
          <w:u w:val="single"/>
        </w:rPr>
        <w:t>forced to surrender</w:t>
      </w:r>
      <w:r w:rsidRPr="007918B7">
        <w:rPr>
          <w:rFonts w:asciiTheme="majorHAnsi" w:eastAsia="Calibri" w:hAnsiTheme="majorHAnsi"/>
          <w:u w:val="single"/>
        </w:rPr>
        <w:t xml:space="preserve"> with minimal damage to the attacking party.</w:t>
      </w:r>
    </w:p>
    <w:p w14:paraId="3A8093CF" w14:textId="77777777" w:rsidR="00B77CC8" w:rsidRPr="00A66EA0" w:rsidRDefault="00B77CC8" w:rsidP="00B77CC8">
      <w:pPr>
        <w:keepNext/>
        <w:keepLines/>
        <w:spacing w:before="40" w:after="0" w:line="256" w:lineRule="auto"/>
        <w:outlineLvl w:val="3"/>
        <w:rPr>
          <w:rFonts w:eastAsia="SimSun" w:cs="Times New Roman"/>
          <w:b/>
          <w:iCs/>
          <w:sz w:val="26"/>
        </w:rPr>
      </w:pPr>
      <w:r w:rsidRPr="00A66EA0">
        <w:rPr>
          <w:rFonts w:eastAsia="SimSun" w:cs="Times New Roman"/>
          <w:b/>
          <w:iCs/>
          <w:sz w:val="26"/>
        </w:rPr>
        <w:t xml:space="preserve">Otherwise, Russia will broadly scale up </w:t>
      </w:r>
      <w:r w:rsidRPr="00A66EA0">
        <w:rPr>
          <w:rFonts w:eastAsia="SimSun" w:cs="Times New Roman"/>
          <w:b/>
          <w:iCs/>
          <w:sz w:val="26"/>
          <w:u w:val="single"/>
        </w:rPr>
        <w:t>military AI</w:t>
      </w:r>
      <w:r w:rsidRPr="00A66EA0">
        <w:rPr>
          <w:rFonts w:eastAsia="SimSun" w:cs="Times New Roman"/>
          <w:b/>
          <w:iCs/>
          <w:sz w:val="26"/>
        </w:rPr>
        <w:t xml:space="preserve"> – </w:t>
      </w:r>
      <w:r w:rsidRPr="00A66EA0">
        <w:rPr>
          <w:rFonts w:eastAsia="SimSun" w:cs="Times New Roman"/>
          <w:b/>
          <w:iCs/>
          <w:sz w:val="26"/>
          <w:u w:val="single"/>
        </w:rPr>
        <w:t>extinction</w:t>
      </w:r>
    </w:p>
    <w:p w14:paraId="71B35116" w14:textId="77777777" w:rsidR="00B77CC8" w:rsidRPr="00A66EA0" w:rsidRDefault="00B77CC8" w:rsidP="00B77CC8">
      <w:pPr>
        <w:spacing w:line="256" w:lineRule="auto"/>
        <w:rPr>
          <w:rFonts w:eastAsia="Calibri"/>
        </w:rPr>
      </w:pPr>
      <w:r w:rsidRPr="00A66EA0">
        <w:rPr>
          <w:rFonts w:eastAsia="Calibri"/>
        </w:rPr>
        <w:t xml:space="preserve">Mike </w:t>
      </w:r>
      <w:r w:rsidRPr="00A66EA0">
        <w:rPr>
          <w:rFonts w:eastAsia="Calibri"/>
          <w:b/>
          <w:bCs/>
          <w:sz w:val="26"/>
        </w:rPr>
        <w:t>Rogers 17</w:t>
      </w:r>
      <w:r w:rsidRPr="00A66EA0">
        <w:rPr>
          <w:rFonts w:eastAsia="Calibri"/>
        </w:rPr>
        <w:t xml:space="preserve">, former US Representative from Michigan, chairman of the House Permanent Select Committee on Intelligence, "Artificial intelligence — the arms race we may not be able to control", </w:t>
      </w:r>
      <w:proofErr w:type="spellStart"/>
      <w:r w:rsidRPr="00A66EA0">
        <w:rPr>
          <w:rFonts w:eastAsia="Calibri"/>
        </w:rPr>
        <w:t>TheHill</w:t>
      </w:r>
      <w:proofErr w:type="spellEnd"/>
      <w:r w:rsidRPr="00A66EA0">
        <w:rPr>
          <w:rFonts w:eastAsia="Calibri"/>
        </w:rPr>
        <w:t>, https://thehill.com/opinion/technology/351725-artificial-intelligence-is-the-new-arms-race-we-may-not-be-able-to-control</w:t>
      </w:r>
    </w:p>
    <w:p w14:paraId="073ABC45" w14:textId="77777777" w:rsidR="00B77CC8" w:rsidRPr="00B55AD5" w:rsidRDefault="00B77CC8" w:rsidP="00B77CC8">
      <w:r w:rsidRPr="00A66EA0">
        <w:rPr>
          <w:rFonts w:eastAsia="Calibri"/>
          <w:sz w:val="12"/>
        </w:rPr>
        <w:t>“</w:t>
      </w:r>
      <w:r w:rsidRPr="003F5E6F">
        <w:rPr>
          <w:rFonts w:eastAsia="Calibri"/>
          <w:highlight w:val="green"/>
          <w:u w:val="single"/>
        </w:rPr>
        <w:t xml:space="preserve">Whoever becomes the leader in this sphere will </w:t>
      </w:r>
      <w:r w:rsidRPr="003F5E6F">
        <w:rPr>
          <w:rFonts w:eastAsia="Calibri"/>
          <w:b/>
          <w:iCs/>
          <w:highlight w:val="green"/>
          <w:u w:val="single"/>
        </w:rPr>
        <w:t>become ruler of the world</w:t>
      </w:r>
      <w:r w:rsidRPr="00A66EA0">
        <w:rPr>
          <w:rFonts w:eastAsia="Calibri"/>
          <w:u w:val="single"/>
        </w:rPr>
        <w:t xml:space="preserve">,” </w:t>
      </w:r>
      <w:hyperlink r:id="rId12" w:tgtFrame="_blank" w:history="1">
        <w:r w:rsidRPr="00A66EA0">
          <w:rPr>
            <w:rFonts w:eastAsia="Calibri"/>
            <w:u w:val="single"/>
          </w:rPr>
          <w:t>said</w:t>
        </w:r>
      </w:hyperlink>
      <w:r w:rsidRPr="00A66EA0">
        <w:rPr>
          <w:rFonts w:eastAsia="Calibri"/>
          <w:u w:val="single"/>
        </w:rPr>
        <w:t xml:space="preserve"> Vladimir Putin</w:t>
      </w:r>
      <w:r w:rsidRPr="00A66EA0">
        <w:rPr>
          <w:rFonts w:eastAsia="Calibri"/>
          <w:sz w:val="12"/>
        </w:rPr>
        <w:t xml:space="preserve">. </w:t>
      </w:r>
      <w:r w:rsidRPr="003F5E6F">
        <w:rPr>
          <w:rFonts w:eastAsia="Calibri"/>
          <w:highlight w:val="green"/>
          <w:u w:val="single"/>
        </w:rPr>
        <w:t>The sphere the President of Russia is referring to is</w:t>
      </w:r>
      <w:r w:rsidRPr="00A66EA0">
        <w:rPr>
          <w:rFonts w:eastAsia="Calibri"/>
          <w:u w:val="single"/>
        </w:rPr>
        <w:t xml:space="preserve"> </w:t>
      </w:r>
      <w:r w:rsidRPr="00A66EA0">
        <w:rPr>
          <w:rFonts w:eastAsia="Calibri"/>
          <w:b/>
          <w:iCs/>
          <w:u w:val="single"/>
        </w:rPr>
        <w:t>artificial intelligence</w:t>
      </w:r>
      <w:r w:rsidRPr="00A66EA0">
        <w:rPr>
          <w:rFonts w:eastAsia="Calibri"/>
          <w:u w:val="single"/>
        </w:rPr>
        <w:t xml:space="preserve"> </w:t>
      </w:r>
      <w:r w:rsidRPr="003F5E6F">
        <w:rPr>
          <w:rFonts w:eastAsia="Calibri"/>
          <w:highlight w:val="green"/>
          <w:u w:val="single"/>
        </w:rPr>
        <w:t>(AI</w:t>
      </w:r>
      <w:r w:rsidRPr="00A66EA0">
        <w:rPr>
          <w:rFonts w:eastAsia="Calibri"/>
          <w:u w:val="single"/>
        </w:rPr>
        <w:t>)</w:t>
      </w:r>
      <w:r w:rsidRPr="00A66EA0">
        <w:rPr>
          <w:rFonts w:eastAsia="Calibri"/>
          <w:sz w:val="12"/>
        </w:rPr>
        <w:t xml:space="preserve"> </w:t>
      </w:r>
      <w:r w:rsidRPr="00A66EA0">
        <w:rPr>
          <w:rFonts w:eastAsia="Calibri"/>
          <w:u w:val="single"/>
        </w:rPr>
        <w:t xml:space="preserve">and his comments should give you a moment of pause. </w:t>
      </w:r>
      <w:r w:rsidRPr="00A66EA0">
        <w:rPr>
          <w:rFonts w:eastAsia="Calibri"/>
          <w:sz w:val="12"/>
        </w:rPr>
        <w:t>Addressing students at the beginning of our Labor Day weekend, Putin remarked “</w:t>
      </w:r>
      <w:r w:rsidRPr="003F5E6F">
        <w:rPr>
          <w:rFonts w:eastAsia="Calibri"/>
          <w:highlight w:val="green"/>
          <w:u w:val="single"/>
        </w:rPr>
        <w:t>A</w:t>
      </w:r>
      <w:r w:rsidRPr="00A66EA0">
        <w:rPr>
          <w:rFonts w:eastAsia="Calibri"/>
          <w:u w:val="single"/>
        </w:rPr>
        <w:t xml:space="preserve">rtificial </w:t>
      </w:r>
      <w:r w:rsidRPr="003F5E6F">
        <w:rPr>
          <w:rFonts w:eastAsia="Calibri"/>
          <w:highlight w:val="green"/>
          <w:u w:val="single"/>
        </w:rPr>
        <w:t>i</w:t>
      </w:r>
      <w:r w:rsidRPr="003F5E6F">
        <w:rPr>
          <w:rFonts w:eastAsia="Calibri"/>
          <w:u w:val="single"/>
        </w:rPr>
        <w:t>ntelligence</w:t>
      </w:r>
      <w:r w:rsidRPr="003F5E6F">
        <w:rPr>
          <w:rFonts w:eastAsia="Calibri"/>
          <w:highlight w:val="green"/>
          <w:u w:val="single"/>
        </w:rPr>
        <w:t xml:space="preserve"> is the future, not only for Russia, but for all humankind</w:t>
      </w:r>
      <w:r w:rsidRPr="00A66EA0">
        <w:rPr>
          <w:rFonts w:eastAsia="Calibri"/>
          <w:sz w:val="12"/>
        </w:rPr>
        <w:t>,” adding, “</w:t>
      </w:r>
      <w:r w:rsidRPr="00A66EA0">
        <w:rPr>
          <w:rFonts w:eastAsia="Calibri"/>
          <w:u w:val="single"/>
        </w:rPr>
        <w:t>It comes with colossal opportunities, but also threats that are difficult to predict.”</w:t>
      </w:r>
      <w:r w:rsidRPr="00A66EA0">
        <w:rPr>
          <w:rFonts w:eastAsia="Calibri"/>
          <w:sz w:val="12"/>
        </w:rPr>
        <w:t xml:space="preserve"> </w:t>
      </w:r>
      <w:r w:rsidRPr="00A66EA0">
        <w:rPr>
          <w:rFonts w:eastAsia="Calibri"/>
          <w:u w:val="single"/>
        </w:rPr>
        <w:t>For once, I find myself in agreement with the President of Russia</w:t>
      </w:r>
      <w:r w:rsidRPr="00A66EA0">
        <w:rPr>
          <w:rFonts w:eastAsia="Calibri"/>
          <w:sz w:val="12"/>
        </w:rPr>
        <w:t>, but just this once</w:t>
      </w:r>
      <w:r w:rsidRPr="003F5E6F">
        <w:rPr>
          <w:rFonts w:eastAsia="Calibri"/>
          <w:sz w:val="12"/>
          <w:highlight w:val="green"/>
        </w:rPr>
        <w:t xml:space="preserve">. </w:t>
      </w:r>
      <w:r w:rsidRPr="003F5E6F">
        <w:rPr>
          <w:rFonts w:eastAsia="Calibri"/>
          <w:u w:val="single"/>
        </w:rPr>
        <w:t xml:space="preserve">Artificial </w:t>
      </w:r>
      <w:r w:rsidRPr="003F5E6F">
        <w:rPr>
          <w:rFonts w:eastAsia="Calibri"/>
          <w:highlight w:val="green"/>
          <w:u w:val="single"/>
        </w:rPr>
        <w:t>I</w:t>
      </w:r>
      <w:r w:rsidRPr="00A66EA0">
        <w:rPr>
          <w:rFonts w:eastAsia="Calibri"/>
          <w:u w:val="single"/>
        </w:rPr>
        <w:t xml:space="preserve">ntelligence </w:t>
      </w:r>
      <w:r w:rsidRPr="003F5E6F">
        <w:rPr>
          <w:rFonts w:eastAsia="Calibri"/>
          <w:highlight w:val="green"/>
          <w:u w:val="single"/>
        </w:rPr>
        <w:t xml:space="preserve">offers </w:t>
      </w:r>
      <w:r w:rsidRPr="003F5E6F">
        <w:rPr>
          <w:rFonts w:eastAsia="Calibri"/>
          <w:b/>
          <w:iCs/>
          <w:highlight w:val="green"/>
          <w:u w:val="single"/>
        </w:rPr>
        <w:t>incredible</w:t>
      </w:r>
      <w:r w:rsidRPr="00A66EA0">
        <w:rPr>
          <w:rFonts w:eastAsia="Calibri"/>
          <w:sz w:val="12"/>
        </w:rPr>
        <w:t xml:space="preserve"> promise and </w:t>
      </w:r>
      <w:r w:rsidRPr="003F5E6F">
        <w:rPr>
          <w:rFonts w:eastAsia="Calibri"/>
          <w:b/>
          <w:iCs/>
          <w:highlight w:val="green"/>
          <w:u w:val="single"/>
        </w:rPr>
        <w:t>peril</w:t>
      </w:r>
      <w:r w:rsidRPr="00A66EA0">
        <w:rPr>
          <w:rFonts w:eastAsia="Calibri"/>
          <w:sz w:val="12"/>
        </w:rPr>
        <w:t xml:space="preserve">. </w:t>
      </w:r>
      <w:r w:rsidRPr="00A66EA0">
        <w:rPr>
          <w:rFonts w:eastAsia="Calibri"/>
          <w:b/>
          <w:iCs/>
          <w:u w:val="single"/>
        </w:rPr>
        <w:t>Nowhere is this clearer than in the realm of national security</w:t>
      </w:r>
      <w:r w:rsidRPr="00A66EA0">
        <w:rPr>
          <w:rFonts w:eastAsia="Calibri"/>
          <w:sz w:val="12"/>
        </w:rPr>
        <w:t xml:space="preserve">. Today un-crewed systems are a fact of modern warfare. Nearly every country is adopting systems where personnel are far removed from the conflict and wage war by remote control. AI </w:t>
      </w:r>
      <w:hyperlink r:id="rId13" w:tgtFrame="_blank" w:history="1">
        <w:r w:rsidRPr="00A66EA0">
          <w:rPr>
            <w:rFonts w:eastAsia="Calibri"/>
            <w:sz w:val="12"/>
          </w:rPr>
          <w:t>stands</w:t>
        </w:r>
      </w:hyperlink>
      <w:r w:rsidRPr="00A66EA0">
        <w:rPr>
          <w:rFonts w:eastAsia="Calibri"/>
          <w:sz w:val="12"/>
        </w:rPr>
        <w:t xml:space="preserve"> to sever that ground connection. </w:t>
      </w:r>
      <w:r w:rsidRPr="00A66EA0">
        <w:rPr>
          <w:rFonts w:eastAsia="Calibri"/>
          <w:u w:val="single"/>
        </w:rPr>
        <w:t xml:space="preserve">Imagine a </w:t>
      </w:r>
      <w:r w:rsidRPr="00A66EA0">
        <w:rPr>
          <w:rFonts w:eastAsia="Calibri"/>
          <w:b/>
          <w:iCs/>
          <w:u w:val="single"/>
        </w:rPr>
        <w:t>fully autonomous Predator or Reaper drone</w:t>
      </w:r>
      <w:r w:rsidRPr="00A66EA0">
        <w:rPr>
          <w:rFonts w:eastAsia="Calibri"/>
          <w:u w:val="single"/>
        </w:rPr>
        <w:t xml:space="preserve">. Managed by an AI system, the drone could </w:t>
      </w:r>
      <w:r w:rsidRPr="00A66EA0">
        <w:rPr>
          <w:rFonts w:eastAsia="Calibri"/>
          <w:b/>
          <w:iCs/>
          <w:u w:val="single"/>
        </w:rPr>
        <w:t>identify targets</w:t>
      </w:r>
      <w:r w:rsidRPr="00A66EA0">
        <w:rPr>
          <w:rFonts w:eastAsia="Calibri"/>
          <w:u w:val="single"/>
        </w:rPr>
        <w:t xml:space="preserve">, </w:t>
      </w:r>
      <w:r w:rsidRPr="00A66EA0">
        <w:rPr>
          <w:rFonts w:eastAsia="Calibri"/>
          <w:b/>
          <w:iCs/>
          <w:u w:val="single"/>
        </w:rPr>
        <w:t>determine their legitimacy</w:t>
      </w:r>
      <w:r w:rsidRPr="00A66EA0">
        <w:rPr>
          <w:rFonts w:eastAsia="Calibri"/>
          <w:u w:val="single"/>
        </w:rPr>
        <w:t xml:space="preserve">, and </w:t>
      </w:r>
      <w:r w:rsidRPr="00A66EA0">
        <w:rPr>
          <w:rFonts w:eastAsia="Calibri"/>
          <w:b/>
          <w:iCs/>
          <w:u w:val="single"/>
        </w:rPr>
        <w:t>conduct a strike</w:t>
      </w:r>
      <w:r w:rsidRPr="00A66EA0">
        <w:rPr>
          <w:rFonts w:eastAsia="Calibri"/>
          <w:u w:val="single"/>
        </w:rPr>
        <w:t xml:space="preserve"> all </w:t>
      </w:r>
      <w:r w:rsidRPr="00A66EA0">
        <w:rPr>
          <w:rFonts w:eastAsia="Calibri"/>
          <w:b/>
          <w:iCs/>
          <w:u w:val="single"/>
        </w:rPr>
        <w:t xml:space="preserve">without human intervention. </w:t>
      </w:r>
      <w:r w:rsidRPr="00A66EA0">
        <w:rPr>
          <w:rFonts w:eastAsia="Calibri"/>
          <w:sz w:val="12"/>
        </w:rPr>
        <w:t xml:space="preserve">Indeed, </w:t>
      </w:r>
      <w:r w:rsidRPr="00A66EA0">
        <w:rPr>
          <w:rFonts w:eastAsia="Calibri"/>
          <w:u w:val="single"/>
        </w:rPr>
        <w:t xml:space="preserve">the Ministry of </w:t>
      </w:r>
      <w:proofErr w:type="spellStart"/>
      <w:r w:rsidRPr="00A66EA0">
        <w:rPr>
          <w:rFonts w:eastAsia="Calibri"/>
          <w:u w:val="single"/>
        </w:rPr>
        <w:t>Defence</w:t>
      </w:r>
      <w:proofErr w:type="spellEnd"/>
      <w:r w:rsidRPr="00A66EA0">
        <w:rPr>
          <w:rFonts w:eastAsia="Calibri"/>
          <w:u w:val="single"/>
        </w:rPr>
        <w:t xml:space="preserve"> of the United Kingdom issued a press </w:t>
      </w:r>
      <w:hyperlink r:id="rId14" w:tgtFrame="_blank" w:history="1">
        <w:r w:rsidRPr="00A66EA0">
          <w:rPr>
            <w:rFonts w:eastAsia="Calibri"/>
            <w:u w:val="single"/>
          </w:rPr>
          <w:t>statement</w:t>
        </w:r>
      </w:hyperlink>
      <w:r w:rsidRPr="00A66EA0">
        <w:rPr>
          <w:rFonts w:eastAsia="Calibri"/>
          <w:u w:val="singl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66EA0">
        <w:rPr>
          <w:rFonts w:eastAsia="Calibri"/>
          <w:sz w:val="12"/>
        </w:rPr>
        <w:t xml:space="preserve">Let’s think smaller. </w:t>
      </w:r>
      <w:r w:rsidRPr="00A66EA0">
        <w:rPr>
          <w:rFonts w:eastAsia="Calibri"/>
          <w:u w:val="single"/>
        </w:rPr>
        <w:t>Imagine a tiny insect-sized drone loaded with explosive</w:t>
      </w:r>
      <w:r w:rsidRPr="00A66EA0">
        <w:rPr>
          <w:rFonts w:eastAsia="Calibri"/>
          <w:sz w:val="12"/>
        </w:rPr>
        <w:t xml:space="preserve">. </w:t>
      </w:r>
      <w:r w:rsidRPr="00A66EA0">
        <w:rPr>
          <w:rFonts w:eastAsia="Calibri"/>
          <w:u w:val="single"/>
        </w:rPr>
        <w:t xml:space="preserve">Guided by a </w:t>
      </w:r>
      <w:hyperlink r:id="rId15" w:tgtFrame="_blank" w:history="1">
        <w:r w:rsidRPr="00A66EA0">
          <w:rPr>
            <w:rFonts w:eastAsia="Calibri"/>
            <w:u w:val="single"/>
          </w:rPr>
          <w:t>pre-programmed AI</w:t>
        </w:r>
      </w:hyperlink>
      <w:r w:rsidRPr="00A66EA0">
        <w:rPr>
          <w:rFonts w:eastAsia="Calibri"/>
          <w:sz w:val="12"/>
        </w:rPr>
        <w:t xml:space="preserve">, </w:t>
      </w:r>
      <w:r w:rsidRPr="00A66EA0">
        <w:rPr>
          <w:rFonts w:eastAsia="Calibri"/>
          <w:u w:val="single"/>
        </w:rPr>
        <w:t>it could hunt down a specific target</w:t>
      </w:r>
      <w:r w:rsidRPr="00A66EA0">
        <w:rPr>
          <w:rFonts w:eastAsia="Calibri"/>
          <w:sz w:val="12"/>
        </w:rPr>
        <w:t xml:space="preserve"> — a politician, a general, or an opposition figure — </w:t>
      </w:r>
      <w:r w:rsidRPr="00A66EA0">
        <w:rPr>
          <w:rFonts w:eastAsia="Calibri"/>
          <w:u w:val="single"/>
        </w:rPr>
        <w:t>determine when to strike, how to strike, and if to strike based on its own learning</w:t>
      </w:r>
      <w:r w:rsidRPr="00A66EA0">
        <w:rPr>
          <w:rFonts w:eastAsia="Calibri"/>
          <w:sz w:val="12"/>
        </w:rPr>
        <w:t xml:space="preserve">. Howard Hughes Medical Center </w:t>
      </w:r>
      <w:hyperlink r:id="rId16" w:tgtFrame="_blank" w:history="1">
        <w:r w:rsidRPr="00A66EA0">
          <w:rPr>
            <w:rFonts w:eastAsia="Calibri"/>
            <w:sz w:val="12"/>
          </w:rPr>
          <w:t>recently</w:t>
        </w:r>
      </w:hyperlink>
      <w:r w:rsidRPr="00A66EA0">
        <w:rPr>
          <w:rFonts w:eastAsia="Calibri"/>
          <w:sz w:val="12"/>
        </w:rPr>
        <w:t xml:space="preserve"> attached a backpack to a genetically modified dragonfly and flew it remotely. </w:t>
      </w:r>
      <w:r w:rsidRPr="00A66EA0">
        <w:rPr>
          <w:rFonts w:eastAsia="Calibri"/>
          <w:u w:val="single"/>
        </w:rPr>
        <w:t>These examples are</w:t>
      </w:r>
      <w:r w:rsidRPr="00A66EA0">
        <w:rPr>
          <w:rFonts w:eastAsia="Calibri"/>
          <w:sz w:val="12"/>
        </w:rPr>
        <w:t xml:space="preserve">, however, </w:t>
      </w:r>
      <w:r w:rsidRPr="00A66EA0">
        <w:rPr>
          <w:rFonts w:eastAsia="Calibri"/>
          <w:u w:val="single"/>
        </w:rPr>
        <w:t xml:space="preserve">where humans are involved and largely control the left and right limits of AI. </w:t>
      </w:r>
      <w:r w:rsidRPr="00A66EA0">
        <w:rPr>
          <w:rFonts w:eastAsia="Calibri"/>
          <w:b/>
          <w:iCs/>
          <w:u w:val="single"/>
        </w:rPr>
        <w:t xml:space="preserve">Yet, </w:t>
      </w:r>
      <w:r w:rsidRPr="003F5E6F">
        <w:rPr>
          <w:rFonts w:eastAsia="Calibri"/>
          <w:b/>
          <w:iCs/>
          <w:highlight w:val="green"/>
          <w:u w:val="single"/>
        </w:rPr>
        <w:t>there are examples of AI purposely and independently going beyond programed parameters</w:t>
      </w:r>
      <w:r w:rsidRPr="00A66EA0">
        <w:rPr>
          <w:rFonts w:eastAsia="Calibri"/>
          <w:b/>
          <w:iCs/>
          <w:u w:val="single"/>
        </w:rPr>
        <w:t xml:space="preserve">. </w:t>
      </w:r>
      <w:r w:rsidRPr="00A66EA0">
        <w:rPr>
          <w:rFonts w:eastAsia="Calibri"/>
          <w:sz w:val="12"/>
        </w:rPr>
        <w:t xml:space="preserve">Rogue algorithms led to a </w:t>
      </w:r>
      <w:hyperlink r:id="rId17" w:tgtFrame="_blank" w:history="1">
        <w:r w:rsidRPr="00A66EA0">
          <w:rPr>
            <w:rFonts w:eastAsia="Calibri"/>
            <w:sz w:val="12"/>
          </w:rPr>
          <w:t>flash crash</w:t>
        </w:r>
      </w:hyperlink>
      <w:r w:rsidRPr="00A66EA0">
        <w:rPr>
          <w:rFonts w:eastAsia="Calibri"/>
          <w:sz w:val="12"/>
        </w:rPr>
        <w:t xml:space="preserve"> of the British Pound. </w:t>
      </w:r>
      <w:r w:rsidRPr="00A66EA0">
        <w:rPr>
          <w:rFonts w:eastAsia="Calibri"/>
          <w:u w:val="single"/>
        </w:rPr>
        <w:t xml:space="preserve">In 2016, in-game </w:t>
      </w:r>
      <w:r w:rsidRPr="003F5E6F">
        <w:rPr>
          <w:rFonts w:eastAsia="Calibri"/>
          <w:highlight w:val="green"/>
          <w:u w:val="single"/>
        </w:rPr>
        <w:t xml:space="preserve">AIs </w:t>
      </w:r>
      <w:r w:rsidRPr="003F5E6F">
        <w:rPr>
          <w:rFonts w:eastAsia="Calibri"/>
          <w:b/>
          <w:iCs/>
          <w:highlight w:val="green"/>
          <w:u w:val="single"/>
        </w:rPr>
        <w:t>created super AIs weapons</w:t>
      </w:r>
      <w:r w:rsidRPr="003F5E6F">
        <w:rPr>
          <w:rFonts w:eastAsia="Calibri"/>
          <w:sz w:val="12"/>
          <w:highlight w:val="green"/>
        </w:rPr>
        <w:t xml:space="preserve"> </w:t>
      </w:r>
      <w:r w:rsidRPr="003F5E6F">
        <w:rPr>
          <w:rFonts w:eastAsia="Calibri"/>
          <w:highlight w:val="green"/>
          <w:u w:val="single"/>
        </w:rPr>
        <w:t xml:space="preserve">and </w:t>
      </w:r>
      <w:hyperlink r:id="rId18" w:tgtFrame="_blank" w:history="1">
        <w:r w:rsidRPr="003F5E6F">
          <w:rPr>
            <w:rFonts w:eastAsia="Calibri"/>
            <w:b/>
            <w:iCs/>
            <w:highlight w:val="green"/>
            <w:u w:val="single"/>
          </w:rPr>
          <w:t>hunted down</w:t>
        </w:r>
      </w:hyperlink>
      <w:r w:rsidRPr="003F5E6F">
        <w:rPr>
          <w:rFonts w:eastAsia="Calibri"/>
          <w:b/>
          <w:iCs/>
          <w:highlight w:val="green"/>
          <w:u w:val="single"/>
        </w:rPr>
        <w:t xml:space="preserve"> human players</w:t>
      </w:r>
      <w:r w:rsidRPr="00A66EA0">
        <w:rPr>
          <w:rFonts w:eastAsia="Calibri"/>
          <w:sz w:val="12"/>
        </w:rPr>
        <w:t xml:space="preserve">, </w:t>
      </w:r>
      <w:r w:rsidRPr="003F5E6F">
        <w:rPr>
          <w:rFonts w:eastAsia="Calibri"/>
          <w:highlight w:val="green"/>
          <w:u w:val="single"/>
        </w:rPr>
        <w:t xml:space="preserve">and AIs have </w:t>
      </w:r>
      <w:hyperlink r:id="rId19" w:anchor="1cf69787292c" w:tgtFrame="_blank" w:history="1">
        <w:r w:rsidRPr="003F5E6F">
          <w:rPr>
            <w:rFonts w:eastAsia="Calibri"/>
            <w:b/>
            <w:iCs/>
            <w:highlight w:val="green"/>
            <w:u w:val="single"/>
          </w:rPr>
          <w:t>created</w:t>
        </w:r>
      </w:hyperlink>
      <w:r w:rsidRPr="003F5E6F">
        <w:rPr>
          <w:rFonts w:eastAsia="Calibri"/>
          <w:b/>
          <w:iCs/>
          <w:highlight w:val="green"/>
          <w:u w:val="single"/>
        </w:rPr>
        <w:t xml:space="preserve"> their own languages</w:t>
      </w:r>
      <w:r w:rsidRPr="00A66EA0">
        <w:rPr>
          <w:rFonts w:eastAsia="Calibri"/>
          <w:u w:val="single"/>
        </w:rPr>
        <w:t xml:space="preserve"> that were </w:t>
      </w:r>
      <w:r w:rsidRPr="00A66EA0">
        <w:rPr>
          <w:rFonts w:eastAsia="Calibri"/>
          <w:b/>
          <w:iCs/>
          <w:u w:val="single"/>
        </w:rPr>
        <w:t>indecipherable to humans</w:t>
      </w:r>
      <w:r w:rsidRPr="00A66EA0">
        <w:rPr>
          <w:rFonts w:eastAsia="Calibri"/>
          <w:sz w:val="12"/>
        </w:rPr>
        <w:t xml:space="preserve">. </w:t>
      </w:r>
      <w:r w:rsidRPr="00A66EA0">
        <w:rPr>
          <w:rFonts w:eastAsia="Calibri"/>
          <w:u w:val="single"/>
        </w:rPr>
        <w:t xml:space="preserve">AIs proved more effective than their human counterparts in producing and catching users in </w:t>
      </w:r>
      <w:r w:rsidRPr="00A66EA0">
        <w:rPr>
          <w:rFonts w:eastAsia="Calibri"/>
          <w:b/>
          <w:iCs/>
          <w:u w:val="single"/>
        </w:rPr>
        <w:t>spear phishing programs</w:t>
      </w:r>
      <w:r w:rsidRPr="00A66EA0">
        <w:rPr>
          <w:rFonts w:eastAsia="Calibri"/>
          <w:sz w:val="12"/>
        </w:rPr>
        <w:t xml:space="preserve">. Not only did the AIs create more content, they successfully </w:t>
      </w:r>
      <w:hyperlink r:id="rId20" w:tgtFrame="_blank" w:history="1">
        <w:r w:rsidRPr="00A66EA0">
          <w:rPr>
            <w:rFonts w:eastAsia="Calibri"/>
            <w:sz w:val="12"/>
          </w:rPr>
          <w:t>captured</w:t>
        </w:r>
      </w:hyperlink>
      <w:r w:rsidRPr="00A66EA0">
        <w:rPr>
          <w:rFonts w:eastAsia="Calibri"/>
          <w:sz w:val="12"/>
        </w:rPr>
        <w:t xml:space="preserve"> more users with their </w:t>
      </w:r>
      <w:r w:rsidRPr="003F5E6F">
        <w:rPr>
          <w:rFonts w:eastAsia="Calibri"/>
          <w:sz w:val="12"/>
        </w:rPr>
        <w:t xml:space="preserve">deception. </w:t>
      </w:r>
      <w:r w:rsidRPr="003F5E6F">
        <w:rPr>
          <w:rFonts w:eastAsia="Calibri"/>
          <w:highlight w:val="green"/>
          <w:u w:val="single"/>
        </w:rPr>
        <w:t>While seemingly simple and low stakes</w:t>
      </w:r>
      <w:r w:rsidRPr="003F5E6F">
        <w:rPr>
          <w:rFonts w:eastAsia="Calibri"/>
          <w:u w:val="single"/>
        </w:rPr>
        <w:t xml:space="preserve"> in nature</w:t>
      </w:r>
      <w:r w:rsidRPr="003F5E6F">
        <w:rPr>
          <w:rFonts w:eastAsia="Calibri"/>
          <w:sz w:val="12"/>
        </w:rPr>
        <w:t xml:space="preserve">, </w:t>
      </w:r>
      <w:r w:rsidRPr="003F5E6F">
        <w:rPr>
          <w:rFonts w:eastAsia="Calibri"/>
          <w:b/>
          <w:iCs/>
          <w:highlight w:val="green"/>
          <w:u w:val="single"/>
        </w:rPr>
        <w:t>extrapolate these</w:t>
      </w:r>
      <w:r w:rsidRPr="003F5E6F">
        <w:rPr>
          <w:rFonts w:eastAsia="Calibri"/>
          <w:b/>
          <w:iCs/>
          <w:u w:val="single"/>
        </w:rPr>
        <w:t xml:space="preserve"> </w:t>
      </w:r>
      <w:r w:rsidRPr="003F5E6F">
        <w:rPr>
          <w:rFonts w:eastAsia="Calibri"/>
          <w:b/>
          <w:iCs/>
          <w:highlight w:val="green"/>
          <w:u w:val="single"/>
        </w:rPr>
        <w:t>scenarios into more significant and risky areas</w:t>
      </w:r>
      <w:r w:rsidRPr="003F5E6F">
        <w:rPr>
          <w:rFonts w:eastAsia="Calibri"/>
          <w:b/>
          <w:iCs/>
          <w:u w:val="single"/>
        </w:rPr>
        <w:t xml:space="preserve"> and the consequences become much greater. </w:t>
      </w:r>
      <w:r w:rsidRPr="003F5E6F">
        <w:rPr>
          <w:rFonts w:eastAsia="Calibri"/>
          <w:sz w:val="12"/>
        </w:rPr>
        <w:t>Cybersecurity is no different. Today we are focused on</w:t>
      </w:r>
      <w:r w:rsidRPr="00A66EA0">
        <w:rPr>
          <w:rFonts w:eastAsia="Calibri"/>
          <w:sz w:val="12"/>
        </w:rPr>
        <w:t xml:space="preserve">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66EA0">
        <w:rPr>
          <w:rFonts w:eastAsia="Calibri"/>
          <w:u w:val="single"/>
        </w:rPr>
        <w:t>Sound far-fetched?</w:t>
      </w:r>
      <w:r w:rsidRPr="00A66EA0">
        <w:rPr>
          <w:rFonts w:eastAsia="Calibri"/>
          <w:sz w:val="12"/>
        </w:rPr>
        <w:t xml:space="preserve"> </w:t>
      </w:r>
      <w:r w:rsidRPr="00A66EA0">
        <w:rPr>
          <w:rFonts w:eastAsia="Calibri"/>
          <w:b/>
          <w:iCs/>
          <w:u w:val="single"/>
        </w:rPr>
        <w:t>It’s not</w:t>
      </w:r>
      <w:r w:rsidRPr="00A66EA0">
        <w:rPr>
          <w:rFonts w:eastAsia="Calibri"/>
          <w:sz w:val="12"/>
        </w:rPr>
        <w:t xml:space="preserve">. In 2016, the Defense Advanced Research Projects Agency held an AI on AI capture the flag contest called the </w:t>
      </w:r>
      <w:hyperlink r:id="rId21" w:tgtFrame="_blank" w:history="1">
        <w:r w:rsidRPr="00A66EA0">
          <w:rPr>
            <w:rFonts w:eastAsia="Calibri"/>
            <w:sz w:val="12"/>
          </w:rPr>
          <w:t>Cyber Grand Challenge</w:t>
        </w:r>
      </w:hyperlink>
      <w:r w:rsidRPr="00A66EA0">
        <w:rPr>
          <w:rFonts w:eastAsia="Calibri"/>
          <w:sz w:val="12"/>
        </w:rPr>
        <w:t xml:space="preserve"> at the DEF CON event. AI networks against AI networks. In August of this year </w:t>
      </w:r>
      <w:r w:rsidRPr="00A66EA0">
        <w:rPr>
          <w:rFonts w:eastAsia="Calibri"/>
          <w:u w:val="single"/>
        </w:rPr>
        <w:t xml:space="preserve">the founders of 116 AI and robotics companies signed a letter petitioning the United Nations </w:t>
      </w:r>
      <w:hyperlink r:id="rId22" w:tgtFrame="_blank" w:history="1">
        <w:r w:rsidRPr="00A66EA0">
          <w:rPr>
            <w:rFonts w:eastAsia="Calibri"/>
            <w:u w:val="single"/>
          </w:rPr>
          <w:t>to ban</w:t>
        </w:r>
      </w:hyperlink>
      <w:r w:rsidRPr="00A66EA0">
        <w:rPr>
          <w:rFonts w:eastAsia="Calibri"/>
          <w:u w:val="single"/>
        </w:rPr>
        <w:t xml:space="preserve"> lethal autonomous systems</w:t>
      </w:r>
      <w:r w:rsidRPr="00A66EA0">
        <w:rPr>
          <w:rFonts w:eastAsia="Calibri"/>
          <w:sz w:val="12"/>
        </w:rPr>
        <w:t xml:space="preserve">. Signatories to this letter included Google DeepMind’s co-founder Mustafa Suleyman and Elon Musk who, in response to Putin’s quote </w:t>
      </w:r>
      <w:hyperlink r:id="rId23" w:tgtFrame="_blank" w:history="1">
        <w:r w:rsidRPr="00A66EA0">
          <w:rPr>
            <w:rFonts w:eastAsia="Calibri"/>
            <w:sz w:val="12"/>
          </w:rPr>
          <w:t>tweeted</w:t>
        </w:r>
      </w:hyperlink>
      <w:r w:rsidRPr="00A66EA0">
        <w:rPr>
          <w:rFonts w:eastAsia="Calibri"/>
          <w:sz w:val="12"/>
        </w:rPr>
        <w:t xml:space="preserve">, “Competition for AI superiority at national level most likely cause of WW3 </w:t>
      </w:r>
      <w:proofErr w:type="spellStart"/>
      <w:r w:rsidRPr="00A66EA0">
        <w:rPr>
          <w:rFonts w:eastAsia="Calibri"/>
          <w:sz w:val="12"/>
        </w:rPr>
        <w:t>imo</w:t>
      </w:r>
      <w:proofErr w:type="spellEnd"/>
      <w:r w:rsidRPr="00A66EA0">
        <w:rPr>
          <w:rFonts w:eastAsia="Calibri"/>
          <w:sz w:val="12"/>
        </w:rPr>
        <w:t xml:space="preserve"> (sic)”. </w:t>
      </w:r>
      <w:r w:rsidRPr="00A66EA0">
        <w:rPr>
          <w:rFonts w:eastAsia="Calibri"/>
          <w:u w:val="single"/>
        </w:rPr>
        <w:t>AI is not some far off future challenge</w:t>
      </w:r>
      <w:r w:rsidRPr="00A66EA0">
        <w:rPr>
          <w:rFonts w:eastAsia="Calibri"/>
          <w:sz w:val="12"/>
        </w:rPr>
        <w:t xml:space="preserve">. It is a challenge today and one with which we must grapple. I am in favor of fielding any system that enhances our national security, but </w:t>
      </w:r>
      <w:r w:rsidRPr="003F5E6F">
        <w:rPr>
          <w:rFonts w:eastAsia="Calibri"/>
          <w:highlight w:val="green"/>
          <w:u w:val="single"/>
        </w:rPr>
        <w:t>we must have an open and honest conversation about the implications of AI, t</w:t>
      </w:r>
      <w:r w:rsidRPr="00A66EA0">
        <w:rPr>
          <w:rFonts w:eastAsia="Calibri"/>
          <w:u w:val="single"/>
        </w:rPr>
        <w:t xml:space="preserve">he consequences of which </w:t>
      </w:r>
      <w:r w:rsidRPr="00C54556">
        <w:rPr>
          <w:rFonts w:eastAsia="Calibri"/>
          <w:b/>
          <w:iCs/>
          <w:highlight w:val="green"/>
          <w:u w:val="single"/>
        </w:rPr>
        <w:t>we do not</w:t>
      </w:r>
      <w:r w:rsidRPr="00A66EA0">
        <w:rPr>
          <w:rFonts w:eastAsia="Calibri"/>
          <w:u w:val="single"/>
        </w:rPr>
        <w:t xml:space="preserve">, </w:t>
      </w:r>
      <w:r w:rsidRPr="00A66EA0">
        <w:rPr>
          <w:rFonts w:eastAsia="Calibri"/>
          <w:b/>
          <w:iCs/>
          <w:u w:val="single"/>
        </w:rPr>
        <w:t>and may not</w:t>
      </w:r>
      <w:r w:rsidRPr="00A66EA0">
        <w:rPr>
          <w:rFonts w:eastAsia="Calibri"/>
          <w:u w:val="single"/>
        </w:rPr>
        <w:t xml:space="preserve">, </w:t>
      </w:r>
      <w:r w:rsidRPr="00A66EA0">
        <w:rPr>
          <w:rFonts w:eastAsia="Calibri"/>
          <w:b/>
          <w:iCs/>
          <w:u w:val="single"/>
        </w:rPr>
        <w:t xml:space="preserve">fully </w:t>
      </w:r>
      <w:r w:rsidRPr="00C54556">
        <w:rPr>
          <w:rFonts w:eastAsia="Calibri"/>
          <w:b/>
          <w:iCs/>
          <w:highlight w:val="green"/>
          <w:u w:val="single"/>
        </w:rPr>
        <w:t>understand</w:t>
      </w:r>
      <w:r w:rsidRPr="00A66EA0">
        <w:rPr>
          <w:rFonts w:eastAsia="Calibri"/>
          <w:sz w:val="12"/>
        </w:rPr>
        <w:t xml:space="preserve">. </w:t>
      </w:r>
      <w:r w:rsidRPr="00A66EA0">
        <w:rPr>
          <w:rFonts w:eastAsia="Calibri"/>
          <w:u w:val="single"/>
        </w:rPr>
        <w:t>This is not a new type of bullet or missile</w:t>
      </w:r>
      <w:r w:rsidRPr="00A66EA0">
        <w:rPr>
          <w:rFonts w:eastAsia="Calibri"/>
          <w:sz w:val="12"/>
        </w:rPr>
        <w:t xml:space="preserve">. </w:t>
      </w:r>
      <w:r w:rsidRPr="00C54556">
        <w:rPr>
          <w:rFonts w:eastAsia="Calibri"/>
          <w:highlight w:val="green"/>
          <w:u w:val="single"/>
        </w:rPr>
        <w:t xml:space="preserve">This is a potentially </w:t>
      </w:r>
      <w:r w:rsidRPr="00C54556">
        <w:rPr>
          <w:rFonts w:eastAsia="Calibri"/>
          <w:b/>
          <w:iCs/>
          <w:highlight w:val="green"/>
          <w:u w:val="single"/>
        </w:rPr>
        <w:t>fully autonomous system</w:t>
      </w:r>
      <w:r w:rsidRPr="00A66EA0">
        <w:rPr>
          <w:rFonts w:eastAsia="Calibri"/>
          <w:u w:val="single"/>
        </w:rPr>
        <w:t xml:space="preserve"> that even with human oversight and guidance will make its own decisions on the battlefield and in cyberspace. How can we ensure that the system does not </w:t>
      </w:r>
      <w:r w:rsidRPr="00A66EA0">
        <w:rPr>
          <w:rFonts w:eastAsia="Calibri"/>
          <w:b/>
          <w:iCs/>
          <w:u w:val="single"/>
        </w:rPr>
        <w:t>escape our control?</w:t>
      </w:r>
      <w:r w:rsidRPr="00A66EA0">
        <w:rPr>
          <w:rFonts w:eastAsia="Calibri"/>
          <w:sz w:val="12"/>
        </w:rPr>
        <w:t xml:space="preserve"> </w:t>
      </w:r>
      <w:r w:rsidRPr="00A66EA0">
        <w:rPr>
          <w:rFonts w:eastAsia="Calibri"/>
          <w:u w:val="single"/>
        </w:rPr>
        <w:t>How can we prevent such systems from falling into the hands of terrorists or insurgents? Who controls the source code?</w:t>
      </w:r>
      <w:r w:rsidRPr="00A66EA0">
        <w:rPr>
          <w:rFonts w:eastAsia="Calibri"/>
          <w:sz w:val="12"/>
        </w:rPr>
        <w:t xml:space="preserve"> How and can we build in so-called impenetrable kill switches? AI and AI-like systems are slowly being introduced into our arsenal. </w:t>
      </w:r>
      <w:r w:rsidRPr="00A66EA0">
        <w:rPr>
          <w:rFonts w:eastAsia="Calibri"/>
          <w:u w:val="single"/>
        </w:rPr>
        <w:t>Our adversaries</w:t>
      </w:r>
      <w:r w:rsidRPr="00A66EA0">
        <w:rPr>
          <w:rFonts w:eastAsia="Calibri"/>
          <w:sz w:val="12"/>
        </w:rPr>
        <w:t xml:space="preserve">, China, Russia, and others </w:t>
      </w:r>
      <w:r w:rsidRPr="00A66EA0">
        <w:rPr>
          <w:rFonts w:eastAsia="Calibri"/>
          <w:u w:val="single"/>
        </w:rPr>
        <w:t>are</w:t>
      </w:r>
      <w:r w:rsidRPr="00A66EA0">
        <w:rPr>
          <w:rFonts w:eastAsia="Calibri"/>
          <w:sz w:val="12"/>
        </w:rPr>
        <w:t xml:space="preserve"> also </w:t>
      </w:r>
      <w:r w:rsidRPr="00A66EA0">
        <w:rPr>
          <w:rFonts w:eastAsia="Calibri"/>
          <w:u w:val="single"/>
        </w:rPr>
        <w:t>introducing AI systems into their arsenals as well.</w:t>
      </w:r>
      <w:r w:rsidRPr="00A66EA0">
        <w:rPr>
          <w:rFonts w:eastAsia="Calibri"/>
          <w:sz w:val="12"/>
        </w:rPr>
        <w:t xml:space="preserve"> </w:t>
      </w:r>
      <w:r w:rsidRPr="00A66EA0">
        <w:rPr>
          <w:rFonts w:eastAsia="Calibri"/>
          <w:u w:val="single"/>
        </w:rPr>
        <w:t xml:space="preserve">Implementation is happening faster than our ability to fully </w:t>
      </w:r>
      <w:r w:rsidRPr="00A66EA0">
        <w:rPr>
          <w:rFonts w:eastAsia="Calibri"/>
          <w:b/>
          <w:iCs/>
          <w:u w:val="single"/>
        </w:rPr>
        <w:t xml:space="preserve">comprehend the consequences. </w:t>
      </w:r>
      <w:r w:rsidRPr="00A66EA0">
        <w:rPr>
          <w:rFonts w:eastAsia="Calibri"/>
          <w:u w:val="single"/>
        </w:rPr>
        <w:t>Putin’s new call spells out a new arms race</w:t>
      </w:r>
      <w:r w:rsidRPr="00A66EA0">
        <w:rPr>
          <w:rFonts w:eastAsia="Calibri"/>
          <w:sz w:val="12"/>
        </w:rPr>
        <w:t xml:space="preserve">. </w:t>
      </w:r>
      <w:r w:rsidRPr="00C54556">
        <w:rPr>
          <w:rFonts w:eastAsia="Calibri"/>
          <w:b/>
          <w:iCs/>
          <w:highlight w:val="green"/>
          <w:u w:val="single"/>
        </w:rPr>
        <w:t>Rushing to AI weapon systems</w:t>
      </w:r>
      <w:r w:rsidRPr="00A66EA0">
        <w:rPr>
          <w:rFonts w:eastAsia="Calibri"/>
          <w:b/>
          <w:iCs/>
          <w:u w:val="single"/>
        </w:rPr>
        <w:t xml:space="preserve"> without guiding principles </w:t>
      </w:r>
      <w:r w:rsidRPr="00C54556">
        <w:rPr>
          <w:rFonts w:eastAsia="Calibri"/>
          <w:b/>
          <w:iCs/>
          <w:highlight w:val="green"/>
          <w:u w:val="single"/>
        </w:rPr>
        <w:t>is a dangerous</w:t>
      </w:r>
      <w:r w:rsidRPr="00A66EA0">
        <w:rPr>
          <w:rFonts w:eastAsia="Calibri"/>
          <w:sz w:val="12"/>
        </w:rPr>
        <w:t xml:space="preserve">. </w:t>
      </w:r>
      <w:r w:rsidRPr="00A66EA0">
        <w:rPr>
          <w:rFonts w:eastAsia="Calibri"/>
          <w:u w:val="single"/>
        </w:rPr>
        <w:t xml:space="preserve">It risks an </w:t>
      </w:r>
      <w:r w:rsidRPr="00A66EA0">
        <w:rPr>
          <w:rFonts w:eastAsia="Calibri"/>
          <w:b/>
          <w:iCs/>
          <w:u w:val="single"/>
        </w:rPr>
        <w:t>escalation</w:t>
      </w:r>
      <w:r w:rsidRPr="00A66EA0">
        <w:rPr>
          <w:rFonts w:eastAsia="Calibri"/>
          <w:u w:val="single"/>
        </w:rPr>
        <w:t xml:space="preserve"> that we do not fully understand and may not be able to control. The cost of limiting AI intelligence being weaponized </w:t>
      </w:r>
      <w:hyperlink r:id="rId24" w:tgtFrame="_blank" w:history="1">
        <w:r w:rsidRPr="00A66EA0">
          <w:rPr>
            <w:rFonts w:eastAsia="Calibri"/>
            <w:b/>
            <w:iCs/>
            <w:u w:val="single"/>
          </w:rPr>
          <w:t>could vastly exceed</w:t>
        </w:r>
      </w:hyperlink>
      <w:r w:rsidRPr="00A66EA0">
        <w:rPr>
          <w:rFonts w:eastAsia="Calibri"/>
          <w:b/>
          <w:iCs/>
          <w:u w:val="single"/>
        </w:rPr>
        <w:t xml:space="preserve"> all of our nuclear proliferation efforts to date</w:t>
      </w:r>
      <w:r w:rsidRPr="00A66EA0">
        <w:rPr>
          <w:rFonts w:eastAsia="Calibri"/>
          <w:u w:val="single"/>
        </w:rPr>
        <w:t xml:space="preserve">. More troubling, the </w:t>
      </w:r>
      <w:r w:rsidRPr="00C54556">
        <w:rPr>
          <w:rFonts w:eastAsia="Calibri"/>
          <w:b/>
          <w:iCs/>
          <w:sz w:val="26"/>
          <w:szCs w:val="26"/>
          <w:highlight w:val="green"/>
          <w:u w:val="single"/>
        </w:rPr>
        <w:t>consequences</w:t>
      </w:r>
      <w:r w:rsidRPr="00A66EA0">
        <w:rPr>
          <w:rFonts w:eastAsia="Calibri"/>
          <w:b/>
          <w:iCs/>
          <w:sz w:val="26"/>
          <w:szCs w:val="26"/>
          <w:u w:val="single"/>
        </w:rPr>
        <w:t xml:space="preserve"> of failure </w:t>
      </w:r>
      <w:r w:rsidRPr="00C54556">
        <w:rPr>
          <w:rFonts w:eastAsia="Calibri"/>
          <w:b/>
          <w:iCs/>
          <w:sz w:val="26"/>
          <w:szCs w:val="26"/>
          <w:highlight w:val="green"/>
          <w:u w:val="single"/>
        </w:rPr>
        <w:t>are</w:t>
      </w:r>
      <w:r w:rsidRPr="00A66EA0">
        <w:rPr>
          <w:rFonts w:eastAsia="Calibri"/>
          <w:b/>
          <w:iCs/>
          <w:sz w:val="26"/>
          <w:szCs w:val="26"/>
          <w:u w:val="single"/>
        </w:rPr>
        <w:t xml:space="preserve"> equally </w:t>
      </w:r>
      <w:r w:rsidRPr="00C54556">
        <w:rPr>
          <w:rFonts w:eastAsia="Calibri"/>
          <w:b/>
          <w:iCs/>
          <w:sz w:val="26"/>
          <w:szCs w:val="26"/>
          <w:highlight w:val="green"/>
          <w:u w:val="single"/>
        </w:rPr>
        <w:t>existential</w:t>
      </w:r>
      <w:r w:rsidRPr="00A66EA0">
        <w:rPr>
          <w:rFonts w:eastAsia="Calibri"/>
          <w:b/>
          <w:iCs/>
          <w:sz w:val="26"/>
          <w:szCs w:val="26"/>
          <w:u w:val="single"/>
        </w:rPr>
        <w:t>.</w:t>
      </w:r>
    </w:p>
    <w:p w14:paraId="5D26758E" w14:textId="77777777" w:rsidR="00B77CC8" w:rsidRPr="00424557" w:rsidRDefault="00B77CC8" w:rsidP="00B77CC8">
      <w:pPr>
        <w:spacing w:line="276" w:lineRule="auto"/>
        <w:rPr>
          <w:b/>
          <w:u w:val="single"/>
        </w:rPr>
      </w:pPr>
    </w:p>
    <w:p w14:paraId="4BE64A73" w14:textId="73555F88" w:rsidR="00B77CC8" w:rsidRPr="00B27F13" w:rsidRDefault="00B77CC8" w:rsidP="00B77CC8">
      <w:pPr>
        <w:pStyle w:val="Heading4"/>
        <w:rPr>
          <w:u w:val="single"/>
        </w:rPr>
      </w:pPr>
      <w:r>
        <w:t>*</w:t>
      </w:r>
      <w:r>
        <w:t xml:space="preserve">Capitalism is the </w:t>
      </w:r>
      <w:r w:rsidRPr="005077F3">
        <w:rPr>
          <w:u w:val="single"/>
        </w:rPr>
        <w:t>root cause</w:t>
      </w:r>
      <w:r>
        <w:t xml:space="preserve"> of disease – it encourages </w:t>
      </w:r>
      <w:r w:rsidRPr="00B27F13">
        <w:rPr>
          <w:u w:val="single"/>
        </w:rPr>
        <w:t>industrial ag</w:t>
      </w:r>
      <w:r>
        <w:t xml:space="preserve">, loss of </w:t>
      </w:r>
      <w:r w:rsidRPr="00B27F13">
        <w:rPr>
          <w:u w:val="single"/>
        </w:rPr>
        <w:t>ecological diversity</w:t>
      </w:r>
      <w:r>
        <w:t xml:space="preserve">, and increased </w:t>
      </w:r>
      <w:r w:rsidRPr="00B27F13">
        <w:rPr>
          <w:u w:val="single"/>
        </w:rPr>
        <w:t xml:space="preserve">interaction with pathogens </w:t>
      </w:r>
    </w:p>
    <w:p w14:paraId="5CC306E7" w14:textId="77777777" w:rsidR="00B77CC8" w:rsidRPr="00C765AF" w:rsidRDefault="00B77CC8" w:rsidP="00B77CC8">
      <w:pPr>
        <w:rPr>
          <w:rStyle w:val="Style13ptBold"/>
        </w:rPr>
      </w:pPr>
      <w:proofErr w:type="spellStart"/>
      <w:r>
        <w:rPr>
          <w:rStyle w:val="Style13ptBold"/>
        </w:rPr>
        <w:t>Duzgun</w:t>
      </w:r>
      <w:proofErr w:type="spellEnd"/>
      <w:r>
        <w:rPr>
          <w:rStyle w:val="Style13ptBold"/>
        </w:rPr>
        <w:t xml:space="preserve"> 4/5 </w:t>
      </w:r>
      <w:r w:rsidRPr="00C765AF">
        <w:t>[(</w:t>
      </w:r>
      <w:proofErr w:type="spellStart"/>
      <w:r w:rsidRPr="00C765AF">
        <w:t>Eren</w:t>
      </w:r>
      <w:proofErr w:type="spellEnd"/>
      <w:r w:rsidRPr="00C765AF">
        <w:t>, teaches Historical Sociology and International Relations at Leiden University, Netherlands.) “Capitalism, Coronavirus and the Road to Extinction” The Bullet, 4/5/2020] BC</w:t>
      </w:r>
    </w:p>
    <w:p w14:paraId="40ECB6B1" w14:textId="77777777" w:rsidR="00B77CC8" w:rsidRPr="00012995" w:rsidRDefault="00B77CC8" w:rsidP="00B77CC8">
      <w:r w:rsidRPr="00012995">
        <w:t>Contradictions on a Global Scale</w:t>
      </w:r>
    </w:p>
    <w:p w14:paraId="542977EB" w14:textId="77777777" w:rsidR="00B77CC8" w:rsidRPr="00012995" w:rsidRDefault="00B77CC8" w:rsidP="00B77CC8">
      <w:r w:rsidRPr="00012995">
        <w:t xml:space="preserve">Critical </w:t>
      </w:r>
      <w:r w:rsidRPr="00012995">
        <w:rPr>
          <w:rStyle w:val="StyleUnderline"/>
        </w:rPr>
        <w:t xml:space="preserve">biologists and </w:t>
      </w:r>
      <w:r w:rsidRPr="00C765AF">
        <w:rPr>
          <w:rStyle w:val="StyleUnderline"/>
          <w:highlight w:val="green"/>
        </w:rPr>
        <w:t>epidemiologists</w:t>
      </w:r>
      <w:r w:rsidRPr="00012995">
        <w:t xml:space="preserve"> have put the </w:t>
      </w:r>
      <w:r w:rsidRPr="00C765AF">
        <w:rPr>
          <w:rStyle w:val="StyleUnderline"/>
          <w:highlight w:val="green"/>
        </w:rPr>
        <w:t>blame</w:t>
      </w:r>
      <w:r w:rsidRPr="00012995">
        <w:t xml:space="preserve"> on </w:t>
      </w:r>
      <w:r w:rsidRPr="00C765AF">
        <w:rPr>
          <w:rStyle w:val="StyleUnderline"/>
          <w:highlight w:val="green"/>
        </w:rPr>
        <w:t>industrial ag</w:t>
      </w:r>
      <w:r w:rsidRPr="00012995">
        <w:rPr>
          <w:rStyle w:val="StyleUnderline"/>
        </w:rPr>
        <w:t xml:space="preserve">riculture </w:t>
      </w:r>
      <w:r w:rsidRPr="00C765AF">
        <w:rPr>
          <w:rStyle w:val="StyleUnderline"/>
          <w:highlight w:val="green"/>
        </w:rPr>
        <w:t>as the root cause of</w:t>
      </w:r>
      <w:r w:rsidRPr="00012995">
        <w:rPr>
          <w:rStyle w:val="StyleUnderline"/>
        </w:rPr>
        <w:t xml:space="preserve"> the emergence of new </w:t>
      </w:r>
      <w:r w:rsidRPr="00C765AF">
        <w:rPr>
          <w:rStyle w:val="StyleUnderline"/>
          <w:highlight w:val="green"/>
        </w:rPr>
        <w:t>pathogens</w:t>
      </w:r>
      <w:r w:rsidRPr="00012995">
        <w:rPr>
          <w:rStyle w:val="StyleUnderline"/>
        </w:rPr>
        <w:t xml:space="preserve"> since the 1990s. </w:t>
      </w:r>
      <w:r w:rsidRPr="00012995">
        <w:t>According to Rob Wallace, giant agribusiness and resource extraction firms have now reached the last virgin forests and smallholder-held farmlands in the world, subordinating them to the logic of capitalist markets.</w:t>
      </w:r>
    </w:p>
    <w:p w14:paraId="55EA677C" w14:textId="77777777" w:rsidR="00B77CC8" w:rsidRPr="00012995" w:rsidRDefault="00B77CC8" w:rsidP="00B77CC8">
      <w:pPr>
        <w:rPr>
          <w:rStyle w:val="StyleUnderline"/>
        </w:rPr>
      </w:pPr>
      <w:r w:rsidRPr="00C765AF">
        <w:rPr>
          <w:rStyle w:val="StyleUnderline"/>
          <w:highlight w:val="green"/>
        </w:rPr>
        <w:t>The loss of</w:t>
      </w:r>
      <w:r w:rsidRPr="00012995">
        <w:rPr>
          <w:rStyle w:val="StyleUnderline"/>
        </w:rPr>
        <w:t xml:space="preserve"> the </w:t>
      </w:r>
      <w:r w:rsidRPr="00C765AF">
        <w:rPr>
          <w:rStyle w:val="StyleUnderline"/>
          <w:highlight w:val="green"/>
        </w:rPr>
        <w:t>ecological diversity</w:t>
      </w:r>
      <w:r w:rsidRPr="00012995">
        <w:rPr>
          <w:rStyle w:val="StyleUnderline"/>
        </w:rPr>
        <w:t xml:space="preserve"> and complexity of these huge tracts of land </w:t>
      </w:r>
      <w:r w:rsidRPr="00C765AF">
        <w:rPr>
          <w:rStyle w:val="StyleUnderline"/>
          <w:highlight w:val="green"/>
        </w:rPr>
        <w:t>has increasingly forced</w:t>
      </w:r>
      <w:r w:rsidRPr="00012995">
        <w:rPr>
          <w:rStyle w:val="StyleUnderline"/>
        </w:rPr>
        <w:t xml:space="preserve"> wild </w:t>
      </w:r>
      <w:r w:rsidRPr="00C765AF">
        <w:rPr>
          <w:rStyle w:val="StyleUnderline"/>
          <w:highlight w:val="green"/>
        </w:rPr>
        <w:t>food</w:t>
      </w:r>
      <w:r w:rsidRPr="00012995">
        <w:rPr>
          <w:rStyle w:val="StyleUnderline"/>
        </w:rPr>
        <w:t xml:space="preserve"> </w:t>
      </w:r>
      <w:r w:rsidRPr="00C765AF">
        <w:rPr>
          <w:rStyle w:val="StyleUnderline"/>
          <w:highlight w:val="green"/>
        </w:rPr>
        <w:t>operators to hunt in</w:t>
      </w:r>
      <w:r w:rsidRPr="00012995">
        <w:rPr>
          <w:rStyle w:val="StyleUnderline"/>
        </w:rPr>
        <w:t xml:space="preserve"> previously </w:t>
      </w:r>
      <w:r w:rsidRPr="00C765AF">
        <w:rPr>
          <w:rStyle w:val="StyleUnderline"/>
          <w:highlight w:val="green"/>
        </w:rPr>
        <w:t>untouched parts of the jungle, which</w:t>
      </w:r>
      <w:r w:rsidRPr="00012995">
        <w:rPr>
          <w:rStyle w:val="StyleUnderline"/>
        </w:rPr>
        <w:t>,</w:t>
      </w:r>
      <w:r w:rsidRPr="00012995">
        <w:t xml:space="preserve"> in turn, has </w:t>
      </w:r>
      <w:r w:rsidRPr="00C765AF">
        <w:rPr>
          <w:highlight w:val="green"/>
        </w:rPr>
        <w:t>i</w:t>
      </w:r>
      <w:r w:rsidRPr="00C765AF">
        <w:rPr>
          <w:rStyle w:val="StyleUnderline"/>
          <w:highlight w:val="green"/>
        </w:rPr>
        <w:t>ncreased</w:t>
      </w:r>
      <w:r w:rsidRPr="00012995">
        <w:rPr>
          <w:rStyle w:val="StyleUnderline"/>
        </w:rPr>
        <w:t xml:space="preserve"> “the </w:t>
      </w:r>
      <w:r w:rsidRPr="00C765AF">
        <w:rPr>
          <w:rStyle w:val="StyleUnderline"/>
          <w:highlight w:val="green"/>
        </w:rPr>
        <w:t>interaction with</w:t>
      </w:r>
      <w:r w:rsidRPr="00012995">
        <w:rPr>
          <w:rStyle w:val="StyleUnderline"/>
        </w:rPr>
        <w:t xml:space="preserve">, and spillover of, previously boxed-in </w:t>
      </w:r>
      <w:r w:rsidRPr="00C765AF">
        <w:rPr>
          <w:rStyle w:val="StyleUnderline"/>
          <w:highlight w:val="green"/>
        </w:rPr>
        <w:t>pathogens</w:t>
      </w:r>
      <w:r w:rsidRPr="00C765AF">
        <w:rPr>
          <w:rStyle w:val="Emphasis"/>
          <w:highlight w:val="green"/>
        </w:rPr>
        <w:t>, including Covid-19</w:t>
      </w:r>
      <w:r w:rsidRPr="00012995">
        <w:rPr>
          <w:rStyle w:val="StyleUnderline"/>
        </w:rPr>
        <w:t>.”</w:t>
      </w:r>
      <w:r w:rsidRPr="00012995">
        <w:t xml:space="preserve"> Likewise, </w:t>
      </w:r>
      <w:r w:rsidRPr="00012995">
        <w:rPr>
          <w:rStyle w:val="StyleUnderline"/>
        </w:rPr>
        <w:t>global warming has forced or allowed pathogens to escape their natural habitat.</w:t>
      </w:r>
      <w:r w:rsidRPr="00012995">
        <w:t xml:space="preserve"> As a result, </w:t>
      </w:r>
      <w:r w:rsidRPr="00C765AF">
        <w:rPr>
          <w:rStyle w:val="StyleUnderline"/>
          <w:highlight w:val="green"/>
        </w:rPr>
        <w:t>new viruses</w:t>
      </w:r>
      <w:r w:rsidRPr="00012995">
        <w:rPr>
          <w:rStyle w:val="StyleUnderline"/>
        </w:rPr>
        <w:t xml:space="preserve"> against which we have no immunity “are being sprung free</w:t>
      </w:r>
      <w:r w:rsidRPr="00012995">
        <w:t xml:space="preserve">, </w:t>
      </w:r>
      <w:r w:rsidRPr="00C765AF">
        <w:rPr>
          <w:rStyle w:val="Emphasis"/>
          <w:highlight w:val="green"/>
        </w:rPr>
        <w:t>threaten</w:t>
      </w:r>
      <w:r w:rsidRPr="00012995">
        <w:rPr>
          <w:rStyle w:val="Emphasis"/>
        </w:rPr>
        <w:t xml:space="preserve">ing </w:t>
      </w:r>
      <w:r w:rsidRPr="00C765AF">
        <w:rPr>
          <w:rStyle w:val="Emphasis"/>
          <w:highlight w:val="green"/>
        </w:rPr>
        <w:t>the whole world</w:t>
      </w:r>
      <w:r w:rsidRPr="00012995">
        <w:t xml:space="preserve">.” In short, as John Vidal writes, </w:t>
      </w:r>
      <w:r w:rsidRPr="00012995">
        <w:rPr>
          <w:rStyle w:val="StyleUnderline"/>
        </w:rPr>
        <w:t>“we disrupt ecosystems, and we shake viruses loose from their natural hosts. When that happens, they need a new host. Often, we are it.”</w:t>
      </w:r>
    </w:p>
    <w:p w14:paraId="1C90D638" w14:textId="77777777" w:rsidR="00B77CC8" w:rsidRPr="00012995" w:rsidRDefault="00B77CC8" w:rsidP="00B77CC8">
      <w:r w:rsidRPr="00012995">
        <w:t xml:space="preserve">That some </w:t>
      </w:r>
      <w:r w:rsidRPr="00C765AF">
        <w:rPr>
          <w:rStyle w:val="Emphasis"/>
          <w:highlight w:val="green"/>
        </w:rPr>
        <w:t>agribusiness firms</w:t>
      </w:r>
      <w:r w:rsidRPr="00012995">
        <w:rPr>
          <w:rStyle w:val="Emphasis"/>
        </w:rPr>
        <w:t xml:space="preserve"> have been </w:t>
      </w:r>
      <w:r w:rsidRPr="00C765AF">
        <w:rPr>
          <w:rStyle w:val="Emphasis"/>
          <w:highlight w:val="green"/>
        </w:rPr>
        <w:t>blatantly risk</w:t>
      </w:r>
      <w:r w:rsidRPr="00012995">
        <w:rPr>
          <w:rStyle w:val="Emphasis"/>
        </w:rPr>
        <w:t xml:space="preserve">ing </w:t>
      </w:r>
      <w:r w:rsidRPr="00C765AF">
        <w:rPr>
          <w:rStyle w:val="Emphasis"/>
          <w:highlight w:val="green"/>
        </w:rPr>
        <w:t>lives for profit</w:t>
      </w:r>
      <w:r w:rsidRPr="00012995">
        <w:t xml:space="preserve"> would not come as a surprise to the critical reader. Even Bill Gates has been sounding the alarm about the potentially deadly consequences of irresponsible business practices and new viruses. Yet, what tends to remain underemphasized in these debates is that the blame belongs neither solely to ‘greedy’ firms that have driven viruses out of their natural habitat, nor to ‘short-sighted’ politicians who have not invested enough in vaccine technology or national health systems. </w:t>
      </w:r>
      <w:r w:rsidRPr="009C44CF">
        <w:rPr>
          <w:rStyle w:val="Emphasis"/>
        </w:rPr>
        <w:t xml:space="preserve">Instead, </w:t>
      </w:r>
      <w:r w:rsidRPr="00C765AF">
        <w:rPr>
          <w:rStyle w:val="Emphasis"/>
          <w:highlight w:val="green"/>
        </w:rPr>
        <w:t>the problem is rooted</w:t>
      </w:r>
      <w:r w:rsidRPr="009C44CF">
        <w:rPr>
          <w:rStyle w:val="Emphasis"/>
        </w:rPr>
        <w:t xml:space="preserve"> in </w:t>
      </w:r>
      <w:r w:rsidRPr="00C765AF">
        <w:rPr>
          <w:rStyle w:val="Emphasis"/>
          <w:highlight w:val="green"/>
        </w:rPr>
        <w:t>the</w:t>
      </w:r>
      <w:r w:rsidRPr="009C44CF">
        <w:rPr>
          <w:rStyle w:val="Emphasis"/>
        </w:rPr>
        <w:t xml:space="preserve"> very structure and rationality of the </w:t>
      </w:r>
      <w:r w:rsidRPr="00C765AF">
        <w:rPr>
          <w:rStyle w:val="Emphasis"/>
          <w:highlight w:val="green"/>
        </w:rPr>
        <w:t>system</w:t>
      </w:r>
      <w:r w:rsidRPr="009C44CF">
        <w:rPr>
          <w:rStyle w:val="Emphasis"/>
        </w:rPr>
        <w:t xml:space="preserve"> as a whole.</w:t>
      </w:r>
      <w:r w:rsidRPr="00012995">
        <w:t xml:space="preserve"> That is, </w:t>
      </w:r>
      <w:r w:rsidRPr="00C765AF">
        <w:rPr>
          <w:rStyle w:val="Emphasis"/>
          <w:highlight w:val="green"/>
        </w:rPr>
        <w:t>we may go extinct as a result of the ‘successes’ of</w:t>
      </w:r>
      <w:r w:rsidRPr="009C44CF">
        <w:rPr>
          <w:rStyle w:val="StyleUnderline"/>
        </w:rPr>
        <w:t xml:space="preserve"> the very system ‘we’ created in the first place, i.e., </w:t>
      </w:r>
      <w:r w:rsidRPr="00C765AF">
        <w:rPr>
          <w:rStyle w:val="Emphasis"/>
          <w:highlight w:val="green"/>
        </w:rPr>
        <w:t>capitalism</w:t>
      </w:r>
      <w:r w:rsidRPr="00012995">
        <w:t>.</w:t>
      </w:r>
    </w:p>
    <w:p w14:paraId="7B76D178" w14:textId="77777777" w:rsidR="00B77CC8" w:rsidRPr="00012995" w:rsidRDefault="00B77CC8" w:rsidP="00B77CC8">
      <w:r w:rsidRPr="00012995">
        <w:t xml:space="preserve">How did we end up losing control of an ‘economic’ system of our own making? This is indeed an anomaly in human history. </w:t>
      </w:r>
      <w:r w:rsidRPr="009C44CF">
        <w:rPr>
          <w:rStyle w:val="StyleUnderline"/>
        </w:rPr>
        <w:t>The conception of the ‘economy’ as an autonomous sphere dictating its own rules over society did not exist in non-capitalist societies.</w:t>
      </w:r>
      <w:r w:rsidRPr="00012995">
        <w:t xml:space="preserve"> As the economic anthropologist Karl Polanyi put it, “</w:t>
      </w:r>
      <w:r w:rsidRPr="009C44CF">
        <w:rPr>
          <w:rStyle w:val="StyleUnderline"/>
        </w:rPr>
        <w:t xml:space="preserve">neither under tribal, nor feudal, nor mercantile conditions </w:t>
      </w:r>
      <w:proofErr w:type="gramStart"/>
      <w:r w:rsidRPr="009C44CF">
        <w:rPr>
          <w:rStyle w:val="StyleUnderline"/>
        </w:rPr>
        <w:t>was</w:t>
      </w:r>
      <w:proofErr w:type="gramEnd"/>
      <w:r w:rsidRPr="009C44CF">
        <w:rPr>
          <w:rStyle w:val="StyleUnderline"/>
        </w:rPr>
        <w:t xml:space="preserve"> there… a separate economic system in society.” </w:t>
      </w:r>
      <w:r w:rsidRPr="00012995">
        <w:t>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“was absorbed in the social system” and showed “no tendency to expand at the expense of the rest.”</w:t>
      </w:r>
    </w:p>
    <w:p w14:paraId="184EF277" w14:textId="77777777" w:rsidR="00B77CC8" w:rsidRPr="009C44CF" w:rsidRDefault="00B77CC8" w:rsidP="00B77CC8">
      <w:pPr>
        <w:rPr>
          <w:rStyle w:val="StyleUnderline"/>
        </w:rPr>
      </w:pPr>
      <w:r w:rsidRPr="00012995">
        <w:t xml:space="preserve">In this sense, </w:t>
      </w:r>
      <w:r w:rsidRPr="009C44CF">
        <w:rPr>
          <w:rStyle w:val="StyleUnderline"/>
        </w:rPr>
        <w:t>the market with a distinctive logic, autonomy, and dynamic of its own was completely unknown to our ancestors, and indeed, the emergence of the idea of ‘self-regulating’ markets represented a complete reversal of the way in which past economies functioned.</w:t>
      </w:r>
    </w:p>
    <w:p w14:paraId="27B87B1A" w14:textId="77777777" w:rsidR="00B77CC8" w:rsidRPr="00012995" w:rsidRDefault="00B77CC8" w:rsidP="00B77CC8">
      <w:r w:rsidRPr="00C765AF">
        <w:rPr>
          <w:rStyle w:val="StyleUnderline"/>
          <w:highlight w:val="green"/>
        </w:rPr>
        <w:t>In order for</w:t>
      </w:r>
      <w:r w:rsidRPr="009C44CF">
        <w:rPr>
          <w:rStyle w:val="StyleUnderline"/>
        </w:rPr>
        <w:t xml:space="preserve"> ‘self-regulating’ </w:t>
      </w:r>
      <w:r w:rsidRPr="00C765AF">
        <w:rPr>
          <w:rStyle w:val="StyleUnderline"/>
          <w:highlight w:val="green"/>
        </w:rPr>
        <w:t>markets to ‘self-regulate’</w:t>
      </w:r>
      <w:r w:rsidRPr="009C44CF">
        <w:rPr>
          <w:rStyle w:val="StyleUnderline"/>
        </w:rPr>
        <w:t xml:space="preserve">, </w:t>
      </w:r>
      <w:r w:rsidRPr="00012995">
        <w:t xml:space="preserve">a variety of political and </w:t>
      </w:r>
      <w:r w:rsidRPr="00C765AF">
        <w:rPr>
          <w:rStyle w:val="StyleUnderline"/>
          <w:highlight w:val="green"/>
        </w:rPr>
        <w:t>institutional arrangements had</w:t>
      </w:r>
      <w:r w:rsidRPr="009C44CF">
        <w:rPr>
          <w:rStyle w:val="StyleUnderline"/>
        </w:rPr>
        <w:t xml:space="preserve"> to be initiated to progressively </w:t>
      </w:r>
      <w:r w:rsidRPr="00C765AF">
        <w:rPr>
          <w:rStyle w:val="StyleUnderline"/>
          <w:highlight w:val="green"/>
        </w:rPr>
        <w:t>eliminate</w:t>
      </w:r>
      <w:r w:rsidRPr="009C44CF">
        <w:rPr>
          <w:rStyle w:val="StyleUnderline"/>
        </w:rPr>
        <w:t xml:space="preserve"> the </w:t>
      </w:r>
      <w:r w:rsidRPr="00C765AF">
        <w:rPr>
          <w:rStyle w:val="StyleUnderline"/>
          <w:highlight w:val="green"/>
        </w:rPr>
        <w:t>non-market survival strategies</w:t>
      </w:r>
      <w:r w:rsidRPr="00012995">
        <w:t xml:space="preserve"> that humans previously relied upon. Most notably, </w:t>
      </w:r>
      <w:r w:rsidRPr="007D3FB0">
        <w:rPr>
          <w:rStyle w:val="Emphasis"/>
        </w:rPr>
        <w:t xml:space="preserve">the age-old communal systems of social and moral </w:t>
      </w:r>
      <w:r w:rsidRPr="007D3FB0">
        <w:rPr>
          <w:rStyle w:val="Emphasis"/>
        </w:rPr>
        <w:lastRenderedPageBreak/>
        <w:t>regulation needed to be eradicated,</w:t>
      </w:r>
      <w:r w:rsidRPr="00012995">
        <w:t xml:space="preserve"> a process that systematically subordinated the ‘natural and human substance of society’, i.e., land and </w:t>
      </w:r>
      <w:proofErr w:type="spellStart"/>
      <w:r w:rsidRPr="00012995">
        <w:t>labour</w:t>
      </w:r>
      <w:proofErr w:type="spellEnd"/>
      <w:r w:rsidRPr="00012995">
        <w:t>, to market relations for the first time in history.</w:t>
      </w:r>
    </w:p>
    <w:p w14:paraId="6B574CF0" w14:textId="77777777" w:rsidR="00B77CC8" w:rsidRDefault="00B77CC8" w:rsidP="00B77CC8">
      <w:r>
        <w:t>Rise of Capitalism</w:t>
      </w:r>
    </w:p>
    <w:p w14:paraId="0F2F91BF" w14:textId="77777777" w:rsidR="00B77CC8" w:rsidRDefault="00B77CC8" w:rsidP="00B77CC8">
      <w:r>
        <w:t xml:space="preserve">At the heart of the rise of </w:t>
      </w:r>
      <w:r w:rsidRPr="007D3FB0">
        <w:rPr>
          <w:rStyle w:val="StyleUnderline"/>
        </w:rPr>
        <w:t>capitalism</w:t>
      </w:r>
      <w:r>
        <w:t xml:space="preserve">, therefore, </w:t>
      </w:r>
      <w:r w:rsidRPr="007D3FB0">
        <w:rPr>
          <w:rStyle w:val="StyleUnderline"/>
        </w:rPr>
        <w:t>rested a</w:t>
      </w:r>
      <w:r>
        <w:t xml:space="preserve"> ‘political’, legal, and </w:t>
      </w:r>
      <w:r w:rsidRPr="007D3FB0">
        <w:rPr>
          <w:rStyle w:val="StyleUnderline"/>
        </w:rPr>
        <w:t xml:space="preserve">violent process that led to the historically unprecedented characterization of land and </w:t>
      </w:r>
      <w:proofErr w:type="spellStart"/>
      <w:r w:rsidRPr="007D3FB0">
        <w:rPr>
          <w:rStyle w:val="StyleUnderline"/>
        </w:rPr>
        <w:t>labour</w:t>
      </w:r>
      <w:proofErr w:type="spellEnd"/>
      <w:r w:rsidRPr="007D3FB0">
        <w:rPr>
          <w:rStyle w:val="StyleUnderline"/>
        </w:rPr>
        <w:t xml:space="preserve"> as commodities</w:t>
      </w:r>
      <w:r>
        <w:t xml:space="preserve">. Without commodifying land and </w:t>
      </w:r>
      <w:proofErr w:type="spellStart"/>
      <w:r>
        <w:t>labour</w:t>
      </w:r>
      <w:proofErr w:type="spellEnd"/>
      <w:r>
        <w:t>, i.e., without treating the planet’s living substance as commodities, it would have been impossible to view the ‘economy’ as an institutionally and motivationally self-regulating sphere of life, an almost robotic creature functioning at the expense of human lives and livelihoods.</w:t>
      </w:r>
    </w:p>
    <w:p w14:paraId="2EF6F7EC" w14:textId="77777777" w:rsidR="00B77CC8" w:rsidRDefault="00B77CC8" w:rsidP="00B77CC8">
      <w:r w:rsidRPr="007D3FB0">
        <w:rPr>
          <w:rStyle w:val="StyleUnderline"/>
        </w:rPr>
        <w:t>Capitalism presupposed from the very beginning a radical transformation in the human use of nature as well as in the provision of life’s essential requirements.</w:t>
      </w:r>
      <w:r>
        <w:t xml:space="preserve"> In this sense, </w:t>
      </w:r>
      <w:r w:rsidRPr="00C765AF">
        <w:rPr>
          <w:rStyle w:val="StyleUnderline"/>
          <w:highlight w:val="green"/>
        </w:rPr>
        <w:t>the danger of global extinction</w:t>
      </w:r>
      <w:r w:rsidRPr="007D3FB0">
        <w:rPr>
          <w:rStyle w:val="StyleUnderline"/>
        </w:rPr>
        <w:t xml:space="preserve"> which we have been going </w:t>
      </w:r>
      <w:r w:rsidRPr="00C765AF">
        <w:rPr>
          <w:rStyle w:val="StyleUnderline"/>
          <w:highlight w:val="green"/>
        </w:rPr>
        <w:t>through is not a temporary hiccup</w:t>
      </w:r>
      <w:r w:rsidRPr="007D3FB0">
        <w:rPr>
          <w:rStyle w:val="StyleUnderline"/>
        </w:rPr>
        <w:t xml:space="preserve"> in an otherwise smoothly operating capitalist ecosystem but has always been a possibility built into the very structure of market society</w:t>
      </w:r>
      <w:r>
        <w:t>.</w:t>
      </w:r>
    </w:p>
    <w:p w14:paraId="5391E0AA" w14:textId="77777777" w:rsidR="00B77CC8" w:rsidRDefault="00B77CC8" w:rsidP="00B77CC8">
      <w:r>
        <w:t xml:space="preserve">On the one hand, by treating land and </w:t>
      </w:r>
      <w:proofErr w:type="spellStart"/>
      <w:r>
        <w:t>labour</w:t>
      </w:r>
      <w:proofErr w:type="spellEnd"/>
      <w: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w:t>
      </w:r>
    </w:p>
    <w:p w14:paraId="1E64C1FC" w14:textId="77777777" w:rsidR="00B77CC8" w:rsidRDefault="00B77CC8" w:rsidP="00B77CC8">
      <w:r>
        <w:t xml:space="preserve">On the other hand, however, as Ellen Wood argues, by subordinating all other considerations to the imperatives of market competition, </w:t>
      </w:r>
      <w:r w:rsidRPr="00C765AF">
        <w:rPr>
          <w:rStyle w:val="Emphasis"/>
          <w:highlight w:val="green"/>
        </w:rPr>
        <w:t>capitalism</w:t>
      </w:r>
      <w:r w:rsidRPr="007D3FB0">
        <w:rPr>
          <w:rStyle w:val="Emphasis"/>
        </w:rPr>
        <w:t xml:space="preserve"> has also </w:t>
      </w:r>
      <w:r w:rsidRPr="00C765AF">
        <w:rPr>
          <w:rStyle w:val="Emphasis"/>
          <w:highlight w:val="green"/>
        </w:rPr>
        <w:t>created poverty, homelessness, environmental destruction and pandemics.</w:t>
      </w:r>
      <w:r>
        <w:t xml:space="preserve"> Billions of people who could be fed and housed are subjected to immense doses of insecurity, living their lives under the constant threat of joblessness, homelessness, loss of status and starvation. In a similar fashion, the environment that could be protected is systematically destroyed for profit, and killer viruses that could be contained are unleashed.</w:t>
      </w:r>
    </w:p>
    <w:p w14:paraId="1A72AD6D" w14:textId="77777777" w:rsidR="00B77CC8" w:rsidRPr="007D3FB0" w:rsidRDefault="00B77CC8" w:rsidP="00B77CC8">
      <w:pPr>
        <w:rPr>
          <w:rStyle w:val="StyleUnderline"/>
        </w:rPr>
      </w:pPr>
      <w:r>
        <w:t xml:space="preserve">Undoubtedly, </w:t>
      </w:r>
      <w:r w:rsidRPr="007D3FB0">
        <w:rPr>
          <w:rStyle w:val="StyleUnderline"/>
        </w:rPr>
        <w:t>Covid-19 has become the archetypal example that lays bare “the destructive impulses of a system in which the very fundamentals of existence are subjected to the requirements of profit.”</w:t>
      </w:r>
    </w:p>
    <w:p w14:paraId="3C73F003" w14:textId="77777777" w:rsidR="00B77CC8" w:rsidRDefault="00B77CC8" w:rsidP="00B77CC8">
      <w:r>
        <w:t xml:space="preserve">Can the ‘positive’ and ‘negative’ outcomes of capitalism be somewhat reconciled? Indeed, for a brief period in the Global North, it seemed they could be. During the so-called Golden Age of Capitalism (1945-70), massive productivity increases (alongside working-class struggles) allowed for steady increases in wages, job security, expansion of welfare state, improvements in the living conditions of the majority of the </w:t>
      </w:r>
      <w:proofErr w:type="spellStart"/>
      <w:r>
        <w:t>labouring</w:t>
      </w:r>
      <w:proofErr w:type="spellEnd"/>
      <w:r>
        <w:t xml:space="preserve"> masses as well as the expansion of civil and political liberties.</w:t>
      </w:r>
    </w:p>
    <w:p w14:paraId="46CB6C85" w14:textId="77777777" w:rsidR="00B77CC8" w:rsidRDefault="00B77CC8" w:rsidP="00B77CC8">
      <w:r>
        <w:t>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w:t>
      </w:r>
    </w:p>
    <w:p w14:paraId="050F0476" w14:textId="77777777" w:rsidR="00B77CC8" w:rsidRDefault="00B77CC8" w:rsidP="00B77CC8">
      <w:r>
        <w:t>The main ‘problem’ with the Global South has been, by and large, a question of ‘timing’. Once capitalism was established and consolidated in the Global North, it has not only led to the birth of new and more effective forms of imperialist control and neocolonial expansion but has also irrevocably undermined the potentially positive outcomes of capitalist development elsewhere.</w:t>
      </w:r>
    </w:p>
    <w:p w14:paraId="2C2AC3B0" w14:textId="77777777" w:rsidR="00B77CC8" w:rsidRDefault="00B77CC8" w:rsidP="00B77CC8">
      <w:r>
        <w:t xml:space="preserve">For example, the MIT political economist Alice </w:t>
      </w:r>
      <w:proofErr w:type="spellStart"/>
      <w:r>
        <w:t>Amsden</w:t>
      </w:r>
      <w:proofErr w:type="spellEnd"/>
      <w:r>
        <w:t>,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w:t>
      </w:r>
    </w:p>
    <w:p w14:paraId="7FA1FFD7" w14:textId="77777777" w:rsidR="00B77CC8" w:rsidRDefault="00B77CC8" w:rsidP="00B77CC8">
      <w:r>
        <w:t xml:space="preserve">All in all, market imperatives have been regulating social reproduction almost worldwide for a long time but with no prospect of capitalist ‘development’ for an overwhelming majority of the world’s population in the South and the North alike. Furthermore, the ecologically disastrous and socially inhumane consequences of capitalism have long outweighed the prospects of material gain in the Global South. In this respect, what is being painfully realized in the current conjuncture is that the North is no longer able to </w:t>
      </w:r>
      <w:r>
        <w:lastRenderedPageBreak/>
        <w:t>externalize the worst consequences of such an unsustainable mode of life. The North isn’t and won’t be spared the existential threats posed by global capitalism.</w:t>
      </w:r>
    </w:p>
    <w:p w14:paraId="04E0D132" w14:textId="77777777" w:rsidR="00B77CC8" w:rsidRDefault="00B77CC8" w:rsidP="00B77CC8">
      <w:r w:rsidRPr="007D3FB0">
        <w:rPr>
          <w:rStyle w:val="StyleUnderline"/>
        </w:rPr>
        <w:t xml:space="preserve">The implication is that any meaningful attempt at solving the present, and </w:t>
      </w:r>
      <w:r w:rsidRPr="007C106E">
        <w:rPr>
          <w:rStyle w:val="StyleUnderline"/>
          <w:highlight w:val="green"/>
        </w:rPr>
        <w:t>future crises needs to take the bull by the horn.</w:t>
      </w:r>
      <w:r w:rsidRPr="007C106E">
        <w:rPr>
          <w:highlight w:val="green"/>
        </w:rPr>
        <w:t xml:space="preserve"> </w:t>
      </w:r>
      <w:r w:rsidRPr="007C106E">
        <w:rPr>
          <w:rStyle w:val="StyleUnderline"/>
          <w:highlight w:val="green"/>
        </w:rPr>
        <w:t>There is literally no choice</w:t>
      </w:r>
      <w:r w:rsidRPr="007D3FB0">
        <w:rPr>
          <w:rStyle w:val="StyleUnderline"/>
        </w:rPr>
        <w:t xml:space="preserve"> to be made between ‘capitalism’ and ‘capitalism with a human face’</w:t>
      </w:r>
      <w:r>
        <w:t>. As long as the underlying dynamics of our lives remain the same, as long as we keep treating nature and human beings as commodities, no cosmetic surgery will do.</w:t>
      </w:r>
    </w:p>
    <w:p w14:paraId="3FC628D5" w14:textId="77777777" w:rsidR="00B77CC8" w:rsidRPr="00012995" w:rsidRDefault="00B77CC8" w:rsidP="00B77CC8">
      <w:r>
        <w:t>To the contrary, historical experience suggests that such minimal interventions will sooner or later backfire, re-legitimizing capitalism pure and simple</w:t>
      </w:r>
      <w:r w:rsidRPr="007C106E">
        <w:rPr>
          <w:rStyle w:val="Emphasis"/>
          <w:highlight w:val="green"/>
        </w:rPr>
        <w:t>. The only way to</w:t>
      </w:r>
      <w:r w:rsidRPr="007D3FB0">
        <w:rPr>
          <w:rStyle w:val="Emphasis"/>
        </w:rPr>
        <w:t xml:space="preserve"> ‘re-embed’ our economies and </w:t>
      </w:r>
      <w:r w:rsidRPr="007C106E">
        <w:rPr>
          <w:rStyle w:val="Emphasis"/>
          <w:highlight w:val="green"/>
        </w:rPr>
        <w:t>save our lives</w:t>
      </w:r>
      <w:r w:rsidRPr="007D3FB0">
        <w:rPr>
          <w:rStyle w:val="Emphasis"/>
        </w:rPr>
        <w:t xml:space="preserve"> from ecological collapse </w:t>
      </w:r>
      <w:r w:rsidRPr="007C106E">
        <w:rPr>
          <w:rStyle w:val="Emphasis"/>
          <w:highlight w:val="green"/>
        </w:rPr>
        <w:t>is by intervening in the very heart of the beast:</w:t>
      </w:r>
      <w:r w:rsidRPr="007D3FB0">
        <w:rPr>
          <w:rStyle w:val="Emphasis"/>
        </w:rPr>
        <w:t xml:space="preserve"> land and human beings need to be taken out of the market.</w:t>
      </w:r>
      <w:r>
        <w:t xml:space="preserve"> The beast is not </w:t>
      </w:r>
      <w:proofErr w:type="spellStart"/>
      <w:r>
        <w:t>tameable</w:t>
      </w:r>
      <w:proofErr w:type="spellEnd"/>
      <w:r w:rsidRPr="007C106E">
        <w:rPr>
          <w:highlight w:val="green"/>
        </w:rPr>
        <w:t>; it needs to be killed</w:t>
      </w:r>
      <w:r>
        <w:t>. •</w:t>
      </w:r>
    </w:p>
    <w:p w14:paraId="301939AA" w14:textId="2D3ED4A6" w:rsidR="00B77CC8" w:rsidRPr="008500D6" w:rsidRDefault="00B77CC8" w:rsidP="00B77CC8">
      <w:pPr>
        <w:pStyle w:val="Heading4"/>
        <w:rPr>
          <w:rFonts w:cs="Times New Roman"/>
        </w:rPr>
      </w:pPr>
      <w:r>
        <w:rPr>
          <w:rFonts w:cs="Times New Roman"/>
        </w:rPr>
        <w:t>*</w:t>
      </w:r>
      <w:r w:rsidRPr="008500D6">
        <w:rPr>
          <w:rFonts w:cs="Times New Roman"/>
        </w:rPr>
        <w:t>Diseases cause extinction</w:t>
      </w:r>
      <w:r>
        <w:rPr>
          <w:rFonts w:cs="Times New Roman"/>
        </w:rPr>
        <w:t xml:space="preserve"> – they’ll start in the U.S., which </w:t>
      </w:r>
      <w:r w:rsidRPr="008500D6">
        <w:rPr>
          <w:rFonts w:cs="Times New Roman"/>
          <w:u w:val="single"/>
        </w:rPr>
        <w:t>avoids burnout</w:t>
      </w:r>
    </w:p>
    <w:p w14:paraId="52C5F0C5" w14:textId="77777777" w:rsidR="00B77CC8" w:rsidRPr="008500D6" w:rsidRDefault="00B77CC8" w:rsidP="00B77CC8">
      <w:r w:rsidRPr="008500D6">
        <w:rPr>
          <w:rStyle w:val="Style13ptBold"/>
        </w:rPr>
        <w:t>Bar-Yam, 16</w:t>
      </w:r>
      <w:r w:rsidRPr="008500D6">
        <w:t xml:space="preserve"> - SB and PhD in physics from MIT, president of the New England Complex Systems Institute (</w:t>
      </w:r>
      <w:proofErr w:type="spellStart"/>
      <w:r w:rsidRPr="008500D6">
        <w:t>Yaneer</w:t>
      </w:r>
      <w:proofErr w:type="spellEnd"/>
      <w:r w:rsidRPr="008500D6">
        <w:t xml:space="preserve"> Bar-Yam, "Transition to extinction: Pandemics in a connected world," </w:t>
      </w:r>
      <w:r w:rsidRPr="008500D6">
        <w:rPr>
          <w:i/>
        </w:rPr>
        <w:t>Medium</w:t>
      </w:r>
      <w:r w:rsidRPr="008500D6">
        <w:t>, 7-3-2016, https://medium.com/complex-systems-channel/transition-to-extinction-pandemics-in-a-connected-world-153867fe98f4#.2bxv2alfc)</w:t>
      </w:r>
    </w:p>
    <w:p w14:paraId="0EB29062" w14:textId="77777777" w:rsidR="00B77CC8" w:rsidRPr="00FA5B2C" w:rsidRDefault="00B77CC8" w:rsidP="00B77CC8">
      <w:pPr>
        <w:rPr>
          <w:sz w:val="14"/>
        </w:rPr>
      </w:pPr>
      <w:r w:rsidRPr="008500D6">
        <w:rPr>
          <w:rStyle w:val="StyleUnderline"/>
        </w:rPr>
        <w:t xml:space="preserve">When we introduce long range transportation into the model, the success of more </w:t>
      </w:r>
      <w:r w:rsidRPr="006E0700">
        <w:rPr>
          <w:rStyle w:val="StyleUnderline"/>
          <w:highlight w:val="green"/>
        </w:rPr>
        <w:t xml:space="preserve">aggressive </w:t>
      </w:r>
      <w:proofErr w:type="gramStart"/>
      <w:r w:rsidRPr="006E0700">
        <w:rPr>
          <w:rStyle w:val="StyleUnderline"/>
          <w:highlight w:val="green"/>
        </w:rPr>
        <w:t>strains</w:t>
      </w:r>
      <w:proofErr w:type="gramEnd"/>
      <w:r w:rsidRPr="008500D6">
        <w:rPr>
          <w:rStyle w:val="StyleUnderline"/>
        </w:rPr>
        <w:t xml:space="preserve"> changes</w:t>
      </w:r>
      <w:r w:rsidRPr="00FA5B2C">
        <w:rPr>
          <w:sz w:val="14"/>
        </w:rPr>
        <w:t xml:space="preserve">. </w:t>
      </w:r>
      <w:r w:rsidRPr="008500D6">
        <w:rPr>
          <w:rStyle w:val="StyleUnderline"/>
        </w:rPr>
        <w:t xml:space="preserve">They can </w:t>
      </w:r>
      <w:r w:rsidRPr="006E0700">
        <w:rPr>
          <w:rStyle w:val="StyleUnderline"/>
          <w:highlight w:val="green"/>
        </w:rPr>
        <w:t>use</w:t>
      </w:r>
      <w:r w:rsidRPr="008500D6">
        <w:rPr>
          <w:rStyle w:val="StyleUnderline"/>
        </w:rPr>
        <w:t xml:space="preserve"> the </w:t>
      </w:r>
      <w:proofErr w:type="gramStart"/>
      <w:r w:rsidRPr="006E0700">
        <w:rPr>
          <w:rStyle w:val="StyleUnderline"/>
          <w:highlight w:val="green"/>
        </w:rPr>
        <w:t>long range</w:t>
      </w:r>
      <w:proofErr w:type="gramEnd"/>
      <w:r w:rsidRPr="006E0700">
        <w:rPr>
          <w:rStyle w:val="StyleUnderline"/>
          <w:highlight w:val="green"/>
        </w:rPr>
        <w:t xml:space="preserve"> transportation to</w:t>
      </w:r>
      <w:r w:rsidRPr="00361DCF">
        <w:rPr>
          <w:rStyle w:val="StyleUnderline"/>
        </w:rPr>
        <w:t xml:space="preserve"> </w:t>
      </w:r>
      <w:r w:rsidRPr="006E0700">
        <w:rPr>
          <w:rStyle w:val="Emphasis"/>
          <w:highlight w:val="green"/>
        </w:rPr>
        <w:t>find new hosts</w:t>
      </w:r>
      <w:r w:rsidRPr="00361DCF">
        <w:rPr>
          <w:rStyle w:val="StyleUnderline"/>
        </w:rPr>
        <w:t xml:space="preserve"> </w:t>
      </w:r>
      <w:r w:rsidRPr="006E0700">
        <w:rPr>
          <w:rStyle w:val="StyleUnderline"/>
          <w:highlight w:val="green"/>
        </w:rPr>
        <w:t>and</w:t>
      </w:r>
      <w:r w:rsidRPr="00361DCF">
        <w:rPr>
          <w:rStyle w:val="StyleUnderline"/>
        </w:rPr>
        <w:t xml:space="preserve"> </w:t>
      </w:r>
      <w:r w:rsidRPr="006E0700">
        <w:rPr>
          <w:rStyle w:val="Emphasis"/>
          <w:highlight w:val="green"/>
        </w:rPr>
        <w:t>escape local extinction</w:t>
      </w:r>
      <w:r w:rsidRPr="00FA5B2C">
        <w:rPr>
          <w:sz w:val="14"/>
        </w:rPr>
        <w:t xml:space="preserve">. Figure 3 shows that </w:t>
      </w:r>
      <w:r w:rsidRPr="006E0700">
        <w:rPr>
          <w:rStyle w:val="StyleUnderline"/>
          <w:highlight w:val="green"/>
        </w:rPr>
        <w:t>the more transportation</w:t>
      </w:r>
      <w:r w:rsidRPr="00361DCF">
        <w:rPr>
          <w:rStyle w:val="StyleUnderline"/>
        </w:rPr>
        <w:t xml:space="preserve"> routes</w:t>
      </w:r>
      <w:r w:rsidRPr="00FA5B2C">
        <w:rPr>
          <w:sz w:val="14"/>
        </w:rPr>
        <w:t xml:space="preserve"> introduced into the model, </w:t>
      </w:r>
      <w:r w:rsidRPr="006E0700">
        <w:rPr>
          <w:rStyle w:val="StyleUnderline"/>
          <w:highlight w:val="green"/>
        </w:rPr>
        <w:t>the</w:t>
      </w:r>
      <w:r w:rsidRPr="00361DCF">
        <w:rPr>
          <w:rStyle w:val="StyleUnderline"/>
        </w:rPr>
        <w:t xml:space="preserve"> </w:t>
      </w:r>
      <w:proofErr w:type="gramStart"/>
      <w:r w:rsidRPr="006E0700">
        <w:rPr>
          <w:rStyle w:val="Emphasis"/>
          <w:highlight w:val="green"/>
        </w:rPr>
        <w:t>more</w:t>
      </w:r>
      <w:r w:rsidRPr="00361DCF">
        <w:rPr>
          <w:rStyle w:val="Emphasis"/>
        </w:rPr>
        <w:t xml:space="preserve"> higher</w:t>
      </w:r>
      <w:proofErr w:type="gramEnd"/>
      <w:r w:rsidRPr="00361DCF">
        <w:rPr>
          <w:rStyle w:val="Emphasis"/>
        </w:rPr>
        <w:t xml:space="preserve"> aggressive </w:t>
      </w:r>
      <w:r w:rsidRPr="006E0700">
        <w:rPr>
          <w:rStyle w:val="Emphasis"/>
          <w:highlight w:val="green"/>
        </w:rPr>
        <w:t>pathogens</w:t>
      </w:r>
      <w:r w:rsidRPr="00361DCF">
        <w:rPr>
          <w:rStyle w:val="Emphasis"/>
        </w:rPr>
        <w:t xml:space="preserve"> are able to </w:t>
      </w:r>
      <w:r w:rsidRPr="006E0700">
        <w:rPr>
          <w:rStyle w:val="Emphasis"/>
          <w:highlight w:val="green"/>
        </w:rPr>
        <w:t>survive and spread</w:t>
      </w:r>
      <w:r w:rsidRPr="00FA5B2C">
        <w:rPr>
          <w:sz w:val="14"/>
        </w:rPr>
        <w:t>.</w:t>
      </w:r>
    </w:p>
    <w:p w14:paraId="7359B8C5" w14:textId="77777777" w:rsidR="00B77CC8" w:rsidRPr="00FA5B2C" w:rsidRDefault="00B77CC8" w:rsidP="00B77CC8">
      <w:pPr>
        <w:rPr>
          <w:sz w:val="14"/>
        </w:rPr>
      </w:pPr>
      <w:r w:rsidRPr="00FA5B2C">
        <w:rPr>
          <w:sz w:val="14"/>
        </w:rPr>
        <w:t xml:space="preserve">As we add more </w:t>
      </w:r>
      <w:proofErr w:type="gramStart"/>
      <w:r w:rsidRPr="00FA5B2C">
        <w:rPr>
          <w:sz w:val="14"/>
        </w:rPr>
        <w:t>long range</w:t>
      </w:r>
      <w:proofErr w:type="gramEnd"/>
      <w:r w:rsidRPr="00FA5B2C">
        <w:rPr>
          <w:sz w:val="14"/>
        </w:rPr>
        <w:t xml:space="preserve"> transportation, </w:t>
      </w:r>
      <w:r w:rsidRPr="00352694">
        <w:rPr>
          <w:rStyle w:val="StyleUnderline"/>
        </w:rPr>
        <w:t xml:space="preserve">there is a </w:t>
      </w:r>
      <w:r w:rsidRPr="00352694">
        <w:rPr>
          <w:rStyle w:val="Emphasis"/>
        </w:rPr>
        <w:t>critical point</w:t>
      </w:r>
      <w:r w:rsidRPr="00FA5B2C">
        <w:rPr>
          <w:sz w:val="14"/>
        </w:rPr>
        <w:t xml:space="preserve"> </w:t>
      </w:r>
      <w:r w:rsidRPr="00352694">
        <w:rPr>
          <w:rStyle w:val="StyleUnderline"/>
        </w:rPr>
        <w:t>at which</w:t>
      </w:r>
      <w:r w:rsidRPr="00361DCF">
        <w:rPr>
          <w:rStyle w:val="StyleUnderline"/>
        </w:rPr>
        <w:t xml:space="preserve"> pathogens become so aggressive that the entire host population dies</w:t>
      </w:r>
      <w:r w:rsidRPr="00FA5B2C">
        <w:rPr>
          <w:sz w:val="14"/>
        </w:rPr>
        <w:t xml:space="preserve">. </w:t>
      </w:r>
      <w:r w:rsidRPr="00361DCF">
        <w:rPr>
          <w:rStyle w:val="StyleUnderline"/>
        </w:rPr>
        <w:t>The pathogens die at the same time</w:t>
      </w:r>
      <w:r w:rsidRPr="00FA5B2C">
        <w:rPr>
          <w:sz w:val="14"/>
        </w:rPr>
        <w:t xml:space="preserve">, </w:t>
      </w:r>
      <w:r w:rsidRPr="00361DCF">
        <w:rPr>
          <w:rStyle w:val="StyleUnderline"/>
        </w:rPr>
        <w:t>but that is not exactly a consolation to the hosts</w:t>
      </w:r>
      <w:r w:rsidRPr="00FA5B2C">
        <w:rPr>
          <w:sz w:val="14"/>
        </w:rPr>
        <w:t xml:space="preserve">. We call this the phase transition to extinction (Figure 4). </w:t>
      </w:r>
      <w:r w:rsidRPr="006E0700">
        <w:rPr>
          <w:rStyle w:val="StyleUnderline"/>
          <w:highlight w:val="green"/>
        </w:rPr>
        <w:t>With increasing levels of global transportation</w:t>
      </w:r>
      <w:r w:rsidRPr="00FA5B2C">
        <w:rPr>
          <w:sz w:val="14"/>
        </w:rPr>
        <w:t xml:space="preserve">, </w:t>
      </w:r>
      <w:r w:rsidRPr="00361DCF">
        <w:rPr>
          <w:rStyle w:val="StyleUnderline"/>
        </w:rPr>
        <w:t xml:space="preserve">human </w:t>
      </w:r>
      <w:r w:rsidRPr="006E0700">
        <w:rPr>
          <w:rStyle w:val="StyleUnderline"/>
          <w:highlight w:val="green"/>
        </w:rPr>
        <w:t>civilization may be approaching</w:t>
      </w:r>
      <w:r w:rsidRPr="00361DCF">
        <w:rPr>
          <w:rStyle w:val="StyleUnderline"/>
        </w:rPr>
        <w:t xml:space="preserve"> such </w:t>
      </w:r>
      <w:r w:rsidRPr="006E0700">
        <w:rPr>
          <w:rStyle w:val="StyleUnderline"/>
          <w:highlight w:val="green"/>
        </w:rPr>
        <w:t>a</w:t>
      </w:r>
      <w:r w:rsidRPr="00361DCF">
        <w:rPr>
          <w:rStyle w:val="StyleUnderline"/>
        </w:rPr>
        <w:t xml:space="preserve"> </w:t>
      </w:r>
      <w:r w:rsidRPr="006E0700">
        <w:rPr>
          <w:rStyle w:val="Emphasis"/>
          <w:highlight w:val="green"/>
        </w:rPr>
        <w:t>critical threshold</w:t>
      </w:r>
      <w:r w:rsidRPr="00FA5B2C">
        <w:rPr>
          <w:sz w:val="14"/>
        </w:rPr>
        <w:t>.</w:t>
      </w:r>
    </w:p>
    <w:p w14:paraId="54124E1C" w14:textId="77777777" w:rsidR="00B77CC8" w:rsidRPr="00FA5B2C" w:rsidRDefault="00B77CC8" w:rsidP="00B77CC8">
      <w:pPr>
        <w:rPr>
          <w:sz w:val="14"/>
        </w:rPr>
      </w:pPr>
      <w:r w:rsidRPr="00FA5B2C">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w:t>
      </w:r>
      <w:r w:rsidRPr="00361DCF">
        <w:rPr>
          <w:rStyle w:val="StyleUnderline"/>
        </w:rPr>
        <w:t xml:space="preserve">it is really about which pathogens will be found in a system that is </w:t>
      </w:r>
      <w:r w:rsidRPr="00361DCF">
        <w:rPr>
          <w:rStyle w:val="Emphasis"/>
        </w:rPr>
        <w:t>highly connected</w:t>
      </w:r>
      <w:r w:rsidRPr="00FA5B2C">
        <w:rPr>
          <w:sz w:val="14"/>
        </w:rPr>
        <w:t xml:space="preserve">, </w:t>
      </w:r>
      <w:r w:rsidRPr="00361DCF">
        <w:rPr>
          <w:rStyle w:val="StyleUnderline"/>
        </w:rPr>
        <w:t xml:space="preserve">and Ebola can spread in a </w:t>
      </w:r>
      <w:r w:rsidRPr="00361DCF">
        <w:rPr>
          <w:rStyle w:val="Emphasis"/>
        </w:rPr>
        <w:t>highly connected world</w:t>
      </w:r>
      <w:r w:rsidRPr="00FA5B2C">
        <w:rPr>
          <w:sz w:val="14"/>
        </w:rPr>
        <w:t>.</w:t>
      </w:r>
    </w:p>
    <w:p w14:paraId="5D4B5B6A" w14:textId="77777777" w:rsidR="00B77CC8" w:rsidRPr="00FA5B2C" w:rsidRDefault="00B77CC8" w:rsidP="00B77CC8">
      <w:pPr>
        <w:rPr>
          <w:sz w:val="14"/>
        </w:rPr>
      </w:pPr>
      <w:r w:rsidRPr="00FA5B2C">
        <w:rPr>
          <w:sz w:val="14"/>
        </w:rPr>
        <w:t xml:space="preserve">The </w:t>
      </w:r>
      <w:r w:rsidRPr="00361DCF">
        <w:rPr>
          <w:rStyle w:val="StyleUnderline"/>
        </w:rPr>
        <w:t>traditional approach</w:t>
      </w:r>
      <w:r w:rsidRPr="00FA5B2C">
        <w:rPr>
          <w:sz w:val="14"/>
        </w:rPr>
        <w:t xml:space="preserve"> to public health </w:t>
      </w:r>
      <w:r w:rsidRPr="00361DCF">
        <w:rPr>
          <w:rStyle w:val="StyleUnderline"/>
        </w:rPr>
        <w:t>uses historical evidence</w:t>
      </w:r>
      <w:r w:rsidRPr="00FA5B2C">
        <w:rPr>
          <w:sz w:val="14"/>
        </w:rPr>
        <w:t xml:space="preserve"> analyzed statistically </w:t>
      </w:r>
      <w:r w:rsidRPr="00361DCF">
        <w:rPr>
          <w:rStyle w:val="StyleUnderline"/>
        </w:rPr>
        <w:t>to assess the</w:t>
      </w:r>
      <w:r w:rsidRPr="00FA5B2C">
        <w:rPr>
          <w:sz w:val="14"/>
        </w:rPr>
        <w:t xml:space="preserve"> potential </w:t>
      </w:r>
      <w:r w:rsidRPr="00361DCF">
        <w:rPr>
          <w:rStyle w:val="StyleUnderline"/>
        </w:rPr>
        <w:t>impacts of a disease</w:t>
      </w:r>
      <w:r w:rsidRPr="00FA5B2C">
        <w:rPr>
          <w:sz w:val="14"/>
        </w:rPr>
        <w:t>. As a result</w:t>
      </w:r>
      <w:r w:rsidRPr="00361DCF">
        <w:rPr>
          <w:rStyle w:val="StyleUnderline"/>
        </w:rPr>
        <w:t>, many were surprised by the spread of Ebola through West Africa in 2014</w:t>
      </w:r>
      <w:r w:rsidRPr="00FA5B2C">
        <w:rPr>
          <w:sz w:val="14"/>
        </w:rPr>
        <w:t xml:space="preserve">. </w:t>
      </w:r>
      <w:r w:rsidRPr="00361DCF">
        <w:rPr>
          <w:rStyle w:val="StyleUnderline"/>
        </w:rPr>
        <w:t>As the connectivity of the world increases</w:t>
      </w:r>
      <w:r w:rsidRPr="00FA5B2C">
        <w:rPr>
          <w:sz w:val="14"/>
        </w:rPr>
        <w:t xml:space="preserve">, </w:t>
      </w:r>
      <w:r w:rsidRPr="006E0700">
        <w:rPr>
          <w:rStyle w:val="Emphasis"/>
          <w:highlight w:val="green"/>
        </w:rPr>
        <w:t>past experience is not a good guide</w:t>
      </w:r>
      <w:r w:rsidRPr="00FA5B2C">
        <w:rPr>
          <w:sz w:val="14"/>
        </w:rPr>
        <w:t xml:space="preserve"> </w:t>
      </w:r>
      <w:r w:rsidRPr="006E0700">
        <w:rPr>
          <w:rStyle w:val="StyleUnderline"/>
          <w:highlight w:val="green"/>
        </w:rPr>
        <w:t>to future events</w:t>
      </w:r>
      <w:r w:rsidRPr="00FA5B2C">
        <w:rPr>
          <w:sz w:val="14"/>
        </w:rPr>
        <w:t>.</w:t>
      </w:r>
    </w:p>
    <w:p w14:paraId="2EFEEA25" w14:textId="77777777" w:rsidR="00B77CC8" w:rsidRPr="00FA5B2C" w:rsidRDefault="00B77CC8" w:rsidP="00B77CC8">
      <w:pPr>
        <w:rPr>
          <w:sz w:val="14"/>
        </w:rPr>
      </w:pPr>
      <w:r w:rsidRPr="00FA5B2C">
        <w:rPr>
          <w:sz w:val="14"/>
        </w:rPr>
        <w:t xml:space="preserve">A key point about the phase transition to extinction is its suddenness. </w:t>
      </w:r>
      <w:r w:rsidRPr="00361DCF">
        <w:rPr>
          <w:rStyle w:val="StyleUnderline"/>
        </w:rPr>
        <w:t>Even a system that seems stable</w:t>
      </w:r>
      <w:r w:rsidRPr="00FA5B2C">
        <w:rPr>
          <w:sz w:val="14"/>
        </w:rPr>
        <w:t xml:space="preserve">, </w:t>
      </w:r>
      <w:r w:rsidRPr="00361DCF">
        <w:rPr>
          <w:rStyle w:val="StyleUnderline"/>
        </w:rPr>
        <w:t xml:space="preserve">can be </w:t>
      </w:r>
      <w:r w:rsidRPr="00361DCF">
        <w:rPr>
          <w:rStyle w:val="Emphasis"/>
        </w:rPr>
        <w:t>destabilized</w:t>
      </w:r>
      <w:r w:rsidRPr="00361DCF">
        <w:rPr>
          <w:rStyle w:val="StyleUnderline"/>
        </w:rPr>
        <w:t xml:space="preserve"> by a few more long-range connections</w:t>
      </w:r>
      <w:r w:rsidRPr="00FA5B2C">
        <w:rPr>
          <w:sz w:val="14"/>
        </w:rPr>
        <w:t xml:space="preserve">, </w:t>
      </w:r>
      <w:r w:rsidRPr="00361DCF">
        <w:rPr>
          <w:rStyle w:val="StyleUnderline"/>
        </w:rPr>
        <w:t>and connectivity is continuing to increase</w:t>
      </w:r>
      <w:r w:rsidRPr="00FA5B2C">
        <w:rPr>
          <w:sz w:val="14"/>
        </w:rPr>
        <w:t>.</w:t>
      </w:r>
    </w:p>
    <w:p w14:paraId="046951DB" w14:textId="77777777" w:rsidR="00B77CC8" w:rsidRPr="00FA5B2C" w:rsidRDefault="00B77CC8" w:rsidP="00B77CC8">
      <w:pPr>
        <w:rPr>
          <w:sz w:val="14"/>
        </w:rPr>
      </w:pPr>
      <w:r w:rsidRPr="00FA5B2C">
        <w:rPr>
          <w:sz w:val="14"/>
        </w:rPr>
        <w:t>So how close are we to the tipping point? We don’t know but it would be good to find out before it happens.</w:t>
      </w:r>
    </w:p>
    <w:p w14:paraId="5775EBD0" w14:textId="77777777" w:rsidR="00B77CC8" w:rsidRPr="00FA5B2C" w:rsidRDefault="00B77CC8" w:rsidP="00B77CC8">
      <w:pPr>
        <w:rPr>
          <w:sz w:val="14"/>
        </w:rPr>
      </w:pPr>
      <w:r w:rsidRPr="00FA5B2C">
        <w:rPr>
          <w:sz w:val="14"/>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p>
    <w:p w14:paraId="61E47FAC" w14:textId="77777777" w:rsidR="00B77CC8" w:rsidRPr="00FA5B2C" w:rsidRDefault="00B77CC8" w:rsidP="00B77CC8">
      <w:pPr>
        <w:rPr>
          <w:sz w:val="14"/>
        </w:rPr>
      </w:pPr>
      <w:r w:rsidRPr="00FA5B2C">
        <w:rPr>
          <w:sz w:val="14"/>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361DCF">
        <w:rPr>
          <w:rStyle w:val="StyleUnderline"/>
        </w:rPr>
        <w:t xml:space="preserve">As the world becomes more connected, </w:t>
      </w:r>
      <w:r w:rsidRPr="00361DCF">
        <w:rPr>
          <w:rStyle w:val="Emphasis"/>
        </w:rPr>
        <w:t>the dangers increase</w:t>
      </w:r>
      <w:r w:rsidRPr="00FA5B2C">
        <w:rPr>
          <w:sz w:val="14"/>
        </w:rPr>
        <w:t>.</w:t>
      </w:r>
    </w:p>
    <w:p w14:paraId="1602E605" w14:textId="77777777" w:rsidR="00B77CC8" w:rsidRPr="00FA5B2C" w:rsidRDefault="00B77CC8" w:rsidP="00B77CC8">
      <w:pPr>
        <w:rPr>
          <w:sz w:val="14"/>
        </w:rPr>
      </w:pPr>
      <w:r w:rsidRPr="00FA5B2C">
        <w:rPr>
          <w:sz w:val="14"/>
        </w:rPr>
        <w:lastRenderedPageBreak/>
        <w:t xml:space="preserve">Are people in western countries safe because of higher quality health systems? Countries like </w:t>
      </w:r>
      <w:r w:rsidRPr="006E0700">
        <w:rPr>
          <w:rStyle w:val="StyleUnderline"/>
          <w:highlight w:val="green"/>
        </w:rPr>
        <w:t>the U.S. have</w:t>
      </w:r>
      <w:r w:rsidRPr="00361DCF">
        <w:rPr>
          <w:rStyle w:val="StyleUnderline"/>
        </w:rPr>
        <w:t xml:space="preserve"> </w:t>
      </w:r>
      <w:r w:rsidRPr="006E0700">
        <w:rPr>
          <w:rStyle w:val="Emphasis"/>
          <w:highlight w:val="green"/>
        </w:rPr>
        <w:t>highly skewed networks</w:t>
      </w:r>
      <w:r w:rsidRPr="00361DCF">
        <w:rPr>
          <w:rStyle w:val="StyleUnderline"/>
        </w:rPr>
        <w:t xml:space="preserve"> </w:t>
      </w:r>
      <w:r w:rsidRPr="006E0700">
        <w:rPr>
          <w:rStyle w:val="StyleUnderline"/>
          <w:highlight w:val="green"/>
        </w:rPr>
        <w:t>of social interactions with</w:t>
      </w:r>
      <w:r w:rsidRPr="00361DCF">
        <w:rPr>
          <w:rStyle w:val="StyleUnderline"/>
        </w:rPr>
        <w:t xml:space="preserve"> some </w:t>
      </w:r>
      <w:r w:rsidRPr="00361DCF">
        <w:rPr>
          <w:rStyle w:val="Emphasis"/>
        </w:rPr>
        <w:t xml:space="preserve">very </w:t>
      </w:r>
      <w:r w:rsidRPr="006E0700">
        <w:rPr>
          <w:rStyle w:val="Emphasis"/>
          <w:highlight w:val="green"/>
        </w:rPr>
        <w:t>highly connected individuals</w:t>
      </w:r>
      <w:r w:rsidRPr="00361DCF">
        <w:rPr>
          <w:rStyle w:val="StyleUnderline"/>
        </w:rPr>
        <w:t xml:space="preserve"> </w:t>
      </w:r>
      <w:r w:rsidRPr="006E0700">
        <w:rPr>
          <w:rStyle w:val="StyleUnderline"/>
          <w:highlight w:val="green"/>
        </w:rPr>
        <w:t>that can be</w:t>
      </w:r>
      <w:r w:rsidRPr="00FA5B2C">
        <w:rPr>
          <w:sz w:val="14"/>
        </w:rPr>
        <w:t xml:space="preserve"> “</w:t>
      </w:r>
      <w:proofErr w:type="spellStart"/>
      <w:r w:rsidRPr="006E0700">
        <w:rPr>
          <w:rStyle w:val="Emphasis"/>
          <w:highlight w:val="green"/>
        </w:rPr>
        <w:t>superspreaders</w:t>
      </w:r>
      <w:proofErr w:type="spellEnd"/>
      <w:r w:rsidRPr="00FA5B2C">
        <w:rPr>
          <w:sz w:val="14"/>
        </w:rPr>
        <w:t xml:space="preserve">.” The chances of such an individual becoming infected may be low but </w:t>
      </w:r>
      <w:r w:rsidRPr="00361DCF">
        <w:rPr>
          <w:rStyle w:val="StyleUnderline"/>
        </w:rPr>
        <w:t>events like a mass outbreak pose a much greater risk if they do happen</w:t>
      </w:r>
      <w:r w:rsidRPr="00FA5B2C">
        <w:rPr>
          <w:sz w:val="14"/>
        </w:rPr>
        <w:t xml:space="preserve">. </w:t>
      </w:r>
      <w:r w:rsidRPr="00361DCF">
        <w:rPr>
          <w:rStyle w:val="StyleUnderline"/>
        </w:rPr>
        <w:t>If a sick food service worker in an airport infects 100 passengers</w:t>
      </w:r>
      <w:r w:rsidRPr="00FA5B2C">
        <w:rPr>
          <w:sz w:val="14"/>
        </w:rPr>
        <w:t xml:space="preserve">, </w:t>
      </w:r>
      <w:r w:rsidRPr="00361DCF">
        <w:rPr>
          <w:rStyle w:val="StyleUnderline"/>
        </w:rPr>
        <w:t>or a contagion event happens in mass transportation</w:t>
      </w:r>
      <w:r w:rsidRPr="00FA5B2C">
        <w:rPr>
          <w:sz w:val="14"/>
        </w:rPr>
        <w:t xml:space="preserve">, </w:t>
      </w:r>
      <w:r w:rsidRPr="006E0700">
        <w:rPr>
          <w:rStyle w:val="StyleUnderline"/>
          <w:highlight w:val="green"/>
        </w:rPr>
        <w:t>an outbreak could</w:t>
      </w:r>
      <w:r w:rsidRPr="00361DCF">
        <w:rPr>
          <w:rStyle w:val="StyleUnderline"/>
        </w:rPr>
        <w:t xml:space="preserve"> very well </w:t>
      </w:r>
      <w:r w:rsidRPr="006E0700">
        <w:rPr>
          <w:rStyle w:val="StyleUnderline"/>
          <w:highlight w:val="green"/>
        </w:rPr>
        <w:t>prove</w:t>
      </w:r>
      <w:r w:rsidRPr="00361DCF">
        <w:rPr>
          <w:rStyle w:val="StyleUnderline"/>
        </w:rPr>
        <w:t xml:space="preserve"> </w:t>
      </w:r>
      <w:r w:rsidRPr="006E0700">
        <w:rPr>
          <w:rStyle w:val="Emphasis"/>
          <w:highlight w:val="green"/>
        </w:rPr>
        <w:t>unstoppable</w:t>
      </w:r>
      <w:r w:rsidRPr="00FA5B2C">
        <w:rPr>
          <w:sz w:val="14"/>
        </w:rPr>
        <w:t>.</w:t>
      </w:r>
    </w:p>
    <w:p w14:paraId="083EFCF3" w14:textId="77777777" w:rsidR="00B77CC8" w:rsidRPr="003C7C87" w:rsidRDefault="00B77CC8" w:rsidP="00B77CC8">
      <w:pPr>
        <w:rPr>
          <w:rStyle w:val="StyleUnderline"/>
        </w:rPr>
      </w:pPr>
      <w:r w:rsidRPr="00FA5B2C">
        <w:rPr>
          <w:sz w:val="14"/>
        </w:rPr>
        <w:t xml:space="preserve">Watch this mock video of a pathogen spreading globally through land and air transportation. </w:t>
      </w:r>
      <w:r w:rsidRPr="006E0700">
        <w:rPr>
          <w:rStyle w:val="StyleUnderline"/>
          <w:highlight w:val="green"/>
        </w:rPr>
        <w:t>Long range transportation will</w:t>
      </w:r>
      <w:r w:rsidRPr="008500D6">
        <w:rPr>
          <w:rStyle w:val="StyleUnderline"/>
        </w:rPr>
        <w:t xml:space="preserve"> continue to </w:t>
      </w:r>
      <w:r w:rsidRPr="006E0700">
        <w:rPr>
          <w:rStyle w:val="StyleUnderline"/>
          <w:highlight w:val="green"/>
        </w:rPr>
        <w:t>pose a threat</w:t>
      </w:r>
      <w:r w:rsidRPr="008500D6">
        <w:rPr>
          <w:rStyle w:val="StyleUnderline"/>
        </w:rPr>
        <w:t xml:space="preserve"> of pandemic </w:t>
      </w:r>
      <w:r w:rsidRPr="006E0700">
        <w:rPr>
          <w:rStyle w:val="StyleUnderline"/>
          <w:highlight w:val="green"/>
        </w:rPr>
        <w:t>if its impacts cannot be contained</w:t>
      </w:r>
      <w:r w:rsidRPr="008500D6">
        <w:rPr>
          <w:rStyle w:val="StyleUnderline"/>
        </w:rPr>
        <w:t>.</w:t>
      </w:r>
    </w:p>
    <w:p w14:paraId="30F71E14" w14:textId="77777777" w:rsidR="003A162C" w:rsidRPr="003A162C" w:rsidRDefault="003A162C" w:rsidP="003A162C"/>
    <w:sectPr w:rsidR="003A162C" w:rsidRPr="003A16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16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623"/>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62C"/>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75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406"/>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0A3"/>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570"/>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2A0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CC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2426D"/>
  <w14:defaultImageDpi w14:val="300"/>
  <w15:docId w15:val="{692BC18F-7DA9-4343-ADEA-6FBC60773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A162C"/>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A16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16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 Char, Char Char Char Char Char Char Char,Heading 3 Foldover,3: Cite,Index Headers,Bold Cite"/>
    <w:basedOn w:val="Normal"/>
    <w:next w:val="Normal"/>
    <w:link w:val="Heading3Char"/>
    <w:uiPriority w:val="9"/>
    <w:unhideWhenUsed/>
    <w:qFormat/>
    <w:rsid w:val="003A16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ta"/>
    <w:basedOn w:val="Normal"/>
    <w:next w:val="Normal"/>
    <w:link w:val="Heading4Char"/>
    <w:uiPriority w:val="9"/>
    <w:unhideWhenUsed/>
    <w:qFormat/>
    <w:rsid w:val="003A16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16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162C"/>
  </w:style>
  <w:style w:type="character" w:customStyle="1" w:styleId="Heading1Char">
    <w:name w:val="Heading 1 Char"/>
    <w:aliases w:val="Pocket Char"/>
    <w:basedOn w:val="DefaultParagraphFont"/>
    <w:link w:val="Heading1"/>
    <w:uiPriority w:val="9"/>
    <w:rsid w:val="003A16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162C"/>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 Char Char,Heading 3 Foldover Char,3: Cite Char"/>
    <w:basedOn w:val="DefaultParagraphFont"/>
    <w:link w:val="Heading3"/>
    <w:uiPriority w:val="9"/>
    <w:rsid w:val="003A162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3A162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3A162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3A162C"/>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3A162C"/>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A162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3A162C"/>
    <w:rPr>
      <w:color w:val="auto"/>
      <w:u w:val="none"/>
    </w:rPr>
  </w:style>
  <w:style w:type="paragraph" w:styleId="DocumentMap">
    <w:name w:val="Document Map"/>
    <w:basedOn w:val="Normal"/>
    <w:link w:val="DocumentMapChar"/>
    <w:uiPriority w:val="99"/>
    <w:semiHidden/>
    <w:unhideWhenUsed/>
    <w:rsid w:val="003A16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162C"/>
    <w:rPr>
      <w:rFonts w:ascii="Lucida Grande" w:hAnsi="Lucida Grande" w:cs="Lucida Grande"/>
    </w:rPr>
  </w:style>
  <w:style w:type="paragraph" w:customStyle="1" w:styleId="textbold">
    <w:name w:val="text bold"/>
    <w:basedOn w:val="Normal"/>
    <w:link w:val="Emphasis"/>
    <w:autoRedefine/>
    <w:uiPriority w:val="20"/>
    <w:qFormat/>
    <w:rsid w:val="003A162C"/>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3A162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B77CC8"/>
    <w:rPr>
      <w:u w:val="single"/>
    </w:rPr>
  </w:style>
  <w:style w:type="paragraph" w:styleId="Title">
    <w:name w:val="Title"/>
    <w:aliases w:val="title,UNDERLINE,Cites and Cards,Bold Underlined,Read This,Block Heading"/>
    <w:basedOn w:val="Normal"/>
    <w:next w:val="Normal"/>
    <w:link w:val="TitleChar"/>
    <w:uiPriority w:val="6"/>
    <w:qFormat/>
    <w:rsid w:val="00B77CC8"/>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B77CC8"/>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B77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16/10/26/us/pentagon-artificial-intelligence-terminator.html" TargetMode="External"/><Relationship Id="rId18" Type="http://schemas.openxmlformats.org/officeDocument/2006/relationships/hyperlink" Target="http://www.kotaku.co.uk/2016/06/03/elites-ai-created-super-weapons-and-started-hunting-players-skynet-is-her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watch?v=qSgYu3w3DMM" TargetMode="External"/><Relationship Id="rId7" Type="http://schemas.openxmlformats.org/officeDocument/2006/relationships/settings" Target="settings.xml"/><Relationship Id="rId12" Type="http://schemas.openxmlformats.org/officeDocument/2006/relationships/hyperlink" Target="https://www.theverge.com/2017/9/4/16251226/russia-ai-putin-rule-the-world" TargetMode="External"/><Relationship Id="rId17" Type="http://schemas.openxmlformats.org/officeDocument/2006/relationships/hyperlink" Target="http://gizmodo.com/rogue-algorithm-blamed-for-historic-crash-of-the-britis-178752358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qz.com/1000011/scientists-attached-an-electronic-backpack-to-a-genetically-modified-dragonfly-and-turned-it-into-a-drone/" TargetMode="External"/><Relationship Id="rId20" Type="http://schemas.openxmlformats.org/officeDocument/2006/relationships/hyperlink" Target="https://www.blackhat.com/docs/us-16/materials/us-16-Seymour-Tully-Weaponizing-Data-Science-For-Social-Engineering-Automated-E2E-Spear-Phishing-On-Twitte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ctionary.com/browse/preemptive-strike" TargetMode="External"/><Relationship Id="rId24" Type="http://schemas.openxmlformats.org/officeDocument/2006/relationships/hyperlink" Target="https://www.belfercenter.org/sites/default/files/files/publication/AI%20NatSec%20-%20final.pdf" TargetMode="External"/><Relationship Id="rId5" Type="http://schemas.openxmlformats.org/officeDocument/2006/relationships/numbering" Target="numbering.xml"/><Relationship Id="rId15" Type="http://schemas.openxmlformats.org/officeDocument/2006/relationships/hyperlink" Target="https://www.amazon.com/Life-3-0-Being-Artificial-Intelligence/dp/1101946598" TargetMode="External"/><Relationship Id="rId23" Type="http://schemas.openxmlformats.org/officeDocument/2006/relationships/hyperlink" Target="https://twitter.com/elonmusk/status/904638455761612800" TargetMode="External"/><Relationship Id="rId10" Type="http://schemas.openxmlformats.org/officeDocument/2006/relationships/hyperlink" Target="https://www.newsweek.com/colonizing-other-planets-could-trigger-war-earth-and-ecological-disaster-1226630" TargetMode="External"/><Relationship Id="rId19" Type="http://schemas.openxmlformats.org/officeDocument/2006/relationships/hyperlink" Target="https://www.forbes.com/sites/tonybradley/2017/07/31/facebook-ai-creates-its-own-language-in-creepy-preview-of-our-potential-future/" TargetMode="External"/><Relationship Id="rId4" Type="http://schemas.openxmlformats.org/officeDocument/2006/relationships/customXml" Target="../customXml/item4.xml"/><Relationship Id="rId9" Type="http://schemas.openxmlformats.org/officeDocument/2006/relationships/hyperlink" Target="https://repository.law.umich.edu/cgi/viewcontent.cgi?article=1823&amp;context=mjil#:~:text=This%20article%20has%20identified%20three,national%20appropriation%2C%20and%20equitable%20access" TargetMode="External"/><Relationship Id="rId14" Type="http://schemas.openxmlformats.org/officeDocument/2006/relationships/hyperlink" Target="https://www.theverge.com/2017/9/12/16286580/uk-government-killer-robots-drones-weapons" TargetMode="External"/><Relationship Id="rId22" Type="http://schemas.openxmlformats.org/officeDocument/2006/relationships/hyperlink" Target="https://www.theverge.com/2017/8/21/16177828/killer-robots-ban-elon-musk-un-pet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C70769-5399-734C-B651-EAE723B75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14374</Words>
  <Characters>81937</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2022-01-28T20:00:00Z</dcterms:created>
  <dcterms:modified xsi:type="dcterms:W3CDTF">2022-01-28T20:00:00Z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